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24578" w14:textId="77777777" w:rsidR="007C0D5F" w:rsidRPr="0082657B" w:rsidRDefault="00A35733" w:rsidP="007C0D5F">
      <w:pPr>
        <w:spacing w:after="15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5. став 3. Закона о путевима („Службени гласник РС”, бр. 41/18, 95/18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др. закон и 92/23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др.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закон)</w:t>
      </w:r>
      <w:r w:rsidR="00086AFB" w:rsidRPr="0082657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C0D5F" w:rsidRPr="0082657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 члана</w:t>
      </w:r>
      <w:r w:rsidR="00086AFB" w:rsidRPr="0082657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66540" w:rsidRPr="0082657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17. став 1. и </w:t>
      </w:r>
      <w:r w:rsidR="007C0D5F" w:rsidRPr="0082657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члана </w:t>
      </w:r>
      <w:r w:rsidR="00086AFB" w:rsidRPr="0082657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42. став 1. </w:t>
      </w:r>
      <w:r w:rsidR="007C0D5F" w:rsidRPr="008265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Закона о Влади </w:t>
      </w:r>
      <w:r w:rsidR="007C0D5F" w:rsidRPr="008265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(„Службени гласник РС”, бр. 55/05, 71/05 – исправка, 101/07, 65/08, 16/11, 68/12 – УС, 72/12, 7/14 – УС, 44/14 и 30/18 – др. закон)</w:t>
      </w:r>
      <w:r w:rsidR="00086AFB" w:rsidRPr="0082657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238FCED5" w14:textId="77777777" w:rsidR="00A35733" w:rsidRPr="0082657B" w:rsidRDefault="00A35733" w:rsidP="00BB4A32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5EFE8ABB" w14:textId="77777777" w:rsidR="00480ACE" w:rsidRPr="0082657B" w:rsidRDefault="00480ACE" w:rsidP="00BB4A32">
      <w:pPr>
        <w:spacing w:after="150"/>
        <w:ind w:firstLine="720"/>
        <w:jc w:val="both"/>
        <w:rPr>
          <w:rFonts w:ascii="Times New Roman" w:hAnsi="Times New Roman" w:cs="Times New Roman"/>
          <w:sz w:val="6"/>
          <w:szCs w:val="6"/>
          <w:lang w:val="sr-Cyrl-CS"/>
        </w:rPr>
      </w:pPr>
    </w:p>
    <w:p w14:paraId="661D2177" w14:textId="77777777" w:rsidR="007C0D5F" w:rsidRPr="0082657B" w:rsidRDefault="00A35733" w:rsidP="007C0D5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</w:p>
    <w:p w14:paraId="0699C3E7" w14:textId="77777777" w:rsidR="008A18E2" w:rsidRPr="0082657B" w:rsidRDefault="00A35733" w:rsidP="007C0D5F">
      <w:pPr>
        <w:spacing w:after="0"/>
        <w:rPr>
          <w:rFonts w:ascii="Times New Roman" w:hAnsi="Times New Roman" w:cs="Times New Roman"/>
          <w:color w:val="000000"/>
          <w:sz w:val="6"/>
          <w:szCs w:val="6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53FD1716" w14:textId="77777777" w:rsidR="00BB4A32" w:rsidRPr="0082657B" w:rsidRDefault="00A35733" w:rsidP="007C0D5F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ИЗМЕН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АМА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УРЕДБЕ</w:t>
      </w:r>
      <w:r w:rsidR="008A18E2" w:rsidRPr="0082657B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КАТЕГОРИЗАЦИЈИ ДРЖАВНИХ ПУТЕВА</w:t>
      </w:r>
    </w:p>
    <w:p w14:paraId="2F6B7A3D" w14:textId="77777777" w:rsidR="00935E5F" w:rsidRPr="0082657B" w:rsidRDefault="00935E5F" w:rsidP="00935E5F">
      <w:pPr>
        <w:spacing w:after="0"/>
        <w:jc w:val="center"/>
        <w:rPr>
          <w:rFonts w:ascii="Times New Roman" w:hAnsi="Times New Roman" w:cs="Times New Roman"/>
          <w:color w:val="FF0000"/>
          <w:sz w:val="6"/>
          <w:szCs w:val="6"/>
          <w:lang w:val="sr-Cyrl-CS"/>
        </w:rPr>
      </w:pPr>
    </w:p>
    <w:p w14:paraId="493D486E" w14:textId="77777777" w:rsidR="00480ACE" w:rsidRPr="0082657B" w:rsidRDefault="00480ACE" w:rsidP="00935E5F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F108EBC" w14:textId="77777777" w:rsidR="00D1179C" w:rsidRPr="0082657B" w:rsidRDefault="00250D7B" w:rsidP="000C0790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494095EB" w14:textId="77777777" w:rsidR="00935E5F" w:rsidRPr="0082657B" w:rsidRDefault="008A18E2" w:rsidP="007C0D5F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Уредби </w:t>
      </w:r>
      <w:r w:rsidR="00A35733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категоризацији државних путева (,,С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лужбени гласник РС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бр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87/23</w:t>
      </w:r>
      <w:r w:rsidR="00086AFB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086AFB" w:rsidRPr="0082657B">
        <w:rPr>
          <w:rFonts w:ascii="Times New Roman" w:hAnsi="Times New Roman" w:cs="Times New Roman"/>
          <w:sz w:val="24"/>
          <w:szCs w:val="24"/>
          <w:lang w:val="sr-Cyrl-CS"/>
        </w:rPr>
        <w:t>24/</w:t>
      </w:r>
      <w:r w:rsidR="007C0D5F" w:rsidRPr="0082657B">
        <w:rPr>
          <w:rFonts w:ascii="Times New Roman" w:hAnsi="Times New Roman" w:cs="Times New Roman"/>
          <w:sz w:val="24"/>
          <w:szCs w:val="24"/>
          <w:lang w:val="sr-Cyrl-CS"/>
        </w:rPr>
        <w:t>24</w:t>
      </w:r>
      <w:r w:rsidR="00086AFB" w:rsidRPr="0082657B">
        <w:rPr>
          <w:rFonts w:ascii="Times New Roman" w:hAnsi="Times New Roman" w:cs="Times New Roman"/>
          <w:sz w:val="24"/>
          <w:szCs w:val="24"/>
          <w:lang w:val="sr-Cyrl-CS"/>
        </w:rPr>
        <w:t xml:space="preserve"> и 90/24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), 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4,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табел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 Државни путеви IБ реда,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под 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Редним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ем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14,  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Ознака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пута 23, у 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колони ОПИС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реч: ,,Појате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бриш</w:t>
      </w:r>
      <w:r w:rsidR="007C0D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се.</w:t>
      </w:r>
    </w:p>
    <w:p w14:paraId="4DC4271F" w14:textId="77777777" w:rsidR="00935E5F" w:rsidRPr="0082657B" w:rsidRDefault="007C0D5F" w:rsidP="007C0D5F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 Редним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ем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24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Ознака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пута 33,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колони ОПИС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речи: ,,веза са државним путем А1</w:t>
      </w:r>
      <w:r w:rsidR="00480AC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480AC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бришу се.</w:t>
      </w:r>
    </w:p>
    <w:p w14:paraId="791DA66D" w14:textId="77777777" w:rsidR="00935E5F" w:rsidRPr="0082657B" w:rsidRDefault="00480ACE" w:rsidP="007C0D5F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 Редним 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бројем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29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Ознака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пута 38,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колони ОПИС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реч: ,,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Макрешане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” 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бриш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се.</w:t>
      </w:r>
    </w:p>
    <w:p w14:paraId="01869F75" w14:textId="77777777" w:rsidR="00935E5F" w:rsidRPr="0082657B" w:rsidRDefault="00935E5F" w:rsidP="00935E5F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24A008B9" w14:textId="77777777" w:rsidR="00935E5F" w:rsidRPr="0082657B" w:rsidRDefault="00480ACE" w:rsidP="007C0D5F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6,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табела Државни путеви IIА реда, 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Редним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ем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83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Ознака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пута 183,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колони ОПИС </w:t>
      </w:r>
      <w:r w:rsidR="00F36B81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речи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 ,,</w:t>
      </w:r>
      <w:r w:rsidR="00F36B81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државним путем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23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замењуј</w:t>
      </w:r>
      <w:r w:rsidR="00F36B81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</w:t>
      </w:r>
      <w:r w:rsidR="00F36B81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речима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,,</w:t>
      </w:r>
      <w:r w:rsidR="00F36B81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државним путем А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A7B640C" w14:textId="77777777" w:rsidR="00935E5F" w:rsidRPr="0082657B" w:rsidRDefault="00480ACE" w:rsidP="007C0D5F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 Редним 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бројем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107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Ознака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пута 207, 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колони ОПИС 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реч: ,,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Кошеви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)”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бриш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935E5F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се.</w:t>
      </w:r>
    </w:p>
    <w:p w14:paraId="5AB9E03C" w14:textId="77777777" w:rsidR="00935E5F" w:rsidRPr="0082657B" w:rsidRDefault="003625A2" w:rsidP="003625A2">
      <w:pPr>
        <w:pStyle w:val="NoSpacing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</w:t>
      </w:r>
      <w:r w:rsidR="00F46AB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27DC4503" w14:textId="77777777" w:rsidR="00935E5F" w:rsidRPr="0082657B" w:rsidRDefault="00935E5F" w:rsidP="00F81162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  <w:lang w:val="sr-Cyrl-CS"/>
        </w:rPr>
      </w:pPr>
    </w:p>
    <w:p w14:paraId="485052C4" w14:textId="77777777" w:rsidR="000C0790" w:rsidRPr="0082657B" w:rsidRDefault="00F46ABE" w:rsidP="007C0D5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8A18E2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члану </w:t>
      </w:r>
      <w:r w:rsidR="00086AFB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</w:t>
      </w:r>
      <w:r w:rsidR="008A18E2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A35733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458B3" w:rsidRPr="0082657B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Pr="0082657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D458B3" w:rsidRPr="0082657B">
        <w:rPr>
          <w:rFonts w:ascii="Times New Roman" w:hAnsi="Times New Roman" w:cs="Times New Roman"/>
          <w:sz w:val="24"/>
          <w:szCs w:val="24"/>
          <w:lang w:val="sr-Cyrl-CS"/>
        </w:rPr>
        <w:t xml:space="preserve"> ,,1. априла 2025</w:t>
      </w:r>
      <w:r w:rsidR="00086AFB" w:rsidRPr="0082657B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480AC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086AFB" w:rsidRPr="0082657B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480ACE" w:rsidRPr="0082657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86AFB" w:rsidRPr="0082657B">
        <w:rPr>
          <w:rFonts w:ascii="Times New Roman" w:hAnsi="Times New Roman" w:cs="Times New Roman"/>
          <w:sz w:val="24"/>
          <w:szCs w:val="24"/>
          <w:lang w:val="sr-Cyrl-CS"/>
        </w:rPr>
        <w:t xml:space="preserve"> ,,31. децембра 2026. године</w:t>
      </w:r>
      <w:r w:rsidR="00480AC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086AFB" w:rsidRPr="0082657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83F867" w14:textId="77777777" w:rsidR="00F81162" w:rsidRPr="0082657B" w:rsidRDefault="00F81162" w:rsidP="00086AF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DD6107" w14:textId="77777777" w:rsidR="00D1179C" w:rsidRPr="0082657B" w:rsidRDefault="00250D7B" w:rsidP="000C0790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3625A2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0E0530A" w14:textId="77777777" w:rsidR="00292D0B" w:rsidRPr="0082657B" w:rsidRDefault="00250D7B" w:rsidP="00F36B81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Ова уредба ступа </w:t>
      </w:r>
      <w:r w:rsidR="009D3B2E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снагу наредног дана</w:t>
      </w: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 дана објављивања у „Службеном гласнику Републике Србије”</w:t>
      </w:r>
      <w:r w:rsidR="00292D0B"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8DE6619" w14:textId="77777777" w:rsidR="00F36B81" w:rsidRPr="0082657B" w:rsidRDefault="00F36B81" w:rsidP="00F36B81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6"/>
          <w:szCs w:val="6"/>
          <w:lang w:val="sr-Cyrl-CS"/>
        </w:rPr>
      </w:pPr>
    </w:p>
    <w:p w14:paraId="76FFA126" w14:textId="77777777" w:rsidR="00F1710A" w:rsidRPr="00554A5B" w:rsidRDefault="00F1710A" w:rsidP="00F17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657B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554A5B">
        <w:rPr>
          <w:rFonts w:ascii="Times New Roman" w:eastAsia="Times New Roman" w:hAnsi="Times New Roman" w:cs="Times New Roman"/>
          <w:sz w:val="24"/>
          <w:szCs w:val="24"/>
        </w:rPr>
        <w:t xml:space="preserve"> 110-2556/2025-2</w:t>
      </w:r>
    </w:p>
    <w:p w14:paraId="47D6275D" w14:textId="77777777" w:rsidR="00F1710A" w:rsidRPr="0082657B" w:rsidRDefault="00F1710A" w:rsidP="00F17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2657B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27. марта 2025. године</w:t>
      </w:r>
    </w:p>
    <w:p w14:paraId="7DB0FEA9" w14:textId="77777777" w:rsidR="00F1710A" w:rsidRPr="0082657B" w:rsidRDefault="00F1710A" w:rsidP="00F17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A269E79" w14:textId="77777777" w:rsidR="00F1710A" w:rsidRPr="0082657B" w:rsidRDefault="00F1710A" w:rsidP="00F171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2657B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069A2BDA" w14:textId="77777777" w:rsidR="00F1710A" w:rsidRPr="0082657B" w:rsidRDefault="00F1710A" w:rsidP="00F17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265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ПРЕДСЕДНИК</w:t>
      </w:r>
    </w:p>
    <w:p w14:paraId="6390FDE5" w14:textId="77777777" w:rsidR="00F1710A" w:rsidRPr="0082657B" w:rsidRDefault="00F1710A" w:rsidP="00F17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C6920C5" w14:textId="77777777" w:rsidR="00F1710A" w:rsidRPr="0082657B" w:rsidRDefault="00F1710A" w:rsidP="00F1710A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val="sr-Cyrl-CS"/>
        </w:rPr>
      </w:pPr>
    </w:p>
    <w:p w14:paraId="781AF297" w14:textId="77777777" w:rsidR="00F1710A" w:rsidRPr="0082657B" w:rsidRDefault="00F1710A" w:rsidP="00F17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265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Милош Вучевић</w:t>
      </w:r>
    </w:p>
    <w:p w14:paraId="3CD98091" w14:textId="77777777" w:rsidR="00F1710A" w:rsidRPr="0082657B" w:rsidRDefault="00A64E40" w:rsidP="00A64E40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657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</w:t>
      </w:r>
    </w:p>
    <w:sectPr w:rsidR="00F1710A" w:rsidRPr="0082657B" w:rsidSect="00CC0991">
      <w:footerReference w:type="default" r:id="rId8"/>
      <w:pgSz w:w="11907" w:h="16839" w:code="9"/>
      <w:pgMar w:top="1440" w:right="1440" w:bottom="1134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E6757" w14:textId="77777777" w:rsidR="00B17CAD" w:rsidRDefault="00B17CAD" w:rsidP="00BE0AF9">
      <w:pPr>
        <w:spacing w:after="0" w:line="240" w:lineRule="auto"/>
      </w:pPr>
      <w:r>
        <w:separator/>
      </w:r>
    </w:p>
  </w:endnote>
  <w:endnote w:type="continuationSeparator" w:id="0">
    <w:p w14:paraId="22710B80" w14:textId="77777777" w:rsidR="00B17CAD" w:rsidRDefault="00B17CAD" w:rsidP="00BE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7768" w14:textId="77777777" w:rsidR="00CC0991" w:rsidRDefault="00CC0991">
    <w:pPr>
      <w:pStyle w:val="Footer"/>
      <w:jc w:val="center"/>
    </w:pPr>
  </w:p>
  <w:p w14:paraId="5A2D830F" w14:textId="77777777" w:rsidR="00CC0991" w:rsidRDefault="00CC0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6CB1F" w14:textId="77777777" w:rsidR="00B17CAD" w:rsidRDefault="00B17CAD" w:rsidP="00BE0AF9">
      <w:pPr>
        <w:spacing w:after="0" w:line="240" w:lineRule="auto"/>
      </w:pPr>
      <w:r>
        <w:separator/>
      </w:r>
    </w:p>
  </w:footnote>
  <w:footnote w:type="continuationSeparator" w:id="0">
    <w:p w14:paraId="0CFECE31" w14:textId="77777777" w:rsidR="00B17CAD" w:rsidRDefault="00B17CAD" w:rsidP="00BE0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123EB"/>
    <w:multiLevelType w:val="hybridMultilevel"/>
    <w:tmpl w:val="CDE2DF32"/>
    <w:lvl w:ilvl="0" w:tplc="6AF228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54029"/>
    <w:multiLevelType w:val="hybridMultilevel"/>
    <w:tmpl w:val="4B66D738"/>
    <w:lvl w:ilvl="0" w:tplc="3E2232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5E"/>
    <w:multiLevelType w:val="hybridMultilevel"/>
    <w:tmpl w:val="DC48494E"/>
    <w:lvl w:ilvl="0" w:tplc="5CDE3D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60D4C"/>
    <w:multiLevelType w:val="hybridMultilevel"/>
    <w:tmpl w:val="68620A22"/>
    <w:lvl w:ilvl="0" w:tplc="FF340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32699">
    <w:abstractNumId w:val="3"/>
  </w:num>
  <w:num w:numId="2" w16cid:durableId="1721906240">
    <w:abstractNumId w:val="1"/>
  </w:num>
  <w:num w:numId="3" w16cid:durableId="1259144834">
    <w:abstractNumId w:val="2"/>
  </w:num>
  <w:num w:numId="4" w16cid:durableId="830603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79C"/>
    <w:rsid w:val="00007A06"/>
    <w:rsid w:val="000600F9"/>
    <w:rsid w:val="00066540"/>
    <w:rsid w:val="00086AFB"/>
    <w:rsid w:val="000C0790"/>
    <w:rsid w:val="000C2C17"/>
    <w:rsid w:val="000E64FB"/>
    <w:rsid w:val="00100DD5"/>
    <w:rsid w:val="00106574"/>
    <w:rsid w:val="001570F6"/>
    <w:rsid w:val="001829FA"/>
    <w:rsid w:val="001A0D1D"/>
    <w:rsid w:val="001A6C1A"/>
    <w:rsid w:val="001B363D"/>
    <w:rsid w:val="001B7311"/>
    <w:rsid w:val="001C6232"/>
    <w:rsid w:val="001F0F59"/>
    <w:rsid w:val="00250D7B"/>
    <w:rsid w:val="002556F3"/>
    <w:rsid w:val="00292D0B"/>
    <w:rsid w:val="003010E5"/>
    <w:rsid w:val="0034143F"/>
    <w:rsid w:val="003474AA"/>
    <w:rsid w:val="003625A2"/>
    <w:rsid w:val="00381CEC"/>
    <w:rsid w:val="003D0274"/>
    <w:rsid w:val="003E4224"/>
    <w:rsid w:val="003F054D"/>
    <w:rsid w:val="003F22FF"/>
    <w:rsid w:val="00403A3E"/>
    <w:rsid w:val="00421073"/>
    <w:rsid w:val="00436220"/>
    <w:rsid w:val="00440EFF"/>
    <w:rsid w:val="00480ACE"/>
    <w:rsid w:val="0048440E"/>
    <w:rsid w:val="004859DC"/>
    <w:rsid w:val="004966E5"/>
    <w:rsid w:val="0049789F"/>
    <w:rsid w:val="004D4C56"/>
    <w:rsid w:val="0052480F"/>
    <w:rsid w:val="005350F8"/>
    <w:rsid w:val="00554A5B"/>
    <w:rsid w:val="00557EA9"/>
    <w:rsid w:val="00585F0C"/>
    <w:rsid w:val="00593DD3"/>
    <w:rsid w:val="005A07D7"/>
    <w:rsid w:val="005A628E"/>
    <w:rsid w:val="005B036D"/>
    <w:rsid w:val="005B1098"/>
    <w:rsid w:val="005C7FAF"/>
    <w:rsid w:val="005E64D2"/>
    <w:rsid w:val="005E70DF"/>
    <w:rsid w:val="005F441D"/>
    <w:rsid w:val="0060211A"/>
    <w:rsid w:val="00616FC9"/>
    <w:rsid w:val="00631FF7"/>
    <w:rsid w:val="00646D94"/>
    <w:rsid w:val="00674CED"/>
    <w:rsid w:val="0069135F"/>
    <w:rsid w:val="006F6C1D"/>
    <w:rsid w:val="00727085"/>
    <w:rsid w:val="00755A22"/>
    <w:rsid w:val="00755BEF"/>
    <w:rsid w:val="00760F16"/>
    <w:rsid w:val="007B29CA"/>
    <w:rsid w:val="007C0D5F"/>
    <w:rsid w:val="007D4BA8"/>
    <w:rsid w:val="007F5FED"/>
    <w:rsid w:val="00804C8C"/>
    <w:rsid w:val="00805D88"/>
    <w:rsid w:val="008170FA"/>
    <w:rsid w:val="0082657B"/>
    <w:rsid w:val="00837A25"/>
    <w:rsid w:val="0084309E"/>
    <w:rsid w:val="0084327D"/>
    <w:rsid w:val="00847BD1"/>
    <w:rsid w:val="00874D4B"/>
    <w:rsid w:val="008A18E2"/>
    <w:rsid w:val="008A6723"/>
    <w:rsid w:val="008E7C3F"/>
    <w:rsid w:val="009044C0"/>
    <w:rsid w:val="00915773"/>
    <w:rsid w:val="00935E5F"/>
    <w:rsid w:val="00994786"/>
    <w:rsid w:val="009A0A31"/>
    <w:rsid w:val="009A5810"/>
    <w:rsid w:val="009C77E2"/>
    <w:rsid w:val="009D3B2E"/>
    <w:rsid w:val="009F6484"/>
    <w:rsid w:val="00A35733"/>
    <w:rsid w:val="00A4029C"/>
    <w:rsid w:val="00A439C5"/>
    <w:rsid w:val="00A64E40"/>
    <w:rsid w:val="00A7231F"/>
    <w:rsid w:val="00AF0427"/>
    <w:rsid w:val="00B02688"/>
    <w:rsid w:val="00B07433"/>
    <w:rsid w:val="00B07466"/>
    <w:rsid w:val="00B15C9B"/>
    <w:rsid w:val="00B17CAD"/>
    <w:rsid w:val="00B53BEA"/>
    <w:rsid w:val="00BB24AE"/>
    <w:rsid w:val="00BB46EC"/>
    <w:rsid w:val="00BB4A32"/>
    <w:rsid w:val="00BE0AF9"/>
    <w:rsid w:val="00C416C1"/>
    <w:rsid w:val="00C65D4E"/>
    <w:rsid w:val="00C96A59"/>
    <w:rsid w:val="00CB2D1A"/>
    <w:rsid w:val="00CB7B0C"/>
    <w:rsid w:val="00CC0991"/>
    <w:rsid w:val="00CC6F58"/>
    <w:rsid w:val="00CD5D0D"/>
    <w:rsid w:val="00D1179C"/>
    <w:rsid w:val="00D27DDA"/>
    <w:rsid w:val="00D31668"/>
    <w:rsid w:val="00D458B3"/>
    <w:rsid w:val="00D91F8B"/>
    <w:rsid w:val="00D94078"/>
    <w:rsid w:val="00DC1EB4"/>
    <w:rsid w:val="00E37A03"/>
    <w:rsid w:val="00E52A15"/>
    <w:rsid w:val="00E570D6"/>
    <w:rsid w:val="00E81569"/>
    <w:rsid w:val="00E946EC"/>
    <w:rsid w:val="00EA3A3C"/>
    <w:rsid w:val="00EA624C"/>
    <w:rsid w:val="00EB236E"/>
    <w:rsid w:val="00EF7DBC"/>
    <w:rsid w:val="00F1710A"/>
    <w:rsid w:val="00F36B81"/>
    <w:rsid w:val="00F37A5C"/>
    <w:rsid w:val="00F46ABE"/>
    <w:rsid w:val="00F52E77"/>
    <w:rsid w:val="00F618A8"/>
    <w:rsid w:val="00F81162"/>
    <w:rsid w:val="00FD195E"/>
    <w:rsid w:val="00FD2522"/>
    <w:rsid w:val="00FE63F1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660AC"/>
  <w15:docId w15:val="{F9A58840-5824-49B0-859B-4EE44ED94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rsid w:val="00631F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43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E0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AF9"/>
    <w:rPr>
      <w:rFonts w:ascii="Verdana" w:hAnsi="Verdana" w:cs="Verdana"/>
    </w:rPr>
  </w:style>
  <w:style w:type="paragraph" w:styleId="NoSpacing">
    <w:name w:val="No Spacing"/>
    <w:uiPriority w:val="1"/>
    <w:qFormat/>
    <w:rsid w:val="00086A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6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13E08-996D-462E-8A01-0AF5E43D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Mirjana Ilić</dc:creator>
  <cp:lastModifiedBy>Bojan Grgić</cp:lastModifiedBy>
  <cp:revision>2</cp:revision>
  <cp:lastPrinted>2025-03-26T13:42:00Z</cp:lastPrinted>
  <dcterms:created xsi:type="dcterms:W3CDTF">2025-03-27T13:33:00Z</dcterms:created>
  <dcterms:modified xsi:type="dcterms:W3CDTF">2025-03-27T13:33:00Z</dcterms:modified>
</cp:coreProperties>
</file>