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61C36" w14:textId="77777777" w:rsidR="00C46F42" w:rsidRPr="00905B6E" w:rsidRDefault="00E23894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05B6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A850F86" w14:textId="77777777" w:rsidR="00C46F42" w:rsidRPr="00905B6E" w:rsidRDefault="00257D35" w:rsidP="00D744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8. Закона о</w:t>
      </w:r>
      <w:r w:rsidR="00466251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буџету Републике Србије за 2024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годину </w:t>
      </w:r>
      <w:r w:rsidR="000F6EF2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(„Службени гласник РС”, број </w:t>
      </w:r>
      <w:r w:rsidR="00466251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92/23</w:t>
      </w:r>
      <w:r w:rsidR="00CD673C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="00E73739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</w:t>
      </w:r>
      <w:r w:rsidR="00CD673C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члана 17. став 1. и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члана 42. став 1. Закона о Влади („Службени гласник РС”, бр. 55/05, 71/05 – исправка, 101/07, 65/08, 16/11, 68/12 – УС, 72/12, 7/1</w:t>
      </w:r>
      <w:r w:rsidR="00E73739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– УС, 44/14 и 30/18 – др. закон),</w:t>
      </w:r>
    </w:p>
    <w:p w14:paraId="2DB13B3B" w14:textId="77777777" w:rsidR="00E73739" w:rsidRPr="00905B6E" w:rsidRDefault="00E73739" w:rsidP="00D74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3A1F14" w14:textId="77777777" w:rsidR="00C46F42" w:rsidRPr="00905B6E" w:rsidRDefault="00257D35" w:rsidP="00D7442B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67C6F12B" w14:textId="77777777" w:rsidR="00E73739" w:rsidRPr="00905B6E" w:rsidRDefault="00E73739" w:rsidP="00C02A4E">
      <w:pPr>
        <w:spacing w:after="150" w:line="240" w:lineRule="auto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1EF396" w14:textId="77777777" w:rsidR="00E73739" w:rsidRPr="00905B6E" w:rsidRDefault="00E73739" w:rsidP="00C02A4E">
      <w:pPr>
        <w:spacing w:after="150" w:line="240" w:lineRule="auto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73A0B9" w14:textId="77777777" w:rsidR="00C46F42" w:rsidRPr="00905B6E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14:paraId="7AE9D43C" w14:textId="77777777" w:rsidR="00C46F42" w:rsidRPr="00905B6E" w:rsidRDefault="00C02A4E" w:rsidP="00C02A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УТВРЂИ</w:t>
      </w:r>
      <w:r w:rsidR="00466251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ВАЊУ ПРОГРАМА ПОДРШКЕ УНАПРЕЂЕЊУ</w:t>
      </w:r>
      <w:r w:rsidR="00924283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РАЗВОЈА ИЗРАЗИТО НЕДОВОЉНО РАЗВИЈЕНИХ ОПШТИНА (ЈЕДИНИЦЕ ЛОКАЛНЕ САМО</w:t>
      </w:r>
      <w:r w:rsidR="00466251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УПРАВЕ ИЗ ЧЕТВРТЕ ГРУПЕ) ЗА 2024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ГОДИНУ</w:t>
      </w:r>
    </w:p>
    <w:p w14:paraId="77800BE3" w14:textId="77777777" w:rsidR="00C02A4E" w:rsidRPr="00905B6E" w:rsidRDefault="00C02A4E" w:rsidP="00C02A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654FAAE" w14:textId="77777777" w:rsidR="00C02A4E" w:rsidRPr="00905B6E" w:rsidRDefault="00C02A4E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219864" w14:textId="77777777" w:rsidR="00C46F42" w:rsidRPr="00905B6E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74DFEA20" w14:textId="77777777" w:rsidR="00C46F42" w:rsidRPr="00905B6E" w:rsidRDefault="00257D35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Овом уредбом утврђу</w:t>
      </w:r>
      <w:r w:rsidR="00466251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је се Програм подршке унапређењу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развоја изразито недовољно развијених општина (јединице локалне самоуправе из четврте групе) за 202</w:t>
      </w:r>
      <w:r w:rsidR="00466251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годину, који је одштампан уз ову уредбу и чини њен саставни део.</w:t>
      </w:r>
    </w:p>
    <w:p w14:paraId="4D25B780" w14:textId="77777777" w:rsidR="00C02A4E" w:rsidRPr="00905B6E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FD764D" w14:textId="77777777" w:rsidR="00C46F42" w:rsidRPr="00905B6E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14:paraId="28B048C8" w14:textId="77777777" w:rsidR="00C46F42" w:rsidRPr="00905B6E" w:rsidRDefault="00924283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Пријаве</w:t>
      </w:r>
      <w:r w:rsidR="00257D35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пројеката који се финансирају у складу са овом 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уредбом подносе</w:t>
      </w:r>
      <w:r w:rsidR="00227754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 на </w:t>
      </w:r>
      <w:r w:rsidR="00257D35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Обрасц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„</w:t>
      </w:r>
      <w:r w:rsidR="00E23894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Пријава пројекта</w:t>
      </w:r>
      <w:r w:rsidR="00E73739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– 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Мера 1</w:t>
      </w:r>
      <w:r w:rsidR="00E73739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ˮ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Обрасцу „Пријава пројекта</w:t>
      </w:r>
      <w:r w:rsidR="00E73739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– 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Мера 2</w:t>
      </w:r>
      <w:r w:rsidR="00E73739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ˮ,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који су</w:t>
      </w:r>
      <w:r w:rsidR="00257D35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одш</w:t>
      </w:r>
      <w:r w:rsidR="00E23894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тампан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227754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уз ову уредбу и чин</w:t>
      </w:r>
      <w:r w:rsidR="00E73739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257D35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њен саставни део.</w:t>
      </w:r>
    </w:p>
    <w:p w14:paraId="0DE4EE36" w14:textId="77777777" w:rsidR="00C02A4E" w:rsidRPr="00905B6E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934105" w14:textId="77777777" w:rsidR="00C46F42" w:rsidRPr="00905B6E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14:paraId="06322786" w14:textId="77777777" w:rsidR="00C46F42" w:rsidRPr="00905B6E" w:rsidRDefault="00257D35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 уредба ступа на снагу осмог дана од дана објављивања у „Служб</w:t>
      </w:r>
      <w:r w:rsidR="00CD673C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еном гласнику Републике Србије”, а примењује се од 1.</w:t>
      </w:r>
      <w:r w:rsidR="00E73739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CD673C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јануара 2024.</w:t>
      </w:r>
      <w:r w:rsidR="00E73739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CD673C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године.</w:t>
      </w:r>
    </w:p>
    <w:p w14:paraId="4D22F6D4" w14:textId="77777777" w:rsidR="00C02A4E" w:rsidRPr="00905B6E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163F0DE" w14:textId="77777777" w:rsidR="00C02A4E" w:rsidRPr="00905B6E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1C43ED" w14:textId="77777777" w:rsidR="00C46F42" w:rsidRPr="00905B6E" w:rsidRDefault="00257D35" w:rsidP="00905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05 Бр</w:t>
      </w:r>
      <w:r w:rsidR="00D17EF1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ој:</w:t>
      </w:r>
      <w:r w:rsid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110-12307/2023-1</w:t>
      </w:r>
    </w:p>
    <w:p w14:paraId="11669552" w14:textId="77777777" w:rsidR="00C46F42" w:rsidRPr="00905B6E" w:rsidRDefault="000F6EF2" w:rsidP="00905B6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Београду</w:t>
      </w:r>
      <w:r w:rsid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14. децембра</w:t>
      </w:r>
      <w:r w:rsidR="00D17EF1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2023. године</w:t>
      </w:r>
    </w:p>
    <w:p w14:paraId="277B2370" w14:textId="77777777" w:rsidR="00D17EF1" w:rsidRPr="00905B6E" w:rsidRDefault="00D17EF1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0B5675" w14:textId="77777777" w:rsidR="00C46F42" w:rsidRPr="00905B6E" w:rsidRDefault="00C02A4E" w:rsidP="00C02A4E">
      <w:pPr>
        <w:spacing w:after="15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</w:t>
      </w:r>
      <w:r w:rsid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</w:t>
      </w:r>
      <w:r w:rsid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</w:p>
    <w:p w14:paraId="60008704" w14:textId="77777777" w:rsidR="00D17EF1" w:rsidRPr="00905B6E" w:rsidRDefault="00D17EF1" w:rsidP="00C02A4E">
      <w:pPr>
        <w:spacing w:after="15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F488D5B" w14:textId="77777777" w:rsidR="00905B6E" w:rsidRDefault="00905B6E" w:rsidP="00C02A4E">
      <w:pPr>
        <w:spacing w:after="15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639AEC" w14:textId="77777777" w:rsidR="00C46F42" w:rsidRPr="00905B6E" w:rsidRDefault="00905B6E" w:rsidP="00C02A4E">
      <w:pPr>
        <w:spacing w:after="15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ПРЕДСЕДНИК</w:t>
      </w:r>
    </w:p>
    <w:p w14:paraId="213B38C9" w14:textId="77777777" w:rsidR="004A3041" w:rsidRPr="00905B6E" w:rsidRDefault="00905B6E" w:rsidP="00E73739">
      <w:pPr>
        <w:spacing w:after="15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</w:t>
      </w:r>
      <w:r w:rsidR="00257D35" w:rsidRPr="00905B6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Ана Брнабић, с.р</w:t>
      </w:r>
    </w:p>
    <w:sectPr w:rsidR="004A3041" w:rsidRPr="00905B6E">
      <w:footerReference w:type="default" r:id="rId7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3E66" w14:textId="77777777" w:rsidR="00400BE6" w:rsidRDefault="00400BE6" w:rsidP="00E15A23">
      <w:pPr>
        <w:spacing w:after="0" w:line="240" w:lineRule="auto"/>
      </w:pPr>
      <w:r>
        <w:separator/>
      </w:r>
    </w:p>
  </w:endnote>
  <w:endnote w:type="continuationSeparator" w:id="0">
    <w:p w14:paraId="07642289" w14:textId="77777777" w:rsidR="00400BE6" w:rsidRDefault="00400BE6" w:rsidP="00E15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5789B" w14:textId="77777777" w:rsidR="00E15A23" w:rsidRDefault="00E15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28794" w14:textId="77777777" w:rsidR="00400BE6" w:rsidRDefault="00400BE6" w:rsidP="00E15A23">
      <w:pPr>
        <w:spacing w:after="0" w:line="240" w:lineRule="auto"/>
      </w:pPr>
      <w:r>
        <w:separator/>
      </w:r>
    </w:p>
  </w:footnote>
  <w:footnote w:type="continuationSeparator" w:id="0">
    <w:p w14:paraId="3E8EF767" w14:textId="77777777" w:rsidR="00400BE6" w:rsidRDefault="00400BE6" w:rsidP="00E15A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F42"/>
    <w:rsid w:val="00087BFD"/>
    <w:rsid w:val="000C4B5B"/>
    <w:rsid w:val="000D044A"/>
    <w:rsid w:val="000F6EF2"/>
    <w:rsid w:val="00227754"/>
    <w:rsid w:val="00257D35"/>
    <w:rsid w:val="002D19CF"/>
    <w:rsid w:val="00330FBA"/>
    <w:rsid w:val="00385E04"/>
    <w:rsid w:val="003F6704"/>
    <w:rsid w:val="00400BE6"/>
    <w:rsid w:val="00466251"/>
    <w:rsid w:val="004A3041"/>
    <w:rsid w:val="004E1453"/>
    <w:rsid w:val="007A66ED"/>
    <w:rsid w:val="008522FF"/>
    <w:rsid w:val="00905B6E"/>
    <w:rsid w:val="00924283"/>
    <w:rsid w:val="009414A2"/>
    <w:rsid w:val="00B46D7F"/>
    <w:rsid w:val="00BB3B99"/>
    <w:rsid w:val="00BE3A41"/>
    <w:rsid w:val="00C02A4E"/>
    <w:rsid w:val="00C46F42"/>
    <w:rsid w:val="00CD673C"/>
    <w:rsid w:val="00D17EF1"/>
    <w:rsid w:val="00D7442B"/>
    <w:rsid w:val="00E15A23"/>
    <w:rsid w:val="00E23894"/>
    <w:rsid w:val="00E73739"/>
    <w:rsid w:val="00F6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59734"/>
  <w15:docId w15:val="{09E52ECC-3E47-4B27-8079-5A6AD991E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34"/>
    <w:qFormat/>
    <w:rsid w:val="004E1453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paragraph" w:customStyle="1" w:styleId="stil1tekst">
    <w:name w:val="stil_1tekst"/>
    <w:basedOn w:val="Normal"/>
    <w:rsid w:val="004E1453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4E1453"/>
  </w:style>
  <w:style w:type="paragraph" w:styleId="BalloonText">
    <w:name w:val="Balloon Text"/>
    <w:basedOn w:val="Normal"/>
    <w:link w:val="BalloonTextChar"/>
    <w:uiPriority w:val="99"/>
    <w:semiHidden/>
    <w:unhideWhenUsed/>
    <w:rsid w:val="00BB3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B99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15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A23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5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D3884-7713-435C-8994-628BC5D5B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Djordjevic</dc:creator>
  <cp:lastModifiedBy>Bojan Grgić</cp:lastModifiedBy>
  <cp:revision>2</cp:revision>
  <cp:lastPrinted>2023-12-14T12:12:00Z</cp:lastPrinted>
  <dcterms:created xsi:type="dcterms:W3CDTF">2023-12-15T08:37:00Z</dcterms:created>
  <dcterms:modified xsi:type="dcterms:W3CDTF">2023-12-15T08:37:00Z</dcterms:modified>
</cp:coreProperties>
</file>