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C99E4" w14:textId="2F05AB2A" w:rsidR="006F24B1" w:rsidRPr="005C0D60" w:rsidRDefault="00453703" w:rsidP="004553B2">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 xml:space="preserve">На основу </w:t>
      </w:r>
      <w:r w:rsidR="00F52C6A" w:rsidRPr="005C0D60">
        <w:rPr>
          <w:rFonts w:ascii="Times New Roman" w:hAnsi="Times New Roman" w:cs="Times New Roman"/>
          <w:color w:val="000000"/>
          <w:sz w:val="24"/>
          <w:szCs w:val="24"/>
          <w:lang w:val="sr-Cyrl-CS"/>
        </w:rPr>
        <w:t xml:space="preserve">члана 201. став 1. тач. 1) – </w:t>
      </w:r>
      <w:r w:rsidRPr="005C0D60">
        <w:rPr>
          <w:rFonts w:ascii="Times New Roman" w:hAnsi="Times New Roman" w:cs="Times New Roman"/>
          <w:color w:val="000000"/>
          <w:sz w:val="24"/>
          <w:szCs w:val="24"/>
          <w:lang w:val="sr-Cyrl-CS"/>
        </w:rPr>
        <w:t xml:space="preserve">3) Закона о планирању и изградњи („Службени гласник РС”, бр. 72/09, 81/09 – исправка, 64/10 – УС, 24/11, 121/12, 42/13 – УС, 50/13 – УС, 54/13, 98/13 – УС, 132/14, 145/14, </w:t>
      </w:r>
      <w:r w:rsidR="00BB0568" w:rsidRPr="005C0D60">
        <w:rPr>
          <w:rFonts w:ascii="Times New Roman" w:hAnsi="Times New Roman" w:cs="Times New Roman"/>
          <w:color w:val="000000"/>
          <w:sz w:val="24"/>
          <w:szCs w:val="24"/>
          <w:lang w:val="sr-Cyrl-CS"/>
        </w:rPr>
        <w:t>83/18, 31/19, 37/19 – др. закон,</w:t>
      </w:r>
      <w:r w:rsidRPr="005C0D60">
        <w:rPr>
          <w:rFonts w:ascii="Times New Roman" w:hAnsi="Times New Roman" w:cs="Times New Roman"/>
          <w:color w:val="000000"/>
          <w:sz w:val="24"/>
          <w:szCs w:val="24"/>
          <w:lang w:val="sr-Cyrl-CS"/>
        </w:rPr>
        <w:t xml:space="preserve"> 9/20</w:t>
      </w:r>
      <w:r w:rsidR="00BB0568" w:rsidRPr="005C0D60">
        <w:rPr>
          <w:rFonts w:ascii="Times New Roman" w:hAnsi="Times New Roman" w:cs="Times New Roman"/>
          <w:color w:val="000000"/>
          <w:sz w:val="24"/>
          <w:szCs w:val="24"/>
          <w:lang w:val="sr-Cyrl-CS"/>
        </w:rPr>
        <w:t xml:space="preserve">, </w:t>
      </w:r>
      <w:r w:rsidR="009D0F09" w:rsidRPr="005C0D60">
        <w:rPr>
          <w:rFonts w:ascii="Times New Roman" w:hAnsi="Times New Roman" w:cs="Times New Roman"/>
          <w:color w:val="000000" w:themeColor="text1"/>
          <w:sz w:val="24"/>
          <w:szCs w:val="24"/>
          <w:lang w:val="sr-Cyrl-CS"/>
        </w:rPr>
        <w:t>52/21 и 62/23</w:t>
      </w:r>
      <w:r w:rsidR="00F52C6A" w:rsidRPr="005C0D60">
        <w:rPr>
          <w:rFonts w:ascii="Times New Roman" w:hAnsi="Times New Roman" w:cs="Times New Roman"/>
          <w:color w:val="000000"/>
          <w:sz w:val="24"/>
          <w:szCs w:val="24"/>
          <w:lang w:val="sr-Cyrl-CS"/>
        </w:rPr>
        <w:t>)</w:t>
      </w:r>
      <w:r w:rsidRPr="005C0D60">
        <w:rPr>
          <w:rFonts w:ascii="Times New Roman" w:hAnsi="Times New Roman" w:cs="Times New Roman"/>
          <w:color w:val="000000"/>
          <w:sz w:val="24"/>
          <w:szCs w:val="24"/>
          <w:lang w:val="sr-Cyrl-CS"/>
        </w:rPr>
        <w:t xml:space="preserve"> и члана 42. став 1. Закона о Влади („Службени гласник РС”, бр. 55/05, 71/05 – исправка, 101/07, 65/08, 16/11, 68/12 – УС, 72/12, 7/14 – УС, 44/14 и 30/18 – др. закон),</w:t>
      </w:r>
    </w:p>
    <w:p w14:paraId="4C1F6F7C" w14:textId="77777777" w:rsidR="004A111E" w:rsidRPr="005C0D60" w:rsidRDefault="004A111E" w:rsidP="004553B2">
      <w:pPr>
        <w:spacing w:after="0" w:line="240" w:lineRule="auto"/>
        <w:ind w:firstLine="720"/>
        <w:jc w:val="both"/>
        <w:rPr>
          <w:rFonts w:ascii="Times New Roman" w:hAnsi="Times New Roman" w:cs="Times New Roman"/>
          <w:sz w:val="24"/>
          <w:szCs w:val="24"/>
          <w:lang w:val="sr-Cyrl-CS"/>
        </w:rPr>
      </w:pPr>
    </w:p>
    <w:p w14:paraId="2CE87AF3" w14:textId="6E5BBBEE" w:rsidR="006F24B1" w:rsidRPr="005C0D60" w:rsidRDefault="00453703" w:rsidP="004553B2">
      <w:pPr>
        <w:spacing w:after="0" w:line="240" w:lineRule="auto"/>
        <w:ind w:firstLine="720"/>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Влада доноси</w:t>
      </w:r>
    </w:p>
    <w:p w14:paraId="504594CB" w14:textId="77777777" w:rsidR="00A43D00" w:rsidRPr="005C0D60" w:rsidRDefault="00A43D00" w:rsidP="004553B2">
      <w:pPr>
        <w:spacing w:after="0" w:line="240" w:lineRule="auto"/>
        <w:ind w:firstLine="720"/>
        <w:rPr>
          <w:rFonts w:ascii="Times New Roman" w:hAnsi="Times New Roman" w:cs="Times New Roman"/>
          <w:sz w:val="24"/>
          <w:szCs w:val="24"/>
          <w:lang w:val="sr-Cyrl-CS"/>
        </w:rPr>
      </w:pPr>
    </w:p>
    <w:p w14:paraId="4859FEEF" w14:textId="1F66F3B4" w:rsidR="009D0F09" w:rsidRPr="005C0D60" w:rsidRDefault="009D0F09" w:rsidP="004553B2">
      <w:pPr>
        <w:spacing w:after="0" w:line="240" w:lineRule="auto"/>
        <w:jc w:val="center"/>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УРЕДБУ</w:t>
      </w:r>
    </w:p>
    <w:p w14:paraId="527E60E1" w14:textId="30EE0E58" w:rsidR="006F24B1" w:rsidRPr="005C0D60" w:rsidRDefault="009D0F09" w:rsidP="004553B2">
      <w:pPr>
        <w:spacing w:after="0" w:line="240" w:lineRule="auto"/>
        <w:jc w:val="center"/>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О ЛОКАЦИЈСКИМ УСЛОВИМА</w:t>
      </w:r>
    </w:p>
    <w:p w14:paraId="37A92474" w14:textId="77777777" w:rsidR="00A43D00" w:rsidRPr="005C0D60" w:rsidRDefault="00A43D00" w:rsidP="004553B2">
      <w:pPr>
        <w:spacing w:after="0" w:line="240" w:lineRule="auto"/>
        <w:jc w:val="center"/>
        <w:rPr>
          <w:rFonts w:ascii="Times New Roman" w:hAnsi="Times New Roman" w:cs="Times New Roman"/>
          <w:sz w:val="24"/>
          <w:szCs w:val="24"/>
          <w:lang w:val="sr-Cyrl-CS"/>
        </w:rPr>
      </w:pPr>
    </w:p>
    <w:p w14:paraId="7E997E63" w14:textId="4B4243A5" w:rsidR="00A43D00" w:rsidRPr="005C0D60" w:rsidRDefault="00453703" w:rsidP="004553B2">
      <w:pPr>
        <w:pStyle w:val="ListParagraph"/>
        <w:numPr>
          <w:ilvl w:val="0"/>
          <w:numId w:val="4"/>
        </w:numPr>
        <w:spacing w:after="0" w:line="240" w:lineRule="auto"/>
        <w:ind w:left="284"/>
        <w:jc w:val="center"/>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УВОДНА ОДРЕДБА</w:t>
      </w:r>
    </w:p>
    <w:p w14:paraId="482A00E2" w14:textId="77777777" w:rsidR="00A43D00" w:rsidRPr="005C0D60" w:rsidRDefault="00A43D00" w:rsidP="004553B2">
      <w:pPr>
        <w:pStyle w:val="ListParagraph"/>
        <w:spacing w:after="0" w:line="240" w:lineRule="auto"/>
        <w:ind w:left="1080"/>
        <w:rPr>
          <w:rFonts w:ascii="Times New Roman" w:hAnsi="Times New Roman" w:cs="Times New Roman"/>
          <w:color w:val="000000"/>
          <w:sz w:val="24"/>
          <w:szCs w:val="24"/>
          <w:lang w:val="sr-Cyrl-CS"/>
        </w:rPr>
      </w:pPr>
    </w:p>
    <w:p w14:paraId="19450E91" w14:textId="08066442" w:rsidR="006F24B1" w:rsidRPr="005C0D60" w:rsidRDefault="00453703" w:rsidP="004553B2">
      <w:pPr>
        <w:spacing w:after="0" w:line="240" w:lineRule="auto"/>
        <w:jc w:val="center"/>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Предмет уредбе</w:t>
      </w:r>
    </w:p>
    <w:p w14:paraId="7840E528" w14:textId="77777777" w:rsidR="00A43D00" w:rsidRPr="005C0D60" w:rsidRDefault="00A43D00" w:rsidP="004553B2">
      <w:pPr>
        <w:spacing w:after="0" w:line="240" w:lineRule="auto"/>
        <w:jc w:val="center"/>
        <w:rPr>
          <w:rFonts w:ascii="Times New Roman" w:hAnsi="Times New Roman" w:cs="Times New Roman"/>
          <w:sz w:val="24"/>
          <w:szCs w:val="24"/>
          <w:lang w:val="sr-Cyrl-CS"/>
        </w:rPr>
      </w:pPr>
    </w:p>
    <w:p w14:paraId="094C8AD3" w14:textId="77777777" w:rsidR="006F24B1" w:rsidRPr="005C0D60" w:rsidRDefault="00453703" w:rsidP="004553B2">
      <w:pPr>
        <w:spacing w:after="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Члан 1.</w:t>
      </w:r>
    </w:p>
    <w:p w14:paraId="58767254" w14:textId="4231A10B" w:rsidR="006F24B1" w:rsidRPr="005C0D60" w:rsidRDefault="00453703" w:rsidP="004553B2">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Овом уредбом се, према класи и намени објекта, прописује:</w:t>
      </w:r>
    </w:p>
    <w:p w14:paraId="530CEAC3" w14:textId="21185F38" w:rsidR="006F24B1" w:rsidRPr="005C0D60" w:rsidRDefault="00622941" w:rsidP="004553B2">
      <w:pPr>
        <w:spacing w:after="0" w:line="240" w:lineRule="auto"/>
        <w:ind w:firstLine="720"/>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1)</w:t>
      </w:r>
      <w:r w:rsidR="004A111E" w:rsidRPr="005C0D60">
        <w:rPr>
          <w:rFonts w:ascii="Times New Roman" w:hAnsi="Times New Roman" w:cs="Times New Roman"/>
          <w:color w:val="000000"/>
          <w:sz w:val="24"/>
          <w:szCs w:val="24"/>
          <w:lang w:val="sr-Cyrl-CS"/>
        </w:rPr>
        <w:t xml:space="preserve"> </w:t>
      </w:r>
      <w:r w:rsidR="00453703" w:rsidRPr="005C0D60">
        <w:rPr>
          <w:rFonts w:ascii="Times New Roman" w:hAnsi="Times New Roman" w:cs="Times New Roman"/>
          <w:color w:val="000000"/>
          <w:sz w:val="24"/>
          <w:szCs w:val="24"/>
          <w:lang w:val="sr-Cyrl-CS"/>
        </w:rPr>
        <w:t>обавезна садржина, поступак и начин издавања локацијских услова од стране надлежног органа;</w:t>
      </w:r>
    </w:p>
    <w:p w14:paraId="31972A69" w14:textId="77777777" w:rsidR="006F24B1" w:rsidRPr="005C0D60" w:rsidRDefault="00453703" w:rsidP="004553B2">
      <w:pPr>
        <w:spacing w:after="0" w:line="240" w:lineRule="auto"/>
        <w:ind w:firstLine="720"/>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2) услови за пројектовање и прикључење, који се обавезно прибављају од ималаца јавних овлашћења у поступку издавања локацијских услова;</w:t>
      </w:r>
    </w:p>
    <w:p w14:paraId="0F42C362" w14:textId="4573F057" w:rsidR="006F24B1" w:rsidRPr="005C0D60" w:rsidRDefault="00453703" w:rsidP="004553B2">
      <w:pPr>
        <w:spacing w:after="0" w:line="240" w:lineRule="auto"/>
        <w:ind w:left="270" w:firstLine="45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3) обавезна садржина, поступак и начин издавања услова из тачке 2) овог члана.</w:t>
      </w:r>
    </w:p>
    <w:p w14:paraId="0BD81FA9" w14:textId="77777777" w:rsidR="009D0F09" w:rsidRPr="005C0D60" w:rsidRDefault="009D0F09" w:rsidP="004553B2">
      <w:pPr>
        <w:spacing w:after="0" w:line="240" w:lineRule="auto"/>
        <w:jc w:val="both"/>
        <w:rPr>
          <w:rFonts w:ascii="Times New Roman" w:hAnsi="Times New Roman" w:cs="Times New Roman"/>
          <w:sz w:val="24"/>
          <w:szCs w:val="24"/>
          <w:lang w:val="sr-Cyrl-CS"/>
        </w:rPr>
      </w:pPr>
    </w:p>
    <w:p w14:paraId="0F4E33C9" w14:textId="164D9B01" w:rsidR="006F24B1" w:rsidRPr="005C0D60" w:rsidRDefault="00453703" w:rsidP="00CB5FB5">
      <w:pPr>
        <w:spacing w:after="0" w:line="240" w:lineRule="auto"/>
        <w:jc w:val="center"/>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II. САДРЖИНА, ПОСТУПАК И НАЧИН ИЗДАВАЊА ЛОКАЦИЈСКИХ УСЛОВА ОД СТРАНЕ НАДЛЕЖНОГ ОРГАНА</w:t>
      </w:r>
    </w:p>
    <w:p w14:paraId="3A40253E" w14:textId="77777777" w:rsidR="00A43D00" w:rsidRPr="005C0D60" w:rsidRDefault="00A43D00" w:rsidP="004553B2">
      <w:pPr>
        <w:spacing w:after="120" w:line="240" w:lineRule="auto"/>
        <w:jc w:val="center"/>
        <w:rPr>
          <w:rFonts w:ascii="Times New Roman" w:hAnsi="Times New Roman" w:cs="Times New Roman"/>
          <w:sz w:val="24"/>
          <w:szCs w:val="24"/>
          <w:lang w:val="sr-Cyrl-CS"/>
        </w:rPr>
      </w:pPr>
    </w:p>
    <w:p w14:paraId="46256DCD" w14:textId="77777777" w:rsidR="006F24B1" w:rsidRPr="005C0D60" w:rsidRDefault="00453703" w:rsidP="004553B2">
      <w:pPr>
        <w:spacing w:after="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Члан 2.</w:t>
      </w:r>
    </w:p>
    <w:p w14:paraId="24F22BC3" w14:textId="3CC85020" w:rsidR="006F24B1" w:rsidRPr="005C0D60" w:rsidRDefault="00453703" w:rsidP="004553B2">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Локацијски услови се прибављају у оквиру обједињене процедуре, коју спроводи орган надлежан за издавање локацијских услова (у даљем текст</w:t>
      </w:r>
      <w:r w:rsidR="004A111E" w:rsidRPr="005C0D60">
        <w:rPr>
          <w:rFonts w:ascii="Times New Roman" w:hAnsi="Times New Roman" w:cs="Times New Roman"/>
          <w:color w:val="000000"/>
          <w:sz w:val="24"/>
          <w:szCs w:val="24"/>
          <w:lang w:val="sr-Cyrl-CS"/>
        </w:rPr>
        <w:t>у: надлежни орган) у складу са З</w:t>
      </w:r>
      <w:r w:rsidR="009D0F09" w:rsidRPr="005C0D60">
        <w:rPr>
          <w:rFonts w:ascii="Times New Roman" w:hAnsi="Times New Roman" w:cs="Times New Roman"/>
          <w:color w:val="000000"/>
          <w:sz w:val="24"/>
          <w:szCs w:val="24"/>
          <w:lang w:val="sr-Cyrl-CS"/>
        </w:rPr>
        <w:t xml:space="preserve">аконом о планирању и изградњи (у даљем тексту: Закон), овом </w:t>
      </w:r>
      <w:r w:rsidR="004A111E" w:rsidRPr="005C0D60">
        <w:rPr>
          <w:rFonts w:ascii="Times New Roman" w:hAnsi="Times New Roman" w:cs="Times New Roman"/>
          <w:color w:val="000000"/>
          <w:sz w:val="24"/>
          <w:szCs w:val="24"/>
          <w:lang w:val="sr-Cyrl-CS"/>
        </w:rPr>
        <w:t>у</w:t>
      </w:r>
      <w:r w:rsidR="009D0F09" w:rsidRPr="005C0D60">
        <w:rPr>
          <w:rFonts w:ascii="Times New Roman" w:hAnsi="Times New Roman" w:cs="Times New Roman"/>
          <w:color w:val="000000"/>
          <w:sz w:val="24"/>
          <w:szCs w:val="24"/>
          <w:lang w:val="sr-Cyrl-CS"/>
        </w:rPr>
        <w:t xml:space="preserve">редбом и </w:t>
      </w:r>
      <w:r w:rsidR="004A111E" w:rsidRPr="005C0D60">
        <w:rPr>
          <w:rFonts w:ascii="Times New Roman" w:hAnsi="Times New Roman" w:cs="Times New Roman"/>
          <w:color w:val="000000"/>
          <w:sz w:val="24"/>
          <w:szCs w:val="24"/>
          <w:lang w:val="sr-Cyrl-CS"/>
        </w:rPr>
        <w:t>п</w:t>
      </w:r>
      <w:r w:rsidRPr="005C0D60">
        <w:rPr>
          <w:rFonts w:ascii="Times New Roman" w:hAnsi="Times New Roman" w:cs="Times New Roman"/>
          <w:color w:val="000000"/>
          <w:sz w:val="24"/>
          <w:szCs w:val="24"/>
          <w:lang w:val="sr-Cyrl-CS"/>
        </w:rPr>
        <w:t>равилником којим се уређује спровођење обједињене процедуре</w:t>
      </w:r>
      <w:r w:rsidR="009D0F09" w:rsidRPr="005C0D60">
        <w:rPr>
          <w:rFonts w:ascii="Times New Roman" w:hAnsi="Times New Roman" w:cs="Times New Roman"/>
          <w:color w:val="000000"/>
          <w:sz w:val="24"/>
          <w:szCs w:val="24"/>
          <w:lang w:val="sr-Cyrl-CS"/>
        </w:rPr>
        <w:t xml:space="preserve"> (у даљем тексту</w:t>
      </w:r>
      <w:r w:rsidR="004A111E" w:rsidRPr="005C0D60">
        <w:rPr>
          <w:rFonts w:ascii="Times New Roman" w:hAnsi="Times New Roman" w:cs="Times New Roman"/>
          <w:color w:val="000000"/>
          <w:sz w:val="24"/>
          <w:szCs w:val="24"/>
          <w:lang w:val="sr-Cyrl-CS"/>
        </w:rPr>
        <w:t>:</w:t>
      </w:r>
      <w:r w:rsidR="009D0F09" w:rsidRPr="005C0D60">
        <w:rPr>
          <w:rFonts w:ascii="Times New Roman" w:hAnsi="Times New Roman" w:cs="Times New Roman"/>
          <w:color w:val="000000"/>
          <w:sz w:val="24"/>
          <w:szCs w:val="24"/>
          <w:lang w:val="sr-Cyrl-CS"/>
        </w:rPr>
        <w:t xml:space="preserve"> Правилник)</w:t>
      </w:r>
      <w:r w:rsidRPr="005C0D60">
        <w:rPr>
          <w:rFonts w:ascii="Times New Roman" w:hAnsi="Times New Roman" w:cs="Times New Roman"/>
          <w:color w:val="000000"/>
          <w:sz w:val="24"/>
          <w:szCs w:val="24"/>
          <w:lang w:val="sr-Cyrl-CS"/>
        </w:rPr>
        <w:t>.</w:t>
      </w:r>
    </w:p>
    <w:p w14:paraId="6BB6B4DD" w14:textId="77777777" w:rsidR="004553B2" w:rsidRPr="005C0D60" w:rsidRDefault="004553B2" w:rsidP="004553B2">
      <w:pPr>
        <w:spacing w:after="0" w:line="240" w:lineRule="auto"/>
        <w:ind w:firstLine="720"/>
        <w:jc w:val="both"/>
        <w:rPr>
          <w:rFonts w:ascii="Times New Roman" w:hAnsi="Times New Roman" w:cs="Times New Roman"/>
          <w:sz w:val="24"/>
          <w:szCs w:val="24"/>
          <w:lang w:val="sr-Cyrl-CS"/>
        </w:rPr>
      </w:pPr>
    </w:p>
    <w:p w14:paraId="7985ACF5" w14:textId="11C404DD" w:rsidR="006F24B1" w:rsidRPr="005C0D60" w:rsidRDefault="00453703" w:rsidP="004553B2">
      <w:pPr>
        <w:spacing w:after="150" w:line="240" w:lineRule="auto"/>
        <w:ind w:firstLine="720"/>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Ако у поступку израде локацијских услова надлежни орган од имаоца јавних овлашћења прибавља услове за пројектовање и прикључење, сва акта и документација у том поступку између њих се размењује кроз Централни информациони систем (у даљем тексту: ЦИС), осим ако је другачије прописано Законом</w:t>
      </w:r>
      <w:r w:rsidR="009D0F09" w:rsidRPr="005C0D60">
        <w:rPr>
          <w:rFonts w:ascii="Times New Roman" w:hAnsi="Times New Roman" w:cs="Times New Roman"/>
          <w:color w:val="000000"/>
          <w:sz w:val="24"/>
          <w:szCs w:val="24"/>
          <w:lang w:val="sr-Cyrl-CS"/>
        </w:rPr>
        <w:t xml:space="preserve">, </w:t>
      </w:r>
      <w:r w:rsidR="00E22876" w:rsidRPr="005C0D60">
        <w:rPr>
          <w:rFonts w:ascii="Times New Roman" w:hAnsi="Times New Roman" w:cs="Times New Roman"/>
          <w:color w:val="000000"/>
          <w:sz w:val="24"/>
          <w:szCs w:val="24"/>
          <w:lang w:val="sr-Cyrl-CS"/>
        </w:rPr>
        <w:t>У</w:t>
      </w:r>
      <w:r w:rsidR="009D0F09" w:rsidRPr="005C0D60">
        <w:rPr>
          <w:rFonts w:ascii="Times New Roman" w:hAnsi="Times New Roman" w:cs="Times New Roman"/>
          <w:color w:val="000000"/>
          <w:sz w:val="24"/>
          <w:szCs w:val="24"/>
          <w:lang w:val="sr-Cyrl-CS"/>
        </w:rPr>
        <w:t>редбом или П</w:t>
      </w:r>
      <w:r w:rsidRPr="005C0D60">
        <w:rPr>
          <w:rFonts w:ascii="Times New Roman" w:hAnsi="Times New Roman" w:cs="Times New Roman"/>
          <w:color w:val="000000"/>
          <w:sz w:val="24"/>
          <w:szCs w:val="24"/>
          <w:lang w:val="sr-Cyrl-CS"/>
        </w:rPr>
        <w:t>ра</w:t>
      </w:r>
      <w:r w:rsidR="009D0F09" w:rsidRPr="005C0D60">
        <w:rPr>
          <w:rFonts w:ascii="Times New Roman" w:hAnsi="Times New Roman" w:cs="Times New Roman"/>
          <w:color w:val="000000"/>
          <w:sz w:val="24"/>
          <w:szCs w:val="24"/>
          <w:lang w:val="sr-Cyrl-CS"/>
        </w:rPr>
        <w:t>вилником</w:t>
      </w:r>
      <w:r w:rsidRPr="005C0D60">
        <w:rPr>
          <w:rFonts w:ascii="Times New Roman" w:hAnsi="Times New Roman" w:cs="Times New Roman"/>
          <w:color w:val="000000"/>
          <w:sz w:val="24"/>
          <w:szCs w:val="24"/>
          <w:lang w:val="sr-Cyrl-CS"/>
        </w:rPr>
        <w:t>.</w:t>
      </w:r>
    </w:p>
    <w:p w14:paraId="18491A08" w14:textId="72FEB794" w:rsidR="006F24B1" w:rsidRPr="005C0D60" w:rsidRDefault="00453703" w:rsidP="00CB5FB5">
      <w:pPr>
        <w:pStyle w:val="ListParagraph"/>
        <w:numPr>
          <w:ilvl w:val="0"/>
          <w:numId w:val="2"/>
        </w:numPr>
        <w:spacing w:after="0" w:line="240" w:lineRule="auto"/>
        <w:jc w:val="center"/>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Садржина и дејство локацијских услова</w:t>
      </w:r>
    </w:p>
    <w:p w14:paraId="69C62ECF" w14:textId="77777777" w:rsidR="00A43D00" w:rsidRPr="005C0D60" w:rsidRDefault="00A43D00" w:rsidP="004553B2">
      <w:pPr>
        <w:pStyle w:val="ListParagraph"/>
        <w:spacing w:after="120" w:line="240" w:lineRule="auto"/>
        <w:rPr>
          <w:rFonts w:ascii="Times New Roman" w:hAnsi="Times New Roman" w:cs="Times New Roman"/>
          <w:sz w:val="24"/>
          <w:szCs w:val="24"/>
          <w:lang w:val="sr-Cyrl-CS"/>
        </w:rPr>
      </w:pPr>
    </w:p>
    <w:p w14:paraId="47787574" w14:textId="7E250F61" w:rsidR="006F24B1" w:rsidRPr="005C0D60" w:rsidRDefault="00453703" w:rsidP="00CB5FB5">
      <w:pPr>
        <w:spacing w:after="0" w:line="240" w:lineRule="auto"/>
        <w:jc w:val="center"/>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Садржина локацијских услова</w:t>
      </w:r>
    </w:p>
    <w:p w14:paraId="6ECBEAC1" w14:textId="77777777" w:rsidR="00CB5FB5" w:rsidRPr="005C0D60" w:rsidRDefault="00CB5FB5" w:rsidP="00CB5FB5">
      <w:pPr>
        <w:spacing w:after="0" w:line="240" w:lineRule="auto"/>
        <w:jc w:val="center"/>
        <w:rPr>
          <w:rFonts w:ascii="Times New Roman" w:hAnsi="Times New Roman" w:cs="Times New Roman"/>
          <w:sz w:val="24"/>
          <w:szCs w:val="24"/>
          <w:lang w:val="sr-Cyrl-CS"/>
        </w:rPr>
      </w:pPr>
    </w:p>
    <w:p w14:paraId="733EC718" w14:textId="77777777" w:rsidR="006F24B1" w:rsidRPr="005C0D60" w:rsidRDefault="00453703" w:rsidP="004553B2">
      <w:pPr>
        <w:spacing w:after="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Члан 3.</w:t>
      </w:r>
    </w:p>
    <w:p w14:paraId="4A68C965" w14:textId="0A10E6F6" w:rsidR="006F24B1" w:rsidRPr="005C0D60" w:rsidRDefault="00453703" w:rsidP="004553B2">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Локацијски услови садрже све урбанистичке, техничке и друге услове и податке потребне за израду идејног пројекта, пројекта за грађевинску дозволу и пројекта за извођење, у складу са Законом.</w:t>
      </w:r>
    </w:p>
    <w:p w14:paraId="45793326" w14:textId="77777777" w:rsidR="00CB5FB5" w:rsidRPr="005C0D60" w:rsidRDefault="00CB5FB5" w:rsidP="004553B2">
      <w:pPr>
        <w:spacing w:after="0" w:line="240" w:lineRule="auto"/>
        <w:ind w:firstLine="720"/>
        <w:jc w:val="both"/>
        <w:rPr>
          <w:rFonts w:ascii="Times New Roman" w:hAnsi="Times New Roman" w:cs="Times New Roman"/>
          <w:sz w:val="24"/>
          <w:szCs w:val="24"/>
          <w:lang w:val="sr-Cyrl-CS"/>
        </w:rPr>
      </w:pPr>
    </w:p>
    <w:p w14:paraId="31031444" w14:textId="77777777" w:rsidR="006F24B1" w:rsidRPr="005C0D60" w:rsidRDefault="00453703" w:rsidP="004553B2">
      <w:pPr>
        <w:spacing w:after="150" w:line="240" w:lineRule="auto"/>
        <w:ind w:firstLine="720"/>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Локацијски услови нарочито садрже:</w:t>
      </w:r>
    </w:p>
    <w:p w14:paraId="5E2D2FBF" w14:textId="7777777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lastRenderedPageBreak/>
        <w:t>1) податке о броју катастарске парцеле и називу катастарске општине на којој се та парцела налази, односно броју катастарских парцела и називу катастарских општина на којима се те парцеле налазе, ако се локацијски услови издају за више парцела;</w:t>
      </w:r>
    </w:p>
    <w:p w14:paraId="068D9153" w14:textId="7777777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2) податке о бројевима катастарских парцела и називу катастарских општина преко којих прелазе прикључци инфраструктуре, ако се они налазе ван катастарске парцеле на којој се гради објекат;</w:t>
      </w:r>
    </w:p>
    <w:p w14:paraId="000CD5F4" w14:textId="7777777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3) податке о површини катастарске парцеле, односно катастарских парцела, која је уписана у катастар, осим ако се локацијски услови издају за линијске објекте и антенске стубове;</w:t>
      </w:r>
    </w:p>
    <w:p w14:paraId="077898FB" w14:textId="7777777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4) податке о класи и намени објекта за чије грађење се издају;</w:t>
      </w:r>
    </w:p>
    <w:p w14:paraId="38919686" w14:textId="7777777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5) податке о бруто површини објекта за чије грађење се издају, ако се услови издају за зграде;</w:t>
      </w:r>
    </w:p>
    <w:p w14:paraId="444862CC" w14:textId="7777777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6) правила уређења и грађења за зону или целину у којој се налази предметна парцела, прибављена из планског документа;</w:t>
      </w:r>
    </w:p>
    <w:p w14:paraId="280304C0" w14:textId="2017661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7</w:t>
      </w:r>
      <w:r w:rsidR="009334E4" w:rsidRPr="005C0D60">
        <w:rPr>
          <w:rFonts w:ascii="Times New Roman" w:hAnsi="Times New Roman" w:cs="Times New Roman"/>
          <w:color w:val="000000"/>
          <w:sz w:val="24"/>
          <w:szCs w:val="24"/>
          <w:lang w:val="sr-Cyrl-CS"/>
        </w:rPr>
        <w:t>) податке о томе да ли је у вези са изградњом објекта или извођењем радова у складу са издатим локацијским условима потребно покренути поступак прибављања сагласности на студију процене утицаја на животну средину, односно одлуке да није потребна израда те студије, а које надлежни орган прибавља кроз обједињену процедуру од министарства надлежног за послове животне средине</w:t>
      </w:r>
      <w:r w:rsidRPr="005C0D60">
        <w:rPr>
          <w:rFonts w:ascii="Times New Roman" w:hAnsi="Times New Roman" w:cs="Times New Roman"/>
          <w:color w:val="000000"/>
          <w:sz w:val="24"/>
          <w:szCs w:val="24"/>
          <w:lang w:val="sr-Cyrl-CS"/>
        </w:rPr>
        <w:t>;</w:t>
      </w:r>
    </w:p>
    <w:p w14:paraId="16DA0F05" w14:textId="78912451" w:rsidR="006F24B1" w:rsidRPr="005C0D60" w:rsidRDefault="009D0F09"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8)</w:t>
      </w:r>
      <w:r w:rsidR="00C0467D" w:rsidRPr="005C0D60">
        <w:rPr>
          <w:rFonts w:ascii="Times New Roman" w:hAnsi="Times New Roman" w:cs="Times New Roman"/>
          <w:color w:val="000000"/>
          <w:sz w:val="24"/>
          <w:szCs w:val="24"/>
          <w:lang w:val="sr-Cyrl-CS"/>
        </w:rPr>
        <w:t xml:space="preserve"> </w:t>
      </w:r>
      <w:r w:rsidR="00453703" w:rsidRPr="005C0D60">
        <w:rPr>
          <w:rFonts w:ascii="Times New Roman" w:hAnsi="Times New Roman" w:cs="Times New Roman"/>
          <w:color w:val="000000"/>
          <w:sz w:val="24"/>
          <w:szCs w:val="24"/>
          <w:lang w:val="sr-Cyrl-CS"/>
        </w:rPr>
        <w:t>услове за пројектовање и прикључење на комуналну, саобраћајну и другу инфраструктуру (у даљем тексту: услови за пројектовање и прикључење), прибављене увидом у плански документ и/или сепарат о техничким условима изградње (у даљем тексту: сепарат), као и назив тог планског документа и/или сепарата, односно услове за пројектовање и прикључење, прибав</w:t>
      </w:r>
      <w:r w:rsidR="00000630" w:rsidRPr="005C0D60">
        <w:rPr>
          <w:rFonts w:ascii="Times New Roman" w:hAnsi="Times New Roman" w:cs="Times New Roman"/>
          <w:color w:val="000000"/>
          <w:sz w:val="24"/>
          <w:szCs w:val="24"/>
          <w:lang w:val="sr-Cyrl-CS"/>
        </w:rPr>
        <w:t>љене од имаоца јавних овлашћења</w:t>
      </w:r>
      <w:r w:rsidRPr="005C0D60">
        <w:rPr>
          <w:rFonts w:ascii="Times New Roman" w:hAnsi="Times New Roman" w:cs="Times New Roman"/>
          <w:color w:val="000000" w:themeColor="text1"/>
          <w:sz w:val="24"/>
          <w:szCs w:val="24"/>
          <w:lang w:val="sr-Cyrl-CS"/>
        </w:rPr>
        <w:t>;</w:t>
      </w:r>
    </w:p>
    <w:p w14:paraId="448AD892" w14:textId="7777777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9) податке о постојећим објектима које је потребно уклонити пре грађења;</w:t>
      </w:r>
    </w:p>
    <w:p w14:paraId="1DA32D7C" w14:textId="3FDA28A4"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10) рок важења локацијских услова у складу са Закон</w:t>
      </w:r>
      <w:r w:rsidR="009D0F09" w:rsidRPr="005C0D60">
        <w:rPr>
          <w:rFonts w:ascii="Times New Roman" w:hAnsi="Times New Roman" w:cs="Times New Roman"/>
          <w:color w:val="000000" w:themeColor="text1"/>
          <w:sz w:val="24"/>
          <w:szCs w:val="24"/>
          <w:lang w:val="sr-Cyrl-CS"/>
        </w:rPr>
        <w:t>ом</w:t>
      </w:r>
      <w:r w:rsidRPr="005C0D60">
        <w:rPr>
          <w:rFonts w:ascii="Times New Roman" w:hAnsi="Times New Roman" w:cs="Times New Roman"/>
          <w:color w:val="000000"/>
          <w:sz w:val="24"/>
          <w:szCs w:val="24"/>
          <w:lang w:val="sr-Cyrl-CS"/>
        </w:rPr>
        <w:t>;</w:t>
      </w:r>
    </w:p>
    <w:p w14:paraId="1814BCB9" w14:textId="77CF94A3" w:rsidR="006F24B1" w:rsidRPr="005C0D60" w:rsidRDefault="004248F0" w:rsidP="004553B2">
      <w:pPr>
        <w:spacing w:after="0" w:line="240" w:lineRule="auto"/>
        <w:ind w:firstLine="709"/>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11) друге податке, у складу са З</w:t>
      </w:r>
      <w:r w:rsidR="00453703" w:rsidRPr="005C0D60">
        <w:rPr>
          <w:rFonts w:ascii="Times New Roman" w:hAnsi="Times New Roman" w:cs="Times New Roman"/>
          <w:color w:val="000000"/>
          <w:sz w:val="24"/>
          <w:szCs w:val="24"/>
          <w:lang w:val="sr-Cyrl-CS"/>
        </w:rPr>
        <w:t>аконом.</w:t>
      </w:r>
    </w:p>
    <w:p w14:paraId="2E2883B2" w14:textId="77777777" w:rsidR="009D0F09" w:rsidRPr="005C0D60" w:rsidRDefault="009D0F09" w:rsidP="004553B2">
      <w:pPr>
        <w:spacing w:after="0" w:line="240" w:lineRule="auto"/>
        <w:jc w:val="both"/>
        <w:rPr>
          <w:rFonts w:ascii="Times New Roman" w:hAnsi="Times New Roman" w:cs="Times New Roman"/>
          <w:sz w:val="24"/>
          <w:szCs w:val="24"/>
          <w:lang w:val="sr-Cyrl-CS"/>
        </w:rPr>
      </w:pPr>
    </w:p>
    <w:p w14:paraId="6E98D467" w14:textId="4EA1F41E" w:rsidR="006F24B1" w:rsidRPr="005C0D60" w:rsidRDefault="00453703" w:rsidP="00CB5FB5">
      <w:pPr>
        <w:spacing w:after="0" w:line="240" w:lineRule="auto"/>
        <w:ind w:firstLine="709"/>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Ако се локацијски услови издају на основу члана 57. став 5. Закона, они уместо правила грађења из става 2. тачка 6) овог члана обавезно садрже следеће податке: положај објекта у односу на регулационе линије, дозвољени индекс заузетости парцеле, дозвољену висину објекта, бруто развијену грађевинску површину објекта (БРГП), услове и начин обезбеђења приступа парцели и простора за паркирање возила.</w:t>
      </w:r>
    </w:p>
    <w:p w14:paraId="361F135E" w14:textId="77777777" w:rsidR="00CB5FB5" w:rsidRPr="005C0D60" w:rsidRDefault="00CB5FB5" w:rsidP="00CB5FB5">
      <w:pPr>
        <w:spacing w:after="0" w:line="240" w:lineRule="auto"/>
        <w:ind w:firstLine="709"/>
        <w:jc w:val="both"/>
        <w:rPr>
          <w:rFonts w:ascii="Times New Roman" w:hAnsi="Times New Roman" w:cs="Times New Roman"/>
          <w:sz w:val="24"/>
          <w:szCs w:val="24"/>
          <w:lang w:val="sr-Cyrl-CS"/>
        </w:rPr>
      </w:pPr>
    </w:p>
    <w:p w14:paraId="78197364" w14:textId="62D9E313" w:rsidR="006F24B1" w:rsidRPr="005C0D60" w:rsidRDefault="00453703" w:rsidP="00CB5FB5">
      <w:pPr>
        <w:spacing w:after="0" w:line="240" w:lineRule="auto"/>
        <w:ind w:firstLine="709"/>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Локацијски услови не гласе на име подносиоца, већ на катастарску парцелу, односно парцеле за које се издају.</w:t>
      </w:r>
    </w:p>
    <w:p w14:paraId="5BE93D5F" w14:textId="77777777" w:rsidR="00CB5FB5" w:rsidRPr="005C0D60" w:rsidRDefault="00CB5FB5" w:rsidP="00CB5FB5">
      <w:pPr>
        <w:spacing w:after="0" w:line="240" w:lineRule="auto"/>
        <w:ind w:firstLine="709"/>
        <w:jc w:val="both"/>
        <w:rPr>
          <w:rFonts w:ascii="Times New Roman" w:hAnsi="Times New Roman" w:cs="Times New Roman"/>
          <w:sz w:val="24"/>
          <w:szCs w:val="24"/>
          <w:lang w:val="sr-Cyrl-CS"/>
        </w:rPr>
      </w:pPr>
    </w:p>
    <w:p w14:paraId="036CCCD3" w14:textId="57E5B9AA" w:rsidR="006F24B1" w:rsidRPr="005C0D60" w:rsidRDefault="00453703" w:rsidP="00CB5FB5">
      <w:pPr>
        <w:spacing w:after="0" w:line="240" w:lineRule="auto"/>
        <w:ind w:firstLine="709"/>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Надлежни орган у локацијским условима даје списак услова за пројектовање и прикључење из става 2. тачка 8) овог члана, који су саставни део тих локацијских услова, са означењем издаваоца, времена издавања и броја под којим су ти услови издати, као и листу споразума које је инвеститор по тим условима дужан да закључи како би објекат који гради могао бити прикључен на инфраструктуру, уз навођење фазе у обједињеној процедури у којој такав уговор треба да достави инвеститор. Надлежни орган у локацијске услове не преписује садржај услова за пројектовање и прикључење са списка</w:t>
      </w:r>
      <w:r w:rsidR="00281B2E" w:rsidRPr="005C0D60">
        <w:rPr>
          <w:rFonts w:ascii="Times New Roman" w:hAnsi="Times New Roman" w:cs="Times New Roman"/>
          <w:color w:val="000000"/>
          <w:sz w:val="24"/>
          <w:szCs w:val="24"/>
          <w:lang w:val="sr-Cyrl-CS"/>
        </w:rPr>
        <w:t>, али може давати додатна објашњ</w:t>
      </w:r>
      <w:r w:rsidRPr="005C0D60">
        <w:rPr>
          <w:rFonts w:ascii="Times New Roman" w:hAnsi="Times New Roman" w:cs="Times New Roman"/>
          <w:color w:val="000000"/>
          <w:sz w:val="24"/>
          <w:szCs w:val="24"/>
          <w:lang w:val="sr-Cyrl-CS"/>
        </w:rPr>
        <w:t>ења у вези са обавезама из тих услова, које су услов за накнадно издавање грађевинске, односно употребне дозволе.</w:t>
      </w:r>
    </w:p>
    <w:p w14:paraId="23108693" w14:textId="77777777" w:rsidR="00CB5FB5" w:rsidRPr="005C0D60" w:rsidRDefault="00CB5FB5" w:rsidP="00CB5FB5">
      <w:pPr>
        <w:spacing w:after="0" w:line="240" w:lineRule="auto"/>
        <w:ind w:firstLine="709"/>
        <w:jc w:val="both"/>
        <w:rPr>
          <w:rFonts w:ascii="Times New Roman" w:hAnsi="Times New Roman" w:cs="Times New Roman"/>
          <w:sz w:val="24"/>
          <w:szCs w:val="24"/>
          <w:lang w:val="sr-Cyrl-CS"/>
        </w:rPr>
      </w:pPr>
    </w:p>
    <w:p w14:paraId="7FFA7A1D" w14:textId="7E90B351" w:rsidR="006F24B1" w:rsidRPr="005C0D60" w:rsidRDefault="00453703" w:rsidP="00CB5FB5">
      <w:pPr>
        <w:spacing w:after="0" w:line="240" w:lineRule="auto"/>
        <w:ind w:firstLine="709"/>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 xml:space="preserve">Саставни део локацијских услова, односно услова за пројектовање и прикључење, је идејно решење које је подносилац поднео уз захтев, али само у погледу битних елемената на основу којих су ти локацијских услови утврђени, док су остали приказани </w:t>
      </w:r>
      <w:r w:rsidRPr="005C0D60">
        <w:rPr>
          <w:rFonts w:ascii="Times New Roman" w:hAnsi="Times New Roman" w:cs="Times New Roman"/>
          <w:color w:val="000000"/>
          <w:sz w:val="24"/>
          <w:szCs w:val="24"/>
          <w:lang w:val="sr-Cyrl-CS"/>
        </w:rPr>
        <w:lastRenderedPageBreak/>
        <w:t>детаљи необавезујући у даљој разради техничке документације, која је саставни део пројекта за грађевинску дозволу, односно идејног пројекта.</w:t>
      </w:r>
    </w:p>
    <w:p w14:paraId="103C332C" w14:textId="77777777" w:rsidR="00CB5FB5" w:rsidRPr="005C0D60" w:rsidRDefault="00CB5FB5" w:rsidP="00CB5FB5">
      <w:pPr>
        <w:spacing w:after="0" w:line="240" w:lineRule="auto"/>
        <w:ind w:firstLine="709"/>
        <w:jc w:val="both"/>
        <w:rPr>
          <w:rFonts w:ascii="Times New Roman" w:hAnsi="Times New Roman" w:cs="Times New Roman"/>
          <w:sz w:val="24"/>
          <w:szCs w:val="24"/>
          <w:lang w:val="sr-Cyrl-CS"/>
        </w:rPr>
      </w:pPr>
    </w:p>
    <w:p w14:paraId="472BA4F8" w14:textId="2E814BE4" w:rsidR="006F24B1" w:rsidRPr="005C0D60" w:rsidRDefault="00453703" w:rsidP="00CB5FB5">
      <w:pPr>
        <w:spacing w:after="0" w:line="240" w:lineRule="auto"/>
        <w:ind w:firstLine="709"/>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Локацијски услови обавезно садрже информацију да у моменту издавања локацијских услова нема фактичких услова за изградњу објекта у складу са поднетим захтевом, као и да је закључење уговора о изградњи недостајуће инфраструктуре са одговарајућим имаоцем јавних овлашћења, претходни услов за издавање грађевинске дозволе, ако се у условима за пројектовање и прикључење које је издао ималац јавних овлашћења констатује да се објекат за који је поднет захтев не може изградити без изградње или доградње комуналне или друге инфраструктуре, односно додатног припремања или опремања грађевинског земљишта.</w:t>
      </w:r>
    </w:p>
    <w:p w14:paraId="314930B6" w14:textId="77777777" w:rsidR="00CB5FB5" w:rsidRPr="005C0D60" w:rsidRDefault="00CB5FB5" w:rsidP="00CB5FB5">
      <w:pPr>
        <w:spacing w:after="0" w:line="240" w:lineRule="auto"/>
        <w:ind w:firstLine="709"/>
        <w:jc w:val="both"/>
        <w:rPr>
          <w:rFonts w:ascii="Times New Roman" w:hAnsi="Times New Roman" w:cs="Times New Roman"/>
          <w:sz w:val="24"/>
          <w:szCs w:val="24"/>
          <w:lang w:val="sr-Cyrl-CS"/>
        </w:rPr>
      </w:pPr>
    </w:p>
    <w:p w14:paraId="70649070" w14:textId="68035586" w:rsidR="006F24B1" w:rsidRPr="005C0D60" w:rsidRDefault="00453703" w:rsidP="00CB5FB5">
      <w:pPr>
        <w:spacing w:after="0" w:line="240" w:lineRule="auto"/>
        <w:ind w:firstLine="709"/>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 xml:space="preserve">Одредбе </w:t>
      </w:r>
      <w:r w:rsidR="00EA232C" w:rsidRPr="005C0D60">
        <w:rPr>
          <w:rFonts w:ascii="Times New Roman" w:hAnsi="Times New Roman" w:cs="Times New Roman"/>
          <w:color w:val="000000" w:themeColor="text1"/>
          <w:sz w:val="24"/>
          <w:szCs w:val="24"/>
          <w:lang w:val="sr-Cyrl-CS"/>
        </w:rPr>
        <w:t>члана 29. став 1. тач.</w:t>
      </w:r>
      <w:r w:rsidR="004248F0" w:rsidRPr="005C0D60">
        <w:rPr>
          <w:rFonts w:ascii="Times New Roman" w:hAnsi="Times New Roman" w:cs="Times New Roman"/>
          <w:color w:val="000000" w:themeColor="text1"/>
          <w:sz w:val="24"/>
          <w:szCs w:val="24"/>
          <w:lang w:val="sr-Cyrl-CS"/>
        </w:rPr>
        <w:t xml:space="preserve"> 10) и 11) Уредбе </w:t>
      </w:r>
      <w:r w:rsidRPr="005C0D60">
        <w:rPr>
          <w:rFonts w:ascii="Times New Roman" w:hAnsi="Times New Roman" w:cs="Times New Roman"/>
          <w:color w:val="000000"/>
          <w:sz w:val="24"/>
          <w:szCs w:val="24"/>
          <w:lang w:val="sr-Cyrl-CS"/>
        </w:rPr>
        <w:t>не примењују се у случајевима прикључења објекта на преносни систем електричне енергије.</w:t>
      </w:r>
    </w:p>
    <w:p w14:paraId="62F4F3A2" w14:textId="77777777" w:rsidR="00CB5FB5" w:rsidRPr="005C0D60" w:rsidRDefault="00CB5FB5" w:rsidP="00CB5FB5">
      <w:pPr>
        <w:spacing w:after="0" w:line="240" w:lineRule="auto"/>
        <w:ind w:firstLine="709"/>
        <w:jc w:val="both"/>
        <w:rPr>
          <w:rFonts w:ascii="Times New Roman" w:hAnsi="Times New Roman" w:cs="Times New Roman"/>
          <w:color w:val="000000"/>
          <w:sz w:val="24"/>
          <w:szCs w:val="24"/>
          <w:lang w:val="sr-Cyrl-CS"/>
        </w:rPr>
      </w:pPr>
    </w:p>
    <w:p w14:paraId="78A2BA85" w14:textId="3C3ACD73" w:rsidR="00F521E8" w:rsidRPr="005C0D60" w:rsidRDefault="00F521E8" w:rsidP="00CB5FB5">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sz w:val="24"/>
          <w:szCs w:val="24"/>
          <w:lang w:val="sr-Cyrl-CS"/>
        </w:rPr>
        <w:t>Изузетно, ако се објекат за</w:t>
      </w:r>
      <w:r w:rsidR="00375DA6" w:rsidRPr="005C0D60">
        <w:rPr>
          <w:rFonts w:ascii="Times New Roman" w:hAnsi="Times New Roman" w:cs="Times New Roman"/>
          <w:sz w:val="24"/>
          <w:szCs w:val="24"/>
          <w:lang w:val="sr-Cyrl-CS"/>
        </w:rPr>
        <w:t xml:space="preserve"> производњу електричне енергије</w:t>
      </w:r>
      <w:r w:rsidRPr="005C0D60">
        <w:rPr>
          <w:rFonts w:ascii="Times New Roman" w:hAnsi="Times New Roman" w:cs="Times New Roman"/>
          <w:sz w:val="24"/>
          <w:szCs w:val="24"/>
          <w:lang w:val="sr-Cyrl-CS"/>
        </w:rPr>
        <w:t xml:space="preserve"> прикључује на преносни систем електричне енергије, уз захтев за издавање локацијских услова подносилац захтева је дужан да достави и техничке услове за прикључење на преносни систем на основу важеће студије прикључења објеката на преносни систем издате у складу са законом којим се уређује енергетика и прописом о условима испоруке и снабдевања електричном енергијом</w:t>
      </w:r>
      <w:r w:rsidR="001E2CD3" w:rsidRPr="005C0D60">
        <w:rPr>
          <w:rFonts w:ascii="Times New Roman" w:hAnsi="Times New Roman" w:cs="Times New Roman"/>
          <w:sz w:val="24"/>
          <w:szCs w:val="24"/>
          <w:lang w:val="sr-Cyrl-CS"/>
        </w:rPr>
        <w:t>,</w:t>
      </w:r>
      <w:r w:rsidR="00E80D71" w:rsidRPr="005C0D60">
        <w:rPr>
          <w:rFonts w:ascii="Times New Roman" w:hAnsi="Times New Roman" w:cs="Times New Roman"/>
          <w:sz w:val="24"/>
          <w:szCs w:val="24"/>
          <w:lang w:val="sr-Cyrl-CS"/>
        </w:rPr>
        <w:t xml:space="preserve"> као и у</w:t>
      </w:r>
      <w:r w:rsidRPr="005C0D60">
        <w:rPr>
          <w:rFonts w:ascii="Times New Roman" w:hAnsi="Times New Roman" w:cs="Times New Roman"/>
          <w:sz w:val="24"/>
          <w:szCs w:val="24"/>
          <w:lang w:val="sr-Cyrl-CS"/>
        </w:rPr>
        <w:t>говор о прикључењу на преносни систем, ако је исти потребно закључити.</w:t>
      </w:r>
    </w:p>
    <w:p w14:paraId="36E8827B" w14:textId="77777777" w:rsidR="00A43D00" w:rsidRPr="005C0D60" w:rsidRDefault="00A43D00" w:rsidP="00257248">
      <w:pPr>
        <w:spacing w:after="0" w:line="240" w:lineRule="auto"/>
        <w:ind w:firstLine="709"/>
        <w:jc w:val="both"/>
        <w:rPr>
          <w:rFonts w:ascii="Times New Roman" w:hAnsi="Times New Roman" w:cs="Times New Roman"/>
          <w:sz w:val="24"/>
          <w:szCs w:val="24"/>
          <w:lang w:val="sr-Cyrl-CS"/>
        </w:rPr>
      </w:pPr>
    </w:p>
    <w:p w14:paraId="5D060A6D" w14:textId="2C94BDE7" w:rsidR="006F24B1" w:rsidRPr="005C0D60" w:rsidRDefault="00453703" w:rsidP="00CB5FB5">
      <w:pPr>
        <w:spacing w:after="0" w:line="240" w:lineRule="auto"/>
        <w:jc w:val="center"/>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Дејство локацијских услова</w:t>
      </w:r>
    </w:p>
    <w:p w14:paraId="6145FFB6" w14:textId="77777777" w:rsidR="00A43D00" w:rsidRPr="005C0D60" w:rsidRDefault="00A43D00" w:rsidP="004553B2">
      <w:pPr>
        <w:spacing w:after="0" w:line="240" w:lineRule="auto"/>
        <w:jc w:val="center"/>
        <w:rPr>
          <w:rFonts w:ascii="Times New Roman" w:hAnsi="Times New Roman" w:cs="Times New Roman"/>
          <w:sz w:val="24"/>
          <w:szCs w:val="24"/>
          <w:lang w:val="sr-Cyrl-CS"/>
        </w:rPr>
      </w:pPr>
    </w:p>
    <w:p w14:paraId="4BCAED9C" w14:textId="77777777" w:rsidR="006F24B1" w:rsidRPr="005C0D60" w:rsidRDefault="00453703" w:rsidP="004553B2">
      <w:pPr>
        <w:spacing w:after="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Члан 4.</w:t>
      </w:r>
    </w:p>
    <w:p w14:paraId="430A56BC" w14:textId="1DDC516B" w:rsidR="006F24B1" w:rsidRPr="005C0D60" w:rsidRDefault="00453703" w:rsidP="004553B2">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На захтев једног или више подносилаца захтева, за једну катастарску парцелу може бити издато више различитих локацијских услова, односно услова за прикључење и пројектовање, у складу са планским документом.</w:t>
      </w:r>
    </w:p>
    <w:p w14:paraId="282C2A9F" w14:textId="77777777" w:rsidR="00CB5FB5" w:rsidRPr="005C0D60" w:rsidRDefault="00CB5FB5" w:rsidP="004553B2">
      <w:pPr>
        <w:spacing w:after="0" w:line="240" w:lineRule="auto"/>
        <w:ind w:firstLine="720"/>
        <w:jc w:val="both"/>
        <w:rPr>
          <w:rFonts w:ascii="Times New Roman" w:hAnsi="Times New Roman" w:cs="Times New Roman"/>
          <w:sz w:val="24"/>
          <w:szCs w:val="24"/>
          <w:lang w:val="sr-Cyrl-CS"/>
        </w:rPr>
      </w:pPr>
    </w:p>
    <w:p w14:paraId="7EAE34B2" w14:textId="18970330" w:rsidR="006F24B1" w:rsidRPr="005C0D60" w:rsidRDefault="00453703" w:rsidP="00CB5FB5">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Било које лице, које испуњава услове за издавање грађевинске дозволе, односно решења из члана 145. Закона, може употребити локацијске услове у ту сврху.</w:t>
      </w:r>
    </w:p>
    <w:p w14:paraId="74620B7F" w14:textId="77777777" w:rsidR="00A43D00" w:rsidRPr="005C0D60" w:rsidRDefault="00A43D00" w:rsidP="004553B2">
      <w:pPr>
        <w:spacing w:after="150" w:line="240" w:lineRule="auto"/>
        <w:ind w:firstLine="720"/>
        <w:jc w:val="both"/>
        <w:rPr>
          <w:rFonts w:ascii="Times New Roman" w:hAnsi="Times New Roman" w:cs="Times New Roman"/>
          <w:sz w:val="24"/>
          <w:szCs w:val="24"/>
          <w:lang w:val="sr-Cyrl-CS"/>
        </w:rPr>
      </w:pPr>
    </w:p>
    <w:p w14:paraId="7C289F06" w14:textId="5921AF17" w:rsidR="006F24B1" w:rsidRPr="005C0D60" w:rsidRDefault="00453703" w:rsidP="00CB5FB5">
      <w:pPr>
        <w:spacing w:after="0" w:line="240" w:lineRule="auto"/>
        <w:jc w:val="center"/>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Изузеци од обавезе прибављања локацијских услова</w:t>
      </w:r>
    </w:p>
    <w:p w14:paraId="7C46E316" w14:textId="77777777" w:rsidR="00A43D00" w:rsidRPr="005C0D60" w:rsidRDefault="00A43D00" w:rsidP="004553B2">
      <w:pPr>
        <w:spacing w:after="0" w:line="240" w:lineRule="auto"/>
        <w:jc w:val="center"/>
        <w:rPr>
          <w:rFonts w:ascii="Times New Roman" w:hAnsi="Times New Roman" w:cs="Times New Roman"/>
          <w:sz w:val="24"/>
          <w:szCs w:val="24"/>
          <w:lang w:val="sr-Cyrl-CS"/>
        </w:rPr>
      </w:pPr>
    </w:p>
    <w:p w14:paraId="3D69ADE1" w14:textId="77777777" w:rsidR="006F24B1" w:rsidRPr="005C0D60" w:rsidRDefault="00453703" w:rsidP="004553B2">
      <w:pPr>
        <w:spacing w:after="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Члан 5.</w:t>
      </w:r>
    </w:p>
    <w:p w14:paraId="1A405E97" w14:textId="6BED61D1" w:rsidR="006F24B1" w:rsidRPr="005C0D60" w:rsidRDefault="00453703" w:rsidP="004553B2">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Инвеститор нема обавезу да прибави локацијске услове у случају када изводи радове на инвестиционом одржавању објекта и уклањању препрека за особе са инвалидитетом, радове којима се не мења спољни изглед, не повећава број функционалних јединица и капацитет инсталација, адаптацију, санацију, као и у свим осталим случајевима извођења радова којима се не врши прикључење на комуналну инфраструктуру</w:t>
      </w:r>
      <w:r w:rsidR="00404BA2" w:rsidRPr="005C0D60">
        <w:rPr>
          <w:rFonts w:ascii="Times New Roman" w:hAnsi="Times New Roman" w:cs="Times New Roman"/>
          <w:color w:val="000000"/>
          <w:sz w:val="24"/>
          <w:szCs w:val="24"/>
          <w:lang w:val="sr-Cyrl-CS"/>
        </w:rPr>
        <w:t>,</w:t>
      </w:r>
      <w:r w:rsidRPr="005C0D60">
        <w:rPr>
          <w:rFonts w:ascii="Times New Roman" w:hAnsi="Times New Roman" w:cs="Times New Roman"/>
          <w:color w:val="000000"/>
          <w:sz w:val="24"/>
          <w:szCs w:val="24"/>
          <w:lang w:val="sr-Cyrl-CS"/>
        </w:rPr>
        <w:t xml:space="preserve"> односно не мењају капацитети и функционалност постојећих прикључака на инфраструктурну мрежу, осим у случајевима за које је Законом, односно планским документом прописана обавеза прибављања услова.</w:t>
      </w:r>
    </w:p>
    <w:p w14:paraId="0CCE85EA" w14:textId="77777777" w:rsidR="00CB5FB5" w:rsidRPr="005C0D60" w:rsidRDefault="00CB5FB5" w:rsidP="004553B2">
      <w:pPr>
        <w:spacing w:after="0" w:line="240" w:lineRule="auto"/>
        <w:ind w:firstLine="720"/>
        <w:jc w:val="both"/>
        <w:rPr>
          <w:rFonts w:ascii="Times New Roman" w:hAnsi="Times New Roman" w:cs="Times New Roman"/>
          <w:sz w:val="24"/>
          <w:szCs w:val="24"/>
          <w:lang w:val="sr-Cyrl-CS"/>
        </w:rPr>
      </w:pPr>
    </w:p>
    <w:p w14:paraId="32799621" w14:textId="4212975A" w:rsidR="006F24B1" w:rsidRPr="005C0D60" w:rsidRDefault="00453703" w:rsidP="00CB5FB5">
      <w:pPr>
        <w:spacing w:after="0" w:line="240" w:lineRule="auto"/>
        <w:ind w:firstLine="720"/>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sz w:val="24"/>
          <w:szCs w:val="24"/>
          <w:lang w:val="sr-Cyrl-CS"/>
        </w:rPr>
        <w:t xml:space="preserve">Ималац јавних овлашћења који је истовремено и инвеститор радова на реконструкцији, санацији и адаптацији постојеће инфраструктуре, изградњи прикључака на постојећу водоводну, канализациону, гасну и сл. мрежу, типских топловодних прикључака, привода за електронске комуникације и дела електродистрибутивне мреже од трансформаторске станице, односно дела мреже, до </w:t>
      </w:r>
      <w:r w:rsidRPr="005C0D60">
        <w:rPr>
          <w:rFonts w:ascii="Times New Roman" w:hAnsi="Times New Roman" w:cs="Times New Roman"/>
          <w:color w:val="000000"/>
          <w:sz w:val="24"/>
          <w:szCs w:val="24"/>
          <w:lang w:val="sr-Cyrl-CS"/>
        </w:rPr>
        <w:lastRenderedPageBreak/>
        <w:t xml:space="preserve">места прикључка на објекту купца, за које се издаје решење из члана 145. Закона, </w:t>
      </w:r>
      <w:r w:rsidR="009328D0" w:rsidRPr="005C0D60">
        <w:rPr>
          <w:rFonts w:ascii="Times New Roman" w:hAnsi="Times New Roman" w:cs="Times New Roman"/>
          <w:color w:val="000000" w:themeColor="text1"/>
          <w:sz w:val="24"/>
          <w:szCs w:val="24"/>
          <w:lang w:val="sr-Cyrl-CS"/>
        </w:rPr>
        <w:t>подноси захтев за</w:t>
      </w:r>
      <w:r w:rsidR="00FF62BC" w:rsidRPr="005C0D60">
        <w:rPr>
          <w:rFonts w:ascii="Times New Roman" w:hAnsi="Times New Roman" w:cs="Times New Roman"/>
          <w:color w:val="000000" w:themeColor="text1"/>
          <w:sz w:val="24"/>
          <w:szCs w:val="24"/>
          <w:lang w:val="sr-Cyrl-CS"/>
        </w:rPr>
        <w:t xml:space="preserve"> издавање решења из члана 145. З</w:t>
      </w:r>
      <w:r w:rsidR="009328D0" w:rsidRPr="005C0D60">
        <w:rPr>
          <w:rFonts w:ascii="Times New Roman" w:hAnsi="Times New Roman" w:cs="Times New Roman"/>
          <w:color w:val="000000" w:themeColor="text1"/>
          <w:sz w:val="24"/>
          <w:szCs w:val="24"/>
          <w:lang w:val="sr-Cyrl-CS"/>
        </w:rPr>
        <w:t>акона, уз који</w:t>
      </w:r>
      <w:r w:rsidR="001905A1" w:rsidRPr="005C0D60">
        <w:rPr>
          <w:rFonts w:ascii="Times New Roman" w:hAnsi="Times New Roman" w:cs="Times New Roman"/>
          <w:color w:val="5B9BD5" w:themeColor="accent1"/>
          <w:sz w:val="24"/>
          <w:szCs w:val="24"/>
          <w:lang w:val="sr-Cyrl-CS"/>
        </w:rPr>
        <w:t xml:space="preserve"> </w:t>
      </w:r>
      <w:r w:rsidRPr="005C0D60">
        <w:rPr>
          <w:rFonts w:ascii="Times New Roman" w:hAnsi="Times New Roman" w:cs="Times New Roman"/>
          <w:color w:val="000000"/>
          <w:sz w:val="24"/>
          <w:szCs w:val="24"/>
          <w:lang w:val="sr-Cyrl-CS"/>
        </w:rPr>
        <w:t xml:space="preserve">прилаже услове </w:t>
      </w:r>
      <w:r w:rsidR="009328D0" w:rsidRPr="005C0D60">
        <w:rPr>
          <w:rFonts w:ascii="Times New Roman" w:hAnsi="Times New Roman" w:cs="Times New Roman"/>
          <w:color w:val="000000" w:themeColor="text1"/>
          <w:sz w:val="24"/>
          <w:szCs w:val="24"/>
          <w:lang w:val="sr-Cyrl-CS"/>
        </w:rPr>
        <w:t>за пројектовање и прикључење</w:t>
      </w:r>
      <w:r w:rsidR="00B80324" w:rsidRPr="005C0D60">
        <w:rPr>
          <w:rFonts w:ascii="Times New Roman" w:hAnsi="Times New Roman" w:cs="Times New Roman"/>
          <w:color w:val="000000" w:themeColor="text1"/>
          <w:sz w:val="24"/>
          <w:szCs w:val="24"/>
          <w:lang w:val="sr-Cyrl-CS"/>
        </w:rPr>
        <w:t xml:space="preserve">, </w:t>
      </w:r>
      <w:r w:rsidRPr="005C0D60">
        <w:rPr>
          <w:rFonts w:ascii="Times New Roman" w:hAnsi="Times New Roman" w:cs="Times New Roman"/>
          <w:color w:val="000000"/>
          <w:sz w:val="24"/>
          <w:szCs w:val="24"/>
          <w:lang w:val="sr-Cyrl-CS"/>
        </w:rPr>
        <w:t>укрштање и паралелно</w:t>
      </w:r>
      <w:r w:rsidR="00882CF2" w:rsidRPr="005C0D60">
        <w:rPr>
          <w:rFonts w:ascii="Times New Roman" w:hAnsi="Times New Roman" w:cs="Times New Roman"/>
          <w:color w:val="000000"/>
          <w:sz w:val="24"/>
          <w:szCs w:val="24"/>
          <w:lang w:val="sr-Cyrl-CS"/>
        </w:rPr>
        <w:t xml:space="preserve"> </w:t>
      </w:r>
      <w:r w:rsidRPr="005C0D60">
        <w:rPr>
          <w:rFonts w:ascii="Times New Roman" w:hAnsi="Times New Roman" w:cs="Times New Roman"/>
          <w:color w:val="000000"/>
          <w:sz w:val="24"/>
          <w:szCs w:val="24"/>
          <w:lang w:val="sr-Cyrl-CS"/>
        </w:rPr>
        <w:t>вођење од свих управљача инсталација водова на траси предметног објекта, у складу са одредбом члана 28. ове уредбе</w:t>
      </w:r>
      <w:r w:rsidR="000F5CBB" w:rsidRPr="005C0D60">
        <w:rPr>
          <w:rFonts w:ascii="Times New Roman" w:hAnsi="Times New Roman" w:cs="Times New Roman"/>
          <w:color w:val="000000"/>
          <w:sz w:val="24"/>
          <w:szCs w:val="24"/>
          <w:lang w:val="sr-Cyrl-CS"/>
        </w:rPr>
        <w:t>,</w:t>
      </w:r>
      <w:r w:rsidR="000A5C7B" w:rsidRPr="005C0D60">
        <w:rPr>
          <w:rFonts w:ascii="Times New Roman" w:hAnsi="Times New Roman" w:cs="Times New Roman"/>
          <w:color w:val="000000"/>
          <w:sz w:val="24"/>
          <w:szCs w:val="24"/>
          <w:lang w:val="sr-Cyrl-CS"/>
        </w:rPr>
        <w:t xml:space="preserve"> </w:t>
      </w:r>
      <w:r w:rsidR="009328D0" w:rsidRPr="005C0D60">
        <w:rPr>
          <w:rFonts w:ascii="Times New Roman" w:hAnsi="Times New Roman" w:cs="Times New Roman"/>
          <w:color w:val="000000" w:themeColor="text1"/>
          <w:sz w:val="24"/>
          <w:szCs w:val="24"/>
          <w:lang w:val="sr-Cyrl-CS"/>
        </w:rPr>
        <w:t>без претходно прибављених локацијских услова.</w:t>
      </w:r>
    </w:p>
    <w:p w14:paraId="5E4530ED" w14:textId="77777777" w:rsidR="00CB5FB5" w:rsidRPr="005C0D60" w:rsidRDefault="00CB5FB5" w:rsidP="00CB5FB5">
      <w:pPr>
        <w:spacing w:after="0" w:line="240" w:lineRule="auto"/>
        <w:ind w:firstLine="720"/>
        <w:jc w:val="both"/>
        <w:rPr>
          <w:rFonts w:ascii="Times New Roman" w:hAnsi="Times New Roman" w:cs="Times New Roman"/>
          <w:color w:val="000000" w:themeColor="text1"/>
          <w:sz w:val="24"/>
          <w:szCs w:val="24"/>
          <w:lang w:val="sr-Cyrl-CS"/>
        </w:rPr>
      </w:pPr>
    </w:p>
    <w:p w14:paraId="3403F71E" w14:textId="424849A4" w:rsidR="00882CF2" w:rsidRPr="005C0D60" w:rsidRDefault="009328D0" w:rsidP="00CB5FB5">
      <w:pPr>
        <w:spacing w:after="0" w:line="240" w:lineRule="auto"/>
        <w:ind w:firstLine="720"/>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themeColor="text1"/>
          <w:sz w:val="24"/>
          <w:szCs w:val="24"/>
          <w:lang w:val="sr-Cyrl-CS"/>
        </w:rPr>
        <w:t>Изузетно, ако је реч о објектима из члана 133.</w:t>
      </w:r>
      <w:r w:rsidR="00327D8E" w:rsidRPr="005C0D60">
        <w:rPr>
          <w:rFonts w:ascii="Times New Roman" w:hAnsi="Times New Roman" w:cs="Times New Roman"/>
          <w:color w:val="000000" w:themeColor="text1"/>
          <w:sz w:val="24"/>
          <w:szCs w:val="24"/>
          <w:lang w:val="sr-Cyrl-CS"/>
        </w:rPr>
        <w:t xml:space="preserve"> Закона, у случају из става 2. о</w:t>
      </w:r>
      <w:r w:rsidRPr="005C0D60">
        <w:rPr>
          <w:rFonts w:ascii="Times New Roman" w:hAnsi="Times New Roman" w:cs="Times New Roman"/>
          <w:color w:val="000000" w:themeColor="text1"/>
          <w:sz w:val="24"/>
          <w:szCs w:val="24"/>
          <w:lang w:val="sr-Cyrl-CS"/>
        </w:rPr>
        <w:t>вог члана не прибављају се услови за прикључење на дистрибутивни систем електричне енергије.</w:t>
      </w:r>
    </w:p>
    <w:p w14:paraId="6A3DE740" w14:textId="77777777" w:rsidR="00CB5FB5" w:rsidRPr="005C0D60" w:rsidRDefault="00CB5FB5" w:rsidP="00CB5FB5">
      <w:pPr>
        <w:spacing w:after="0" w:line="240" w:lineRule="auto"/>
        <w:ind w:firstLine="720"/>
        <w:jc w:val="both"/>
        <w:rPr>
          <w:rFonts w:ascii="Times New Roman" w:hAnsi="Times New Roman" w:cs="Times New Roman"/>
          <w:color w:val="000000" w:themeColor="text1"/>
          <w:sz w:val="24"/>
          <w:szCs w:val="24"/>
          <w:lang w:val="sr-Cyrl-CS"/>
        </w:rPr>
      </w:pPr>
    </w:p>
    <w:p w14:paraId="02585FAA" w14:textId="692D3033" w:rsidR="00882CF2" w:rsidRPr="005C0D60" w:rsidRDefault="009328D0" w:rsidP="00CB5FB5">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themeColor="text1"/>
          <w:sz w:val="24"/>
          <w:szCs w:val="24"/>
          <w:lang w:val="sr-Cyrl-CS"/>
        </w:rPr>
        <w:t xml:space="preserve">У случају из става 2. овог члана, ималац јавних овлашћења који је и инвеститор радова уз захтев за издавање решења из члана 145. Закона, поред услова из става 2. </w:t>
      </w:r>
      <w:r w:rsidR="00327D8E" w:rsidRPr="005C0D60">
        <w:rPr>
          <w:rFonts w:ascii="Times New Roman" w:hAnsi="Times New Roman" w:cs="Times New Roman"/>
          <w:color w:val="000000" w:themeColor="text1"/>
          <w:sz w:val="24"/>
          <w:szCs w:val="24"/>
          <w:lang w:val="sr-Cyrl-CS"/>
        </w:rPr>
        <w:t>о</w:t>
      </w:r>
      <w:r w:rsidRPr="005C0D60">
        <w:rPr>
          <w:rFonts w:ascii="Times New Roman" w:hAnsi="Times New Roman" w:cs="Times New Roman"/>
          <w:color w:val="000000" w:themeColor="text1"/>
          <w:sz w:val="24"/>
          <w:szCs w:val="24"/>
          <w:lang w:val="sr-Cyrl-CS"/>
        </w:rPr>
        <w:t>вог члана, прилаже и</w:t>
      </w:r>
      <w:r w:rsidRPr="005C0D60">
        <w:rPr>
          <w:rFonts w:ascii="Times New Roman" w:hAnsi="Times New Roman" w:cs="Times New Roman"/>
          <w:b/>
          <w:color w:val="000000" w:themeColor="text1"/>
          <w:sz w:val="24"/>
          <w:szCs w:val="24"/>
          <w:lang w:val="sr-Cyrl-CS"/>
        </w:rPr>
        <w:t xml:space="preserve"> </w:t>
      </w:r>
      <w:r w:rsidR="00882CF2" w:rsidRPr="005C0D60">
        <w:rPr>
          <w:rFonts w:ascii="Times New Roman" w:hAnsi="Times New Roman" w:cs="Times New Roman"/>
          <w:color w:val="000000"/>
          <w:sz w:val="24"/>
          <w:szCs w:val="24"/>
          <w:lang w:val="sr-Cyrl-CS"/>
        </w:rPr>
        <w:t>одлуку</w:t>
      </w:r>
      <w:r w:rsidR="006425DC" w:rsidRPr="005C0D60">
        <w:rPr>
          <w:rFonts w:ascii="Times New Roman" w:hAnsi="Times New Roman" w:cs="Times New Roman"/>
          <w:color w:val="000000"/>
          <w:sz w:val="24"/>
          <w:szCs w:val="24"/>
          <w:lang w:val="sr-Cyrl-CS"/>
        </w:rPr>
        <w:t xml:space="preserve"> органа</w:t>
      </w:r>
      <w:r w:rsidR="00882CF2" w:rsidRPr="005C0D60">
        <w:rPr>
          <w:rFonts w:ascii="Times New Roman" w:hAnsi="Times New Roman" w:cs="Times New Roman"/>
          <w:color w:val="000000"/>
          <w:sz w:val="24"/>
          <w:szCs w:val="24"/>
          <w:lang w:val="sr-Cyrl-CS"/>
        </w:rPr>
        <w:t xml:space="preserve"> надлежног за послове заштите животне средине о томе да ли је у вези са изградњом објекта или извођењем радова потребно </w:t>
      </w:r>
      <w:r w:rsidRPr="005C0D60">
        <w:rPr>
          <w:rFonts w:ascii="Times New Roman" w:hAnsi="Times New Roman" w:cs="Times New Roman"/>
          <w:color w:val="000000"/>
          <w:sz w:val="24"/>
          <w:szCs w:val="24"/>
          <w:lang w:val="sr-Cyrl-CS"/>
        </w:rPr>
        <w:t>покренути поступак процене утицаја на животну средину, односно ако је потребно покренути поступак процене утицаја на животну средину студију о процени утицаја на животну средину и сагласност на студију о процени утицаја на животну средину, као и изјаву инвеститора и одговорног пројектанта, којом потврђују да је приложена документација усаглашена са мерама и условима заштите животне средине</w:t>
      </w:r>
      <w:r w:rsidR="00882CF2" w:rsidRPr="005C0D60">
        <w:rPr>
          <w:rFonts w:ascii="Times New Roman" w:hAnsi="Times New Roman" w:cs="Times New Roman"/>
          <w:color w:val="000000"/>
          <w:sz w:val="24"/>
          <w:szCs w:val="24"/>
          <w:lang w:val="sr-Cyrl-CS"/>
        </w:rPr>
        <w:t>.</w:t>
      </w:r>
    </w:p>
    <w:p w14:paraId="059EF20B" w14:textId="77777777" w:rsidR="00CB5FB5" w:rsidRPr="005C0D60" w:rsidRDefault="00CB5FB5" w:rsidP="00CB5FB5">
      <w:pPr>
        <w:spacing w:after="0" w:line="240" w:lineRule="auto"/>
        <w:ind w:firstLine="720"/>
        <w:jc w:val="both"/>
        <w:rPr>
          <w:rFonts w:ascii="Times New Roman" w:hAnsi="Times New Roman" w:cs="Times New Roman"/>
          <w:b/>
          <w:sz w:val="24"/>
          <w:szCs w:val="24"/>
          <w:lang w:val="sr-Cyrl-CS"/>
        </w:rPr>
      </w:pPr>
    </w:p>
    <w:p w14:paraId="7D815091" w14:textId="50DC0473" w:rsidR="006F24B1" w:rsidRPr="005C0D60" w:rsidRDefault="00453703" w:rsidP="00CB5FB5">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У случају из става 2. овог члана, ималац јавних овлашћења који је и инвеститор радова, уз захтев за издавање решења из члана 145. Закона, поред услова из става 2. овог члана, прилаже и услове у погледу мера заштите од пожара и експлозија, у складу са чланом 20. ове уредбе, које прибавља ван обједињене процедуре, када се ради о реконструкцији постојеће инфраструктурне мреже са запаљивим и горивим течностима, као и о запаљивим гасовима, односно изградњи прикључка на ове мреже.</w:t>
      </w:r>
    </w:p>
    <w:p w14:paraId="23A38A71" w14:textId="77777777" w:rsidR="00CB5FB5" w:rsidRPr="005C0D60" w:rsidRDefault="00CB5FB5" w:rsidP="00CB5FB5">
      <w:pPr>
        <w:spacing w:after="0" w:line="240" w:lineRule="auto"/>
        <w:ind w:firstLine="720"/>
        <w:jc w:val="both"/>
        <w:rPr>
          <w:rFonts w:ascii="Times New Roman" w:hAnsi="Times New Roman" w:cs="Times New Roman"/>
          <w:sz w:val="24"/>
          <w:szCs w:val="24"/>
          <w:lang w:val="sr-Cyrl-CS"/>
        </w:rPr>
      </w:pPr>
    </w:p>
    <w:p w14:paraId="64FCD00C" w14:textId="2085091D" w:rsidR="006F24B1" w:rsidRPr="005C0D60" w:rsidRDefault="00453703" w:rsidP="00CB5FB5">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У случају радова у вези са непокретним културним добром и добром под претходном заштитом за које се издаје решење из члана 145. Закона, прибављају се услови за предузимање мера техничке заштите и других радова за непокретна културна добра и добра под претходном заштитом, које подносилац захтева може прибавити и ван обједињене процедуре.</w:t>
      </w:r>
    </w:p>
    <w:p w14:paraId="2ABB5E20" w14:textId="77777777" w:rsidR="00CB5FB5" w:rsidRPr="005C0D60" w:rsidRDefault="00CB5FB5" w:rsidP="00CB5FB5">
      <w:pPr>
        <w:spacing w:after="0" w:line="240" w:lineRule="auto"/>
        <w:ind w:firstLine="720"/>
        <w:jc w:val="both"/>
        <w:rPr>
          <w:rFonts w:ascii="Times New Roman" w:hAnsi="Times New Roman" w:cs="Times New Roman"/>
          <w:color w:val="000000"/>
          <w:sz w:val="24"/>
          <w:szCs w:val="24"/>
          <w:lang w:val="sr-Cyrl-CS"/>
        </w:rPr>
      </w:pPr>
    </w:p>
    <w:p w14:paraId="61CEC691" w14:textId="1848C2A6" w:rsidR="007F0C22" w:rsidRPr="005C0D60" w:rsidRDefault="007F0C22" w:rsidP="00CB5FB5">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У случају радова у границама националног парка и објеката у границама заштите заштићеног подручја од изузетног значаја за које се издаје решење из члана 145. Закона прибављају се услови заштите природе.</w:t>
      </w:r>
    </w:p>
    <w:p w14:paraId="3A601B7E" w14:textId="77777777" w:rsidR="000A6550" w:rsidRPr="005C0D60" w:rsidRDefault="000A6550" w:rsidP="004553B2">
      <w:pPr>
        <w:spacing w:after="150" w:line="240" w:lineRule="auto"/>
        <w:ind w:firstLine="720"/>
        <w:jc w:val="both"/>
        <w:rPr>
          <w:rFonts w:ascii="Times New Roman" w:hAnsi="Times New Roman" w:cs="Times New Roman"/>
          <w:sz w:val="24"/>
          <w:szCs w:val="24"/>
          <w:lang w:val="sr-Cyrl-CS"/>
        </w:rPr>
      </w:pPr>
    </w:p>
    <w:p w14:paraId="51C6427C" w14:textId="20125A22" w:rsidR="006F24B1" w:rsidRPr="005C0D60" w:rsidRDefault="00453703" w:rsidP="00CB5FB5">
      <w:pPr>
        <w:pStyle w:val="ListParagraph"/>
        <w:numPr>
          <w:ilvl w:val="0"/>
          <w:numId w:val="2"/>
        </w:numPr>
        <w:spacing w:after="0" w:line="240" w:lineRule="auto"/>
        <w:jc w:val="center"/>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Поступак и начин издавања локацијских услова</w:t>
      </w:r>
    </w:p>
    <w:p w14:paraId="5B871952" w14:textId="77777777" w:rsidR="00CB5FB5" w:rsidRPr="005C0D60" w:rsidRDefault="00CB5FB5" w:rsidP="00CB5FB5">
      <w:pPr>
        <w:pStyle w:val="ListParagraph"/>
        <w:spacing w:after="0" w:line="240" w:lineRule="auto"/>
        <w:rPr>
          <w:rFonts w:ascii="Times New Roman" w:hAnsi="Times New Roman" w:cs="Times New Roman"/>
          <w:sz w:val="24"/>
          <w:szCs w:val="24"/>
          <w:lang w:val="sr-Cyrl-CS"/>
        </w:rPr>
      </w:pPr>
    </w:p>
    <w:p w14:paraId="3DF17EFD" w14:textId="173219A1" w:rsidR="006F24B1" w:rsidRPr="005C0D60" w:rsidRDefault="00453703" w:rsidP="00CB5FB5">
      <w:pPr>
        <w:spacing w:after="0" w:line="240" w:lineRule="auto"/>
        <w:jc w:val="center"/>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Покретање поступка за издавање локацијских услова и провера испуњености формалних услова за поступање по захтеву</w:t>
      </w:r>
    </w:p>
    <w:p w14:paraId="49D03EEE" w14:textId="77777777" w:rsidR="00A43D00" w:rsidRPr="005C0D60" w:rsidRDefault="00A43D00" w:rsidP="004553B2">
      <w:pPr>
        <w:spacing w:after="120" w:line="240" w:lineRule="auto"/>
        <w:jc w:val="center"/>
        <w:rPr>
          <w:rFonts w:ascii="Times New Roman" w:hAnsi="Times New Roman" w:cs="Times New Roman"/>
          <w:sz w:val="24"/>
          <w:szCs w:val="24"/>
          <w:lang w:val="sr-Cyrl-CS"/>
        </w:rPr>
      </w:pPr>
    </w:p>
    <w:p w14:paraId="74A197FC" w14:textId="77777777" w:rsidR="006F24B1" w:rsidRPr="005C0D60" w:rsidRDefault="00453703" w:rsidP="004553B2">
      <w:pPr>
        <w:spacing w:after="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Члан 6.</w:t>
      </w:r>
    </w:p>
    <w:p w14:paraId="765083D9" w14:textId="5E950C9F" w:rsidR="006F24B1" w:rsidRPr="005C0D60" w:rsidRDefault="00453703" w:rsidP="004553B2">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Поступак за издавање локацијских услова покреће се подношењем захтева надлежном органу.</w:t>
      </w:r>
    </w:p>
    <w:p w14:paraId="1712227B" w14:textId="77777777" w:rsidR="00CB5FB5" w:rsidRPr="005C0D60" w:rsidRDefault="00CB5FB5" w:rsidP="004553B2">
      <w:pPr>
        <w:spacing w:after="0" w:line="240" w:lineRule="auto"/>
        <w:ind w:firstLine="720"/>
        <w:jc w:val="both"/>
        <w:rPr>
          <w:rFonts w:ascii="Times New Roman" w:hAnsi="Times New Roman" w:cs="Times New Roman"/>
          <w:sz w:val="24"/>
          <w:szCs w:val="24"/>
          <w:lang w:val="sr-Cyrl-CS"/>
        </w:rPr>
      </w:pPr>
    </w:p>
    <w:p w14:paraId="09DF0BDA" w14:textId="13AA1F47" w:rsidR="006F24B1" w:rsidRPr="005C0D60" w:rsidRDefault="00453703" w:rsidP="004553B2">
      <w:pPr>
        <w:spacing w:after="150" w:line="240" w:lineRule="auto"/>
        <w:ind w:firstLine="720"/>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По пријему захтева из става 1. овог члана, надлежни орган проверава испуњеност формалних услова за пост</w:t>
      </w:r>
      <w:r w:rsidR="00B80324" w:rsidRPr="005C0D60">
        <w:rPr>
          <w:rFonts w:ascii="Times New Roman" w:hAnsi="Times New Roman" w:cs="Times New Roman"/>
          <w:color w:val="000000"/>
          <w:sz w:val="24"/>
          <w:szCs w:val="24"/>
          <w:lang w:val="sr-Cyrl-CS"/>
        </w:rPr>
        <w:t>упање по захтеву</w:t>
      </w:r>
      <w:r w:rsidR="00186F15" w:rsidRPr="005C0D60">
        <w:rPr>
          <w:rFonts w:ascii="Times New Roman" w:hAnsi="Times New Roman" w:cs="Times New Roman"/>
          <w:color w:val="000000"/>
          <w:sz w:val="24"/>
          <w:szCs w:val="24"/>
          <w:lang w:val="sr-Cyrl-CS"/>
        </w:rPr>
        <w:t xml:space="preserve"> и </w:t>
      </w:r>
      <w:r w:rsidR="00B80324" w:rsidRPr="005C0D60">
        <w:rPr>
          <w:rFonts w:ascii="Times New Roman" w:hAnsi="Times New Roman" w:cs="Times New Roman"/>
          <w:color w:val="000000"/>
          <w:sz w:val="24"/>
          <w:szCs w:val="24"/>
          <w:lang w:val="sr-Cyrl-CS"/>
        </w:rPr>
        <w:t xml:space="preserve">да ли је </w:t>
      </w:r>
      <w:r w:rsidR="009328D0" w:rsidRPr="005C0D60">
        <w:rPr>
          <w:rFonts w:ascii="Times New Roman" w:hAnsi="Times New Roman" w:cs="Times New Roman"/>
          <w:color w:val="000000" w:themeColor="text1"/>
          <w:sz w:val="24"/>
          <w:szCs w:val="24"/>
          <w:lang w:val="sr-Cyrl-CS"/>
        </w:rPr>
        <w:t>надлежан за поступање по захтеву.</w:t>
      </w:r>
    </w:p>
    <w:p w14:paraId="30D082A3" w14:textId="662B4550" w:rsidR="00B80324" w:rsidRPr="005C0D60" w:rsidRDefault="009328D0" w:rsidP="00CB5FB5">
      <w:pPr>
        <w:spacing w:after="0" w:line="240" w:lineRule="auto"/>
        <w:ind w:firstLine="720"/>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themeColor="text1"/>
          <w:sz w:val="24"/>
          <w:szCs w:val="24"/>
          <w:lang w:val="sr-Cyrl-CS"/>
        </w:rPr>
        <w:lastRenderedPageBreak/>
        <w:t xml:space="preserve">Надлежни орган ће </w:t>
      </w:r>
      <w:r w:rsidR="00E66A50" w:rsidRPr="005C0D60">
        <w:rPr>
          <w:rFonts w:ascii="Times New Roman" w:hAnsi="Times New Roman" w:cs="Times New Roman"/>
          <w:color w:val="000000" w:themeColor="text1"/>
          <w:sz w:val="24"/>
          <w:szCs w:val="24"/>
          <w:lang w:val="sr-Cyrl-CS"/>
        </w:rPr>
        <w:t xml:space="preserve">закључком одбацити </w:t>
      </w:r>
      <w:r w:rsidRPr="005C0D60">
        <w:rPr>
          <w:rFonts w:ascii="Times New Roman" w:hAnsi="Times New Roman" w:cs="Times New Roman"/>
          <w:color w:val="000000" w:themeColor="text1"/>
          <w:sz w:val="24"/>
          <w:szCs w:val="24"/>
          <w:lang w:val="sr-Cyrl-CS"/>
        </w:rPr>
        <w:t xml:space="preserve">захтев за издавање локацијских услова </w:t>
      </w:r>
      <w:r w:rsidR="00E66A50" w:rsidRPr="005C0D60">
        <w:rPr>
          <w:rFonts w:ascii="Times New Roman" w:hAnsi="Times New Roman" w:cs="Times New Roman"/>
          <w:color w:val="000000" w:themeColor="text1"/>
          <w:sz w:val="24"/>
          <w:szCs w:val="24"/>
          <w:lang w:val="sr-Cyrl-CS"/>
        </w:rPr>
        <w:t>ако</w:t>
      </w:r>
      <w:r w:rsidRPr="005C0D60">
        <w:rPr>
          <w:rFonts w:ascii="Times New Roman" w:hAnsi="Times New Roman" w:cs="Times New Roman"/>
          <w:color w:val="000000" w:themeColor="text1"/>
          <w:sz w:val="24"/>
          <w:szCs w:val="24"/>
          <w:lang w:val="sr-Cyrl-CS"/>
        </w:rPr>
        <w:t xml:space="preserve"> није надлежан за поступање по захтеву.</w:t>
      </w:r>
    </w:p>
    <w:p w14:paraId="250EFA09" w14:textId="77777777" w:rsidR="00CB5FB5" w:rsidRPr="005C0D60" w:rsidRDefault="00CB5FB5" w:rsidP="00CB5FB5">
      <w:pPr>
        <w:spacing w:after="0" w:line="240" w:lineRule="auto"/>
        <w:ind w:firstLine="720"/>
        <w:jc w:val="both"/>
        <w:rPr>
          <w:rFonts w:ascii="Times New Roman" w:hAnsi="Times New Roman" w:cs="Times New Roman"/>
          <w:color w:val="000000" w:themeColor="text1"/>
          <w:sz w:val="24"/>
          <w:szCs w:val="24"/>
          <w:lang w:val="sr-Cyrl-CS"/>
        </w:rPr>
      </w:pPr>
    </w:p>
    <w:p w14:paraId="3B21D156" w14:textId="30EFE182" w:rsidR="00CB5FB5" w:rsidRPr="005C0D60" w:rsidRDefault="009328D0" w:rsidP="00CB5FB5">
      <w:pPr>
        <w:spacing w:after="0" w:line="240" w:lineRule="auto"/>
        <w:ind w:firstLine="720"/>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themeColor="text1"/>
          <w:sz w:val="24"/>
          <w:szCs w:val="24"/>
          <w:lang w:val="sr-Cyrl-CS"/>
        </w:rPr>
        <w:t>Надлежни орган ће</w:t>
      </w:r>
      <w:r w:rsidR="0016226C" w:rsidRPr="005C0D60">
        <w:rPr>
          <w:rFonts w:ascii="Times New Roman" w:hAnsi="Times New Roman" w:cs="Times New Roman"/>
          <w:color w:val="000000" w:themeColor="text1"/>
          <w:sz w:val="24"/>
          <w:szCs w:val="24"/>
          <w:lang w:val="sr-Cyrl-CS"/>
        </w:rPr>
        <w:t xml:space="preserve"> закључком одбацити</w:t>
      </w:r>
      <w:r w:rsidRPr="005C0D60">
        <w:rPr>
          <w:rFonts w:ascii="Times New Roman" w:hAnsi="Times New Roman" w:cs="Times New Roman"/>
          <w:color w:val="000000" w:themeColor="text1"/>
          <w:sz w:val="24"/>
          <w:szCs w:val="24"/>
          <w:lang w:val="sr-Cyrl-CS"/>
        </w:rPr>
        <w:t xml:space="preserve"> захтев за издавање локац</w:t>
      </w:r>
      <w:r w:rsidR="0016226C" w:rsidRPr="005C0D60">
        <w:rPr>
          <w:rFonts w:ascii="Times New Roman" w:hAnsi="Times New Roman" w:cs="Times New Roman"/>
          <w:color w:val="000000" w:themeColor="text1"/>
          <w:sz w:val="24"/>
          <w:szCs w:val="24"/>
          <w:lang w:val="sr-Cyrl-CS"/>
        </w:rPr>
        <w:t xml:space="preserve">ијских услова </w:t>
      </w:r>
      <w:r w:rsidRPr="005C0D60">
        <w:rPr>
          <w:rFonts w:ascii="Times New Roman" w:hAnsi="Times New Roman" w:cs="Times New Roman"/>
          <w:color w:val="000000" w:themeColor="text1"/>
          <w:sz w:val="24"/>
          <w:szCs w:val="24"/>
          <w:lang w:val="sr-Cyrl-CS"/>
        </w:rPr>
        <w:t>и у следећим случајевима:</w:t>
      </w:r>
    </w:p>
    <w:p w14:paraId="5A04BC6D" w14:textId="0746424A" w:rsidR="006F24B1" w:rsidRPr="005C0D60" w:rsidRDefault="009328D0" w:rsidP="004553B2">
      <w:pPr>
        <w:spacing w:after="0" w:line="240" w:lineRule="auto"/>
        <w:ind w:firstLine="709"/>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themeColor="text1"/>
          <w:sz w:val="24"/>
          <w:szCs w:val="24"/>
          <w:lang w:val="sr-Cyrl-CS"/>
        </w:rPr>
        <w:t>1) ако захтев није поднет у прописаној форми;</w:t>
      </w:r>
    </w:p>
    <w:p w14:paraId="02BD8DE0" w14:textId="47928745" w:rsidR="006F24B1" w:rsidRPr="005C0D60" w:rsidRDefault="009328D0" w:rsidP="004553B2">
      <w:pPr>
        <w:spacing w:after="0" w:line="240" w:lineRule="auto"/>
        <w:ind w:firstLine="709"/>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themeColor="text1"/>
          <w:sz w:val="24"/>
          <w:szCs w:val="24"/>
          <w:lang w:val="sr-Cyrl-CS"/>
        </w:rPr>
        <w:t>2) ако уз захтев није приложено идејно решење;</w:t>
      </w:r>
    </w:p>
    <w:p w14:paraId="6695116C" w14:textId="0B96ABE4" w:rsidR="00FC0CBF" w:rsidRPr="005C0D60" w:rsidRDefault="009328D0" w:rsidP="004553B2">
      <w:pPr>
        <w:spacing w:after="0" w:line="240" w:lineRule="auto"/>
        <w:ind w:firstLine="709"/>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themeColor="text1"/>
          <w:sz w:val="24"/>
          <w:szCs w:val="24"/>
          <w:lang w:val="sr-Cyrl-CS"/>
        </w:rPr>
        <w:t>3) ако уз захтев није приложен доказ о уплати административне таксе за подношење захтева и накнаде за централну евиденцију;</w:t>
      </w:r>
    </w:p>
    <w:p w14:paraId="7FCA46C7" w14:textId="2146DE3F" w:rsidR="00FC0CBF" w:rsidRPr="005C0D60" w:rsidRDefault="009328D0" w:rsidP="004553B2">
      <w:pPr>
        <w:spacing w:after="0" w:line="240" w:lineRule="auto"/>
        <w:ind w:firstLine="709"/>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themeColor="text1"/>
          <w:sz w:val="24"/>
          <w:szCs w:val="24"/>
          <w:lang w:val="sr-Cyrl-CS"/>
        </w:rPr>
        <w:t>4) ако се за изградњу или извођење радова из захтева не прибављају локацијски услови;</w:t>
      </w:r>
    </w:p>
    <w:p w14:paraId="0E0A4BBD" w14:textId="4E78FF81" w:rsidR="00FC0CBF" w:rsidRPr="005C0D60" w:rsidRDefault="009328D0" w:rsidP="004553B2">
      <w:pPr>
        <w:spacing w:after="0" w:line="240" w:lineRule="auto"/>
        <w:ind w:firstLine="709"/>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themeColor="text1"/>
          <w:sz w:val="24"/>
          <w:szCs w:val="24"/>
          <w:lang w:val="sr-Cyrl-CS"/>
        </w:rPr>
        <w:t xml:space="preserve">5) ако идејно решење не садржи податке потребне за издавање </w:t>
      </w:r>
      <w:r w:rsidR="003F1E4F" w:rsidRPr="005C0D60">
        <w:rPr>
          <w:rFonts w:ascii="Times New Roman" w:hAnsi="Times New Roman" w:cs="Times New Roman"/>
          <w:color w:val="000000" w:themeColor="text1"/>
          <w:sz w:val="24"/>
          <w:szCs w:val="24"/>
          <w:lang w:val="sr-Cyrl-CS"/>
        </w:rPr>
        <w:t>локацијских услова;</w:t>
      </w:r>
    </w:p>
    <w:p w14:paraId="12EEE483" w14:textId="34FE3C71" w:rsidR="003F1E4F" w:rsidRPr="005C0D60" w:rsidRDefault="003F1E4F" w:rsidP="004553B2">
      <w:pPr>
        <w:spacing w:after="0" w:line="240" w:lineRule="auto"/>
        <w:ind w:firstLine="709"/>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themeColor="text1"/>
          <w:sz w:val="24"/>
          <w:szCs w:val="24"/>
          <w:lang w:val="sr-Cyrl-CS"/>
        </w:rPr>
        <w:t>6) ако постоји неслагање урбанистич</w:t>
      </w:r>
      <w:r w:rsidR="00F64C1B" w:rsidRPr="005C0D60">
        <w:rPr>
          <w:rFonts w:ascii="Times New Roman" w:hAnsi="Times New Roman" w:cs="Times New Roman"/>
          <w:color w:val="000000" w:themeColor="text1"/>
          <w:sz w:val="24"/>
          <w:szCs w:val="24"/>
          <w:lang w:val="sr-Cyrl-CS"/>
        </w:rPr>
        <w:t>к</w:t>
      </w:r>
      <w:r w:rsidRPr="005C0D60">
        <w:rPr>
          <w:rFonts w:ascii="Times New Roman" w:hAnsi="Times New Roman" w:cs="Times New Roman"/>
          <w:color w:val="000000" w:themeColor="text1"/>
          <w:sz w:val="24"/>
          <w:szCs w:val="24"/>
          <w:lang w:val="sr-Cyrl-CS"/>
        </w:rPr>
        <w:t>их параметара у идејном решењу са урбанистичким параметрима дефинисаним планским документом.</w:t>
      </w:r>
    </w:p>
    <w:p w14:paraId="71818D7E" w14:textId="77777777" w:rsidR="009328D0" w:rsidRPr="005C0D60" w:rsidRDefault="009328D0" w:rsidP="004553B2">
      <w:pPr>
        <w:spacing w:after="0" w:line="240" w:lineRule="auto"/>
        <w:jc w:val="both"/>
        <w:rPr>
          <w:rFonts w:ascii="Times New Roman" w:hAnsi="Times New Roman" w:cs="Times New Roman"/>
          <w:color w:val="000000" w:themeColor="text1"/>
          <w:sz w:val="24"/>
          <w:szCs w:val="24"/>
          <w:lang w:val="sr-Cyrl-CS"/>
        </w:rPr>
      </w:pPr>
    </w:p>
    <w:p w14:paraId="0043EA6F" w14:textId="043B28AA" w:rsidR="006F24B1" w:rsidRPr="005C0D60" w:rsidRDefault="006A0C7B" w:rsidP="00CB5FB5">
      <w:pPr>
        <w:spacing w:after="0" w:line="240" w:lineRule="auto"/>
        <w:ind w:firstLine="709"/>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У закључку из ст.</w:t>
      </w:r>
      <w:r w:rsidR="00FC0CBF" w:rsidRPr="005C0D60">
        <w:rPr>
          <w:rFonts w:ascii="Times New Roman" w:hAnsi="Times New Roman" w:cs="Times New Roman"/>
          <w:color w:val="000000"/>
          <w:sz w:val="24"/>
          <w:szCs w:val="24"/>
          <w:lang w:val="sr-Cyrl-CS"/>
        </w:rPr>
        <w:t xml:space="preserve"> </w:t>
      </w:r>
      <w:r w:rsidR="00A179C6" w:rsidRPr="005C0D60">
        <w:rPr>
          <w:rFonts w:ascii="Times New Roman" w:hAnsi="Times New Roman" w:cs="Times New Roman"/>
          <w:color w:val="000000"/>
          <w:sz w:val="24"/>
          <w:szCs w:val="24"/>
          <w:lang w:val="sr-Cyrl-CS"/>
        </w:rPr>
        <w:t>3. и 4</w:t>
      </w:r>
      <w:r w:rsidR="00453703" w:rsidRPr="005C0D60">
        <w:rPr>
          <w:rFonts w:ascii="Times New Roman" w:hAnsi="Times New Roman" w:cs="Times New Roman"/>
          <w:color w:val="000000"/>
          <w:sz w:val="24"/>
          <w:szCs w:val="24"/>
          <w:lang w:val="sr-Cyrl-CS"/>
        </w:rPr>
        <w:t>.</w:t>
      </w:r>
      <w:r w:rsidR="00453703" w:rsidRPr="005C0D60">
        <w:rPr>
          <w:rFonts w:ascii="Times New Roman" w:hAnsi="Times New Roman" w:cs="Times New Roman"/>
          <w:b/>
          <w:color w:val="000000"/>
          <w:sz w:val="24"/>
          <w:szCs w:val="24"/>
          <w:lang w:val="sr-Cyrl-CS"/>
        </w:rPr>
        <w:t xml:space="preserve"> </w:t>
      </w:r>
      <w:r w:rsidR="00453703" w:rsidRPr="005C0D60">
        <w:rPr>
          <w:rFonts w:ascii="Times New Roman" w:hAnsi="Times New Roman" w:cs="Times New Roman"/>
          <w:color w:val="000000"/>
          <w:sz w:val="24"/>
          <w:szCs w:val="24"/>
          <w:lang w:val="sr-Cyrl-CS"/>
        </w:rPr>
        <w:t>овог члана надлежни орган таксативно наводи све разлоге за одбацивање захтева, а нарочито наводи недостајуће податке у захтеву, недостајуће доказе и недостатке прилога који су поднети уз захтев ако их има, укључујући и недостатке идејног решења због којих се не могу израдити комплетни локацијски услови, односно услови за пројектовање и прикључење.</w:t>
      </w:r>
    </w:p>
    <w:p w14:paraId="6C93AC64" w14:textId="77777777" w:rsidR="00CB5FB5" w:rsidRPr="005C0D60" w:rsidRDefault="00CB5FB5" w:rsidP="00CB5FB5">
      <w:pPr>
        <w:spacing w:after="0" w:line="240" w:lineRule="auto"/>
        <w:ind w:firstLine="709"/>
        <w:jc w:val="both"/>
        <w:rPr>
          <w:rFonts w:ascii="Times New Roman" w:hAnsi="Times New Roman" w:cs="Times New Roman"/>
          <w:sz w:val="24"/>
          <w:szCs w:val="24"/>
          <w:lang w:val="sr-Cyrl-CS"/>
        </w:rPr>
      </w:pPr>
    </w:p>
    <w:p w14:paraId="48854EF5" w14:textId="2F80D848" w:rsidR="006F24B1" w:rsidRPr="005C0D60" w:rsidRDefault="00453703" w:rsidP="00CB5FB5">
      <w:pPr>
        <w:spacing w:after="0" w:line="240" w:lineRule="auto"/>
        <w:ind w:firstLine="709"/>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 xml:space="preserve">Изузетно од става </w:t>
      </w:r>
      <w:r w:rsidR="00E53A06" w:rsidRPr="005C0D60">
        <w:rPr>
          <w:rFonts w:ascii="Times New Roman" w:hAnsi="Times New Roman" w:cs="Times New Roman"/>
          <w:color w:val="000000"/>
          <w:sz w:val="24"/>
          <w:szCs w:val="24"/>
          <w:lang w:val="sr-Cyrl-CS"/>
        </w:rPr>
        <w:t>4.</w:t>
      </w:r>
      <w:r w:rsidRPr="005C0D60">
        <w:rPr>
          <w:rFonts w:ascii="Times New Roman" w:hAnsi="Times New Roman" w:cs="Times New Roman"/>
          <w:color w:val="000000"/>
          <w:sz w:val="24"/>
          <w:szCs w:val="24"/>
          <w:lang w:val="sr-Cyrl-CS"/>
        </w:rPr>
        <w:t xml:space="preserve"> овог члана</w:t>
      </w:r>
      <w:r w:rsidR="00A90157" w:rsidRPr="005C0D60">
        <w:rPr>
          <w:rFonts w:ascii="Times New Roman" w:hAnsi="Times New Roman" w:cs="Times New Roman"/>
          <w:color w:val="000000"/>
          <w:sz w:val="24"/>
          <w:szCs w:val="24"/>
          <w:lang w:val="sr-Cyrl-CS"/>
        </w:rPr>
        <w:t>,</w:t>
      </w:r>
      <w:r w:rsidRPr="005C0D60">
        <w:rPr>
          <w:rFonts w:ascii="Times New Roman" w:hAnsi="Times New Roman" w:cs="Times New Roman"/>
          <w:color w:val="000000"/>
          <w:sz w:val="24"/>
          <w:szCs w:val="24"/>
          <w:lang w:val="sr-Cyrl-CS"/>
        </w:rPr>
        <w:t xml:space="preserve"> надлежни орган неће одбацити захтев за издавање локацијских услова ако је подносилац у захтеву погрешно унео класу и намену објекта, већ ће те податке исправити кроз ЦИС, на основу идејног решења достављеног уз захтев.</w:t>
      </w:r>
    </w:p>
    <w:p w14:paraId="7CF607B0" w14:textId="77777777" w:rsidR="00CB5FB5" w:rsidRPr="005C0D60" w:rsidRDefault="00CB5FB5" w:rsidP="00CB5FB5">
      <w:pPr>
        <w:spacing w:after="0" w:line="240" w:lineRule="auto"/>
        <w:ind w:firstLine="709"/>
        <w:jc w:val="both"/>
        <w:rPr>
          <w:rFonts w:ascii="Times New Roman" w:hAnsi="Times New Roman" w:cs="Times New Roman"/>
          <w:sz w:val="24"/>
          <w:szCs w:val="24"/>
          <w:lang w:val="sr-Cyrl-CS"/>
        </w:rPr>
      </w:pPr>
    </w:p>
    <w:p w14:paraId="3D32F468" w14:textId="6107B4FC" w:rsidR="006F24B1" w:rsidRPr="005C0D60" w:rsidRDefault="002A2D34" w:rsidP="00CB5FB5">
      <w:pPr>
        <w:spacing w:after="0" w:line="240" w:lineRule="auto"/>
        <w:ind w:firstLine="709"/>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На закључак из ст.</w:t>
      </w:r>
      <w:r w:rsidR="00453703" w:rsidRPr="005C0D60">
        <w:rPr>
          <w:rFonts w:ascii="Times New Roman" w:hAnsi="Times New Roman" w:cs="Times New Roman"/>
          <w:color w:val="000000"/>
          <w:sz w:val="24"/>
          <w:szCs w:val="24"/>
          <w:lang w:val="sr-Cyrl-CS"/>
        </w:rPr>
        <w:t xml:space="preserve"> </w:t>
      </w:r>
      <w:r w:rsidR="00E53A06" w:rsidRPr="005C0D60">
        <w:rPr>
          <w:rFonts w:ascii="Times New Roman" w:hAnsi="Times New Roman" w:cs="Times New Roman"/>
          <w:color w:val="000000"/>
          <w:sz w:val="24"/>
          <w:szCs w:val="24"/>
          <w:lang w:val="sr-Cyrl-CS"/>
        </w:rPr>
        <w:t>3. и 4.</w:t>
      </w:r>
      <w:r w:rsidR="00E53A06" w:rsidRPr="005C0D60">
        <w:rPr>
          <w:rFonts w:ascii="Times New Roman" w:hAnsi="Times New Roman" w:cs="Times New Roman"/>
          <w:b/>
          <w:color w:val="000000"/>
          <w:sz w:val="24"/>
          <w:szCs w:val="24"/>
          <w:lang w:val="sr-Cyrl-CS"/>
        </w:rPr>
        <w:t xml:space="preserve"> </w:t>
      </w:r>
      <w:r w:rsidR="00453703" w:rsidRPr="005C0D60">
        <w:rPr>
          <w:rFonts w:ascii="Times New Roman" w:hAnsi="Times New Roman" w:cs="Times New Roman"/>
          <w:color w:val="000000"/>
          <w:sz w:val="24"/>
          <w:szCs w:val="24"/>
          <w:lang w:val="sr-Cyrl-CS"/>
        </w:rPr>
        <w:t xml:space="preserve">овог члана подносилац захтева може поднети приговор у року од три дана од дана достављања, преко првостепеног органа надлежном општинском, односно градском већу, а ако је закључак донело надлежно министарство или надлежни орган аутономне покрајине, приговор се изјављује Влади, односно </w:t>
      </w:r>
      <w:r w:rsidR="006D0861" w:rsidRPr="005C0D60">
        <w:rPr>
          <w:rFonts w:ascii="Times New Roman" w:hAnsi="Times New Roman" w:cs="Times New Roman"/>
          <w:color w:val="000000"/>
          <w:sz w:val="24"/>
          <w:szCs w:val="24"/>
          <w:lang w:val="sr-Cyrl-CS"/>
        </w:rPr>
        <w:t>извршном органу аутономне покрајине</w:t>
      </w:r>
      <w:r w:rsidR="00453703" w:rsidRPr="005C0D60">
        <w:rPr>
          <w:rFonts w:ascii="Times New Roman" w:hAnsi="Times New Roman" w:cs="Times New Roman"/>
          <w:color w:val="000000"/>
          <w:sz w:val="24"/>
          <w:szCs w:val="24"/>
          <w:lang w:val="sr-Cyrl-CS"/>
        </w:rPr>
        <w:t>.</w:t>
      </w:r>
    </w:p>
    <w:p w14:paraId="7FB708BA" w14:textId="77777777" w:rsidR="00CB5FB5" w:rsidRPr="005C0D60" w:rsidRDefault="00CB5FB5" w:rsidP="00CB5FB5">
      <w:pPr>
        <w:spacing w:after="0" w:line="240" w:lineRule="auto"/>
        <w:ind w:firstLine="709"/>
        <w:jc w:val="both"/>
        <w:rPr>
          <w:rFonts w:ascii="Times New Roman" w:hAnsi="Times New Roman" w:cs="Times New Roman"/>
          <w:sz w:val="24"/>
          <w:szCs w:val="24"/>
          <w:lang w:val="sr-Cyrl-CS"/>
        </w:rPr>
      </w:pPr>
    </w:p>
    <w:p w14:paraId="66D7151E" w14:textId="21C697AD" w:rsidR="006F24B1" w:rsidRPr="005C0D60" w:rsidRDefault="00453703" w:rsidP="00CB5FB5">
      <w:pPr>
        <w:spacing w:after="0" w:line="240" w:lineRule="auto"/>
        <w:ind w:firstLine="709"/>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 xml:space="preserve">Ако подносилац захтева у року од 30 дана од дана објављивања закључка </w:t>
      </w:r>
      <w:r w:rsidR="00916B8E" w:rsidRPr="005C0D60">
        <w:rPr>
          <w:rFonts w:ascii="Times New Roman" w:hAnsi="Times New Roman" w:cs="Times New Roman"/>
          <w:color w:val="000000"/>
          <w:sz w:val="24"/>
          <w:szCs w:val="24"/>
          <w:lang w:val="sr-Cyrl-CS"/>
        </w:rPr>
        <w:t>из ст.</w:t>
      </w:r>
      <w:r w:rsidR="00E02331" w:rsidRPr="005C0D60">
        <w:rPr>
          <w:rFonts w:ascii="Times New Roman" w:hAnsi="Times New Roman" w:cs="Times New Roman"/>
          <w:color w:val="000000"/>
          <w:sz w:val="24"/>
          <w:szCs w:val="24"/>
          <w:lang w:val="sr-Cyrl-CS"/>
        </w:rPr>
        <w:t xml:space="preserve"> 3. и 4. овог члана</w:t>
      </w:r>
      <w:r w:rsidRPr="005C0D60">
        <w:rPr>
          <w:rFonts w:ascii="Times New Roman" w:hAnsi="Times New Roman" w:cs="Times New Roman"/>
          <w:color w:val="000000"/>
          <w:sz w:val="24"/>
          <w:szCs w:val="24"/>
          <w:lang w:val="sr-Cyrl-CS"/>
        </w:rPr>
        <w:t>, кроз ЦИС поднесе усаглашен захтев, не доставља документацију поднету уз захтев који је одбачен, нити поново плаћа административну таксу и накнаду</w:t>
      </w:r>
      <w:r w:rsidR="00491E09" w:rsidRPr="005C0D60">
        <w:rPr>
          <w:rFonts w:ascii="Times New Roman" w:hAnsi="Times New Roman" w:cs="Times New Roman"/>
          <w:color w:val="000000"/>
          <w:sz w:val="24"/>
          <w:szCs w:val="24"/>
          <w:lang w:val="sr-Cyrl-CS"/>
        </w:rPr>
        <w:t xml:space="preserve"> за централну евиденцију</w:t>
      </w:r>
      <w:r w:rsidRPr="005C0D60">
        <w:rPr>
          <w:rFonts w:ascii="Times New Roman" w:hAnsi="Times New Roman" w:cs="Times New Roman"/>
          <w:color w:val="000000"/>
          <w:sz w:val="24"/>
          <w:szCs w:val="24"/>
          <w:lang w:val="sr-Cyrl-CS"/>
        </w:rPr>
        <w:t>.</w:t>
      </w:r>
    </w:p>
    <w:p w14:paraId="5AB57D1F" w14:textId="77777777" w:rsidR="00CB5FB5" w:rsidRPr="005C0D60" w:rsidRDefault="00CB5FB5" w:rsidP="00CB5FB5">
      <w:pPr>
        <w:spacing w:after="0" w:line="240" w:lineRule="auto"/>
        <w:ind w:firstLine="709"/>
        <w:jc w:val="both"/>
        <w:rPr>
          <w:rFonts w:ascii="Times New Roman" w:hAnsi="Times New Roman" w:cs="Times New Roman"/>
          <w:sz w:val="24"/>
          <w:szCs w:val="24"/>
          <w:lang w:val="sr-Cyrl-CS"/>
        </w:rPr>
      </w:pPr>
    </w:p>
    <w:p w14:paraId="645209D8" w14:textId="5F3D1747" w:rsidR="006F24B1" w:rsidRPr="005C0D60" w:rsidRDefault="00453703" w:rsidP="00CB5FB5">
      <w:pPr>
        <w:spacing w:after="0" w:line="240" w:lineRule="auto"/>
        <w:jc w:val="center"/>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Прибављање података од органа надлежног за послове државног премера и катастра</w:t>
      </w:r>
    </w:p>
    <w:p w14:paraId="39D494FB" w14:textId="77777777" w:rsidR="00A43D00" w:rsidRPr="005C0D60" w:rsidRDefault="00A43D00" w:rsidP="004553B2">
      <w:pPr>
        <w:spacing w:after="120" w:line="240" w:lineRule="auto"/>
        <w:jc w:val="center"/>
        <w:rPr>
          <w:rFonts w:ascii="Times New Roman" w:hAnsi="Times New Roman" w:cs="Times New Roman"/>
          <w:sz w:val="24"/>
          <w:szCs w:val="24"/>
          <w:lang w:val="sr-Cyrl-CS"/>
        </w:rPr>
      </w:pPr>
    </w:p>
    <w:p w14:paraId="3A509D87" w14:textId="77777777" w:rsidR="006F24B1" w:rsidRPr="005C0D60" w:rsidRDefault="00453703" w:rsidP="004553B2">
      <w:pPr>
        <w:spacing w:after="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Члан 7.</w:t>
      </w:r>
    </w:p>
    <w:p w14:paraId="41B819C3" w14:textId="5D6F9608" w:rsidR="006F24B1" w:rsidRPr="005C0D60" w:rsidRDefault="00453703" w:rsidP="004553B2">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 xml:space="preserve">Ако су испуњени формални и други услови за даље поступање по захтеву, прописани чланом </w:t>
      </w:r>
      <w:r w:rsidR="0020347C" w:rsidRPr="005C0D60">
        <w:rPr>
          <w:rFonts w:ascii="Times New Roman" w:hAnsi="Times New Roman" w:cs="Times New Roman"/>
          <w:color w:val="000000"/>
          <w:sz w:val="24"/>
          <w:szCs w:val="24"/>
          <w:lang w:val="sr-Cyrl-CS"/>
        </w:rPr>
        <w:t>6. ст.</w:t>
      </w:r>
      <w:r w:rsidRPr="005C0D60">
        <w:rPr>
          <w:rFonts w:ascii="Times New Roman" w:hAnsi="Times New Roman" w:cs="Times New Roman"/>
          <w:color w:val="000000"/>
          <w:sz w:val="24"/>
          <w:szCs w:val="24"/>
          <w:lang w:val="sr-Cyrl-CS"/>
        </w:rPr>
        <w:t xml:space="preserve"> 2. и 4. ове уредбе, надлежни орган по службеној дужности, без одлагања, прибавља од органа надлежног за послове државног премера и катастра, електронским путем, кроз ЦИС, следеће документе издате у форми електронског документа:</w:t>
      </w:r>
    </w:p>
    <w:p w14:paraId="4EC11FE3" w14:textId="6C16A71E"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1) копију плана за катастарску парцелу, односно катастарске парцеле наведене у</w:t>
      </w:r>
      <w:r w:rsidR="002126B6" w:rsidRPr="005C0D60">
        <w:rPr>
          <w:rFonts w:ascii="Times New Roman" w:hAnsi="Times New Roman" w:cs="Times New Roman"/>
          <w:color w:val="000000"/>
          <w:sz w:val="24"/>
          <w:szCs w:val="24"/>
          <w:lang w:val="sr-Cyrl-CS"/>
        </w:rPr>
        <w:t xml:space="preserve"> </w:t>
      </w:r>
      <w:r w:rsidR="00A704E7" w:rsidRPr="005C0D60">
        <w:rPr>
          <w:rFonts w:ascii="Times New Roman" w:hAnsi="Times New Roman" w:cs="Times New Roman"/>
          <w:color w:val="000000" w:themeColor="text1"/>
          <w:sz w:val="24"/>
          <w:szCs w:val="24"/>
          <w:lang w:val="sr-Cyrl-CS"/>
        </w:rPr>
        <w:t>списку катастарских парцела које су саставни део идејног решења</w:t>
      </w:r>
      <w:r w:rsidR="00361FB2" w:rsidRPr="005C0D60">
        <w:rPr>
          <w:rFonts w:ascii="Times New Roman" w:hAnsi="Times New Roman" w:cs="Times New Roman"/>
          <w:color w:val="000000" w:themeColor="text1"/>
          <w:sz w:val="24"/>
          <w:szCs w:val="24"/>
          <w:lang w:val="sr-Cyrl-CS"/>
        </w:rPr>
        <w:t xml:space="preserve"> и који се прилаже уз захтев за издавање локацијских услова</w:t>
      </w:r>
      <w:r w:rsidR="00A704E7" w:rsidRPr="005C0D60">
        <w:rPr>
          <w:rFonts w:ascii="Times New Roman" w:hAnsi="Times New Roman" w:cs="Times New Roman"/>
          <w:color w:val="000000" w:themeColor="text1"/>
          <w:sz w:val="24"/>
          <w:szCs w:val="24"/>
          <w:lang w:val="sr-Cyrl-CS"/>
        </w:rPr>
        <w:t>;</w:t>
      </w:r>
    </w:p>
    <w:p w14:paraId="61F11D55" w14:textId="65574239" w:rsidR="006F24B1" w:rsidRPr="005C0D60" w:rsidRDefault="00453703" w:rsidP="004553B2">
      <w:pPr>
        <w:spacing w:after="0" w:line="240" w:lineRule="auto"/>
        <w:ind w:firstLine="709"/>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lastRenderedPageBreak/>
        <w:t>2) извод из катастра водова, осим за извођење радова на надзиђивању постојећег објекта.</w:t>
      </w:r>
    </w:p>
    <w:p w14:paraId="5F94630A" w14:textId="77777777" w:rsidR="00A704E7" w:rsidRPr="005C0D60" w:rsidRDefault="00A704E7" w:rsidP="004553B2">
      <w:pPr>
        <w:spacing w:after="0" w:line="240" w:lineRule="auto"/>
        <w:ind w:left="270" w:hanging="270"/>
        <w:jc w:val="both"/>
        <w:rPr>
          <w:rFonts w:ascii="Times New Roman" w:hAnsi="Times New Roman" w:cs="Times New Roman"/>
          <w:sz w:val="24"/>
          <w:szCs w:val="24"/>
          <w:lang w:val="sr-Cyrl-CS"/>
        </w:rPr>
      </w:pPr>
    </w:p>
    <w:p w14:paraId="79FF25DC" w14:textId="06CB5F70" w:rsidR="006F24B1" w:rsidRPr="005C0D60" w:rsidRDefault="00453703" w:rsidP="00CB5FB5">
      <w:pPr>
        <w:spacing w:after="0" w:line="240" w:lineRule="auto"/>
        <w:ind w:firstLine="709"/>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Kопију плана, односно извод из катастра водова надлежни орган не прибавља ако утврди да се објекат за који је поднет захтев не може градити по планском документу, односно сепарату и/или урбанистичком пројекту.</w:t>
      </w:r>
    </w:p>
    <w:p w14:paraId="4319047C" w14:textId="77777777" w:rsidR="00CB5FB5" w:rsidRPr="005C0D60" w:rsidRDefault="00CB5FB5" w:rsidP="00CB5FB5">
      <w:pPr>
        <w:spacing w:after="0" w:line="240" w:lineRule="auto"/>
        <w:ind w:firstLine="709"/>
        <w:jc w:val="both"/>
        <w:rPr>
          <w:rFonts w:ascii="Times New Roman" w:hAnsi="Times New Roman" w:cs="Times New Roman"/>
          <w:sz w:val="24"/>
          <w:szCs w:val="24"/>
          <w:lang w:val="sr-Cyrl-CS"/>
        </w:rPr>
      </w:pPr>
    </w:p>
    <w:p w14:paraId="4C5C5CE9" w14:textId="4A62DF34" w:rsidR="006F24B1" w:rsidRPr="005C0D60" w:rsidRDefault="00453703" w:rsidP="00CB5FB5">
      <w:pPr>
        <w:spacing w:after="0" w:line="240" w:lineRule="auto"/>
        <w:ind w:firstLine="709"/>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Тачност података о површини катастарске парцеле, односно катастарских парцела унет у захтев за издавање локацијских услова, надлежни орган утврђује увидом у званичну електронску базу података катастра непокретности, односно прибављањем тих података преко Сервисне магистрале органа, осим за линијске објекте и антенске стубове за које ти подаци нису релевантни.</w:t>
      </w:r>
    </w:p>
    <w:p w14:paraId="4E199AEB" w14:textId="77777777" w:rsidR="00CB5FB5" w:rsidRPr="005C0D60" w:rsidRDefault="00CB5FB5" w:rsidP="00CB5FB5">
      <w:pPr>
        <w:spacing w:after="0" w:line="240" w:lineRule="auto"/>
        <w:ind w:firstLine="709"/>
        <w:jc w:val="both"/>
        <w:rPr>
          <w:rFonts w:ascii="Times New Roman" w:hAnsi="Times New Roman" w:cs="Times New Roman"/>
          <w:sz w:val="24"/>
          <w:szCs w:val="24"/>
          <w:lang w:val="sr-Cyrl-CS"/>
        </w:rPr>
      </w:pPr>
    </w:p>
    <w:p w14:paraId="0E653761" w14:textId="43BBD1B0" w:rsidR="006F24B1" w:rsidRPr="005C0D60" w:rsidRDefault="00453703" w:rsidP="00CB5FB5">
      <w:pPr>
        <w:spacing w:after="0" w:line="240" w:lineRule="auto"/>
        <w:ind w:firstLine="709"/>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Орган надлежан за послове државног премера и катастра дужан је да без одлагања, електронским путем, надлежном органу достави документе, одно</w:t>
      </w:r>
      <w:r w:rsidR="000A34D7" w:rsidRPr="005C0D60">
        <w:rPr>
          <w:rFonts w:ascii="Times New Roman" w:hAnsi="Times New Roman" w:cs="Times New Roman"/>
          <w:color w:val="000000"/>
          <w:sz w:val="24"/>
          <w:szCs w:val="24"/>
          <w:lang w:val="sr-Cyrl-CS"/>
        </w:rPr>
        <w:t>сно</w:t>
      </w:r>
      <w:r w:rsidR="001B5AC9" w:rsidRPr="005C0D60">
        <w:rPr>
          <w:rFonts w:ascii="Times New Roman" w:hAnsi="Times New Roman" w:cs="Times New Roman"/>
          <w:color w:val="000000"/>
          <w:sz w:val="24"/>
          <w:szCs w:val="24"/>
          <w:lang w:val="sr-Cyrl-CS"/>
        </w:rPr>
        <w:t xml:space="preserve"> омогући увид у складу са ст.</w:t>
      </w:r>
      <w:r w:rsidRPr="005C0D60">
        <w:rPr>
          <w:rFonts w:ascii="Times New Roman" w:hAnsi="Times New Roman" w:cs="Times New Roman"/>
          <w:color w:val="000000"/>
          <w:sz w:val="24"/>
          <w:szCs w:val="24"/>
          <w:lang w:val="sr-Cyrl-CS"/>
        </w:rPr>
        <w:t xml:space="preserve"> 1. и 3. овог члана.</w:t>
      </w:r>
    </w:p>
    <w:p w14:paraId="17682C79" w14:textId="77777777" w:rsidR="00CB5FB5" w:rsidRPr="005C0D60" w:rsidRDefault="00CB5FB5" w:rsidP="00CB5FB5">
      <w:pPr>
        <w:spacing w:after="0" w:line="240" w:lineRule="auto"/>
        <w:ind w:firstLine="709"/>
        <w:jc w:val="both"/>
        <w:rPr>
          <w:rFonts w:ascii="Times New Roman" w:hAnsi="Times New Roman" w:cs="Times New Roman"/>
          <w:color w:val="000000"/>
          <w:sz w:val="24"/>
          <w:szCs w:val="24"/>
          <w:lang w:val="sr-Cyrl-CS"/>
        </w:rPr>
      </w:pPr>
    </w:p>
    <w:p w14:paraId="11E5382D" w14:textId="77777777" w:rsidR="006F24B1" w:rsidRPr="005C0D60" w:rsidRDefault="00453703" w:rsidP="004553B2">
      <w:pPr>
        <w:spacing w:after="12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Издавање локацијских услова увидом у плански документ, односно сепарат</w:t>
      </w:r>
    </w:p>
    <w:p w14:paraId="21A8E0AE" w14:textId="77777777" w:rsidR="006F24B1" w:rsidRPr="005C0D60" w:rsidRDefault="00453703" w:rsidP="004553B2">
      <w:pPr>
        <w:spacing w:after="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Члан 8.</w:t>
      </w:r>
    </w:p>
    <w:p w14:paraId="66C02DE1" w14:textId="7F15BCA7" w:rsidR="006F24B1" w:rsidRPr="005C0D60" w:rsidRDefault="00453703" w:rsidP="004553B2">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Ако се локацијски услови могу у потпуности утврдити увидом у плански документ, односно сепарат и/или урбанистички пројект, који је подносилац доставио уз захтев, надлежни орган је дужан да их изда у року од пет радних дана од дана пријема захтева за њихово издавање.</w:t>
      </w:r>
    </w:p>
    <w:p w14:paraId="7FF36167" w14:textId="77777777" w:rsidR="001332C0" w:rsidRPr="005C0D60" w:rsidRDefault="001332C0" w:rsidP="004553B2">
      <w:pPr>
        <w:spacing w:after="0" w:line="240" w:lineRule="auto"/>
        <w:ind w:firstLine="720"/>
        <w:jc w:val="both"/>
        <w:rPr>
          <w:rFonts w:ascii="Times New Roman" w:hAnsi="Times New Roman" w:cs="Times New Roman"/>
          <w:sz w:val="24"/>
          <w:szCs w:val="24"/>
          <w:lang w:val="sr-Cyrl-CS"/>
        </w:rPr>
      </w:pPr>
    </w:p>
    <w:p w14:paraId="75ACF331" w14:textId="571C2D48" w:rsidR="006F24B1" w:rsidRPr="005C0D60" w:rsidRDefault="00453703" w:rsidP="00CB5FB5">
      <w:pPr>
        <w:spacing w:after="0" w:line="240" w:lineRule="auto"/>
        <w:jc w:val="center"/>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Прибављање услова за пројектовање и прикључење од ималаца јавних овлашћења</w:t>
      </w:r>
    </w:p>
    <w:p w14:paraId="0DC86498" w14:textId="77777777" w:rsidR="001332C0" w:rsidRPr="005C0D60" w:rsidRDefault="001332C0" w:rsidP="00257248">
      <w:pPr>
        <w:spacing w:after="0" w:line="240" w:lineRule="auto"/>
        <w:jc w:val="center"/>
        <w:rPr>
          <w:rFonts w:ascii="Times New Roman" w:hAnsi="Times New Roman" w:cs="Times New Roman"/>
          <w:sz w:val="24"/>
          <w:szCs w:val="24"/>
          <w:lang w:val="sr-Cyrl-CS"/>
        </w:rPr>
      </w:pPr>
    </w:p>
    <w:p w14:paraId="06FA9292" w14:textId="77777777" w:rsidR="006F24B1" w:rsidRPr="005C0D60" w:rsidRDefault="00453703" w:rsidP="004553B2">
      <w:pPr>
        <w:spacing w:after="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Члан 9.</w:t>
      </w:r>
    </w:p>
    <w:p w14:paraId="55D59094" w14:textId="1420D1B5" w:rsidR="006F24B1" w:rsidRPr="005C0D60" w:rsidRDefault="00453703" w:rsidP="004553B2">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Ако се конкретни услови за пројектовање и прикључење не могу утврдити увидом у плански документ, односно сепарат и/или урбанистички пројект, надлежни орган је дужан да у року од пет радних дана од дана пријема захтева исти проследи надлежним имаоцима јавних овлашћења, ради прибављања тих услова, односно услова за укрштање и паралелно вођење.</w:t>
      </w:r>
    </w:p>
    <w:p w14:paraId="4A19D030" w14:textId="77777777" w:rsidR="004A122F" w:rsidRPr="005C0D60" w:rsidRDefault="004A122F" w:rsidP="004553B2">
      <w:pPr>
        <w:spacing w:after="0" w:line="240" w:lineRule="auto"/>
        <w:ind w:firstLine="720"/>
        <w:jc w:val="both"/>
        <w:rPr>
          <w:rFonts w:ascii="Times New Roman" w:hAnsi="Times New Roman" w:cs="Times New Roman"/>
          <w:color w:val="000000"/>
          <w:sz w:val="24"/>
          <w:szCs w:val="24"/>
          <w:lang w:val="sr-Cyrl-CS"/>
        </w:rPr>
      </w:pPr>
    </w:p>
    <w:p w14:paraId="4383926F" w14:textId="1113664B" w:rsidR="00622941" w:rsidRPr="005C0D60" w:rsidRDefault="00622941" w:rsidP="00CB5FB5">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Изузетно, неће се прибављати услови ималаца јавних овлашћења ако су исти садржани у важећем планском документу и прибављени у поступку израде и потврђивања урбанистичког  пројекта, већ ће наведени услови истовремено бити и услови који се користе приликом издавања локацијских услова, ако се уз захтев за издавање локацијских услова достави и потврђен урбанистички пројекат</w:t>
      </w:r>
      <w:r w:rsidR="00A07337" w:rsidRPr="005C0D60">
        <w:rPr>
          <w:rFonts w:ascii="Times New Roman" w:hAnsi="Times New Roman" w:cs="Times New Roman"/>
          <w:color w:val="000000"/>
          <w:sz w:val="24"/>
          <w:szCs w:val="24"/>
          <w:lang w:val="sr-Cyrl-CS"/>
        </w:rPr>
        <w:t xml:space="preserve"> и</w:t>
      </w:r>
      <w:r w:rsidR="003F1E4F" w:rsidRPr="005C0D60">
        <w:rPr>
          <w:rFonts w:ascii="Times New Roman" w:hAnsi="Times New Roman" w:cs="Times New Roman"/>
          <w:color w:val="000000"/>
          <w:sz w:val="24"/>
          <w:szCs w:val="24"/>
          <w:lang w:val="sr-Cyrl-CS"/>
        </w:rPr>
        <w:t xml:space="preserve"> ако приликом разраде пројекта није дошло до измена које би утицале на услове прибављене у поступку израде урбанистичког пројекта</w:t>
      </w:r>
      <w:r w:rsidRPr="005C0D60">
        <w:rPr>
          <w:rFonts w:ascii="Times New Roman" w:hAnsi="Times New Roman" w:cs="Times New Roman"/>
          <w:color w:val="000000"/>
          <w:sz w:val="24"/>
          <w:szCs w:val="24"/>
          <w:lang w:val="sr-Cyrl-CS"/>
        </w:rPr>
        <w:t>. Услови ималаца јавних овлашћења који се прибављају за потребе израде урбанистичког пројекта морају садржати потребне услове за пројектовање и прикључење и израду техничке документације.</w:t>
      </w:r>
    </w:p>
    <w:p w14:paraId="3047F3C9" w14:textId="77777777" w:rsidR="00CB5FB5" w:rsidRPr="005C0D60" w:rsidRDefault="00CB5FB5" w:rsidP="00CB5FB5">
      <w:pPr>
        <w:spacing w:after="0" w:line="240" w:lineRule="auto"/>
        <w:ind w:firstLine="720"/>
        <w:jc w:val="both"/>
        <w:rPr>
          <w:rFonts w:ascii="Times New Roman" w:hAnsi="Times New Roman" w:cs="Times New Roman"/>
          <w:color w:val="000000"/>
          <w:sz w:val="24"/>
          <w:szCs w:val="24"/>
          <w:lang w:val="sr-Cyrl-CS"/>
        </w:rPr>
      </w:pPr>
    </w:p>
    <w:p w14:paraId="074CDFA4" w14:textId="501EFB29" w:rsidR="00E22121" w:rsidRPr="005C0D60" w:rsidRDefault="001C2D74" w:rsidP="00CB5FB5">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У случају из</w:t>
      </w:r>
      <w:r w:rsidR="00E22121" w:rsidRPr="005C0D60">
        <w:rPr>
          <w:rFonts w:ascii="Times New Roman" w:hAnsi="Times New Roman" w:cs="Times New Roman"/>
          <w:color w:val="000000"/>
          <w:sz w:val="24"/>
          <w:szCs w:val="24"/>
          <w:lang w:val="sr-Cyrl-CS"/>
        </w:rPr>
        <w:t xml:space="preserve"> </w:t>
      </w:r>
      <w:r w:rsidR="00023279" w:rsidRPr="005C0D60">
        <w:rPr>
          <w:rFonts w:ascii="Times New Roman" w:hAnsi="Times New Roman" w:cs="Times New Roman"/>
          <w:color w:val="000000"/>
          <w:sz w:val="24"/>
          <w:szCs w:val="24"/>
          <w:lang w:val="sr-Cyrl-CS"/>
        </w:rPr>
        <w:t>става 2. овог члана, када се локацијски услови прибављају за потребе изградње, односно извођења радова на објектима са запаљивим и горивим течностима, запаљивим гасовима и експлозивним материјама, односно објектима за које је законом који</w:t>
      </w:r>
      <w:r w:rsidR="003444C5" w:rsidRPr="005C0D60">
        <w:rPr>
          <w:rFonts w:ascii="Times New Roman" w:hAnsi="Times New Roman" w:cs="Times New Roman"/>
          <w:color w:val="000000"/>
          <w:sz w:val="24"/>
          <w:szCs w:val="24"/>
          <w:lang w:val="sr-Cyrl-CS"/>
        </w:rPr>
        <w:t>м се</w:t>
      </w:r>
      <w:r w:rsidR="00023279" w:rsidRPr="005C0D60">
        <w:rPr>
          <w:rFonts w:ascii="Times New Roman" w:hAnsi="Times New Roman" w:cs="Times New Roman"/>
          <w:color w:val="000000"/>
          <w:sz w:val="24"/>
          <w:szCs w:val="24"/>
          <w:lang w:val="sr-Cyrl-CS"/>
        </w:rPr>
        <w:t xml:space="preserve"> уређује област заштите од пожара прописана обавеза давања сагласности на техничку документацију органа надлежног за послове заштите од пожара, </w:t>
      </w:r>
      <w:r w:rsidR="00E22121" w:rsidRPr="005C0D60">
        <w:rPr>
          <w:rFonts w:ascii="Times New Roman" w:hAnsi="Times New Roman" w:cs="Times New Roman"/>
          <w:color w:val="000000"/>
          <w:sz w:val="24"/>
          <w:szCs w:val="24"/>
          <w:lang w:val="sr-Cyrl-CS"/>
        </w:rPr>
        <w:t>орган надлежан за</w:t>
      </w:r>
      <w:r w:rsidR="00DF32F3" w:rsidRPr="005C0D60">
        <w:rPr>
          <w:rFonts w:ascii="Times New Roman" w:hAnsi="Times New Roman" w:cs="Times New Roman"/>
          <w:color w:val="000000"/>
          <w:sz w:val="24"/>
          <w:szCs w:val="24"/>
          <w:lang w:val="sr-Cyrl-CS"/>
        </w:rPr>
        <w:t xml:space="preserve"> издавање</w:t>
      </w:r>
      <w:r w:rsidR="00E22121" w:rsidRPr="005C0D60">
        <w:rPr>
          <w:rFonts w:ascii="Times New Roman" w:hAnsi="Times New Roman" w:cs="Times New Roman"/>
          <w:color w:val="000000"/>
          <w:sz w:val="24"/>
          <w:szCs w:val="24"/>
          <w:lang w:val="sr-Cyrl-CS"/>
        </w:rPr>
        <w:t xml:space="preserve"> </w:t>
      </w:r>
      <w:r w:rsidR="00DF32F3" w:rsidRPr="005C0D60">
        <w:rPr>
          <w:rFonts w:ascii="Times New Roman" w:hAnsi="Times New Roman" w:cs="Times New Roman"/>
          <w:color w:val="000000"/>
          <w:sz w:val="24"/>
          <w:szCs w:val="24"/>
          <w:lang w:val="sr-Cyrl-CS"/>
        </w:rPr>
        <w:t>локацијских услова</w:t>
      </w:r>
      <w:r w:rsidR="00E22121" w:rsidRPr="005C0D60">
        <w:rPr>
          <w:rFonts w:ascii="Times New Roman" w:hAnsi="Times New Roman" w:cs="Times New Roman"/>
          <w:color w:val="000000"/>
          <w:sz w:val="24"/>
          <w:szCs w:val="24"/>
          <w:lang w:val="sr-Cyrl-CS"/>
        </w:rPr>
        <w:t xml:space="preserve"> се у сваком случају обраћа имаоцу јавних </w:t>
      </w:r>
      <w:r w:rsidR="00E22121" w:rsidRPr="005C0D60">
        <w:rPr>
          <w:rFonts w:ascii="Times New Roman" w:hAnsi="Times New Roman" w:cs="Times New Roman"/>
          <w:color w:val="000000"/>
          <w:sz w:val="24"/>
          <w:szCs w:val="24"/>
          <w:lang w:val="sr-Cyrl-CS"/>
        </w:rPr>
        <w:lastRenderedPageBreak/>
        <w:t>овлашћења надлежном</w:t>
      </w:r>
      <w:r w:rsidR="00DF32F3" w:rsidRPr="005C0D60">
        <w:rPr>
          <w:rFonts w:ascii="Times New Roman" w:hAnsi="Times New Roman" w:cs="Times New Roman"/>
          <w:color w:val="000000"/>
          <w:sz w:val="24"/>
          <w:szCs w:val="24"/>
          <w:lang w:val="sr-Cyrl-CS"/>
        </w:rPr>
        <w:t xml:space="preserve"> за послове заштите од пожара и</w:t>
      </w:r>
      <w:r w:rsidR="00E22121" w:rsidRPr="005C0D60">
        <w:rPr>
          <w:rFonts w:ascii="Times New Roman" w:hAnsi="Times New Roman" w:cs="Times New Roman"/>
          <w:color w:val="000000"/>
          <w:sz w:val="24"/>
          <w:szCs w:val="24"/>
          <w:lang w:val="sr-Cyrl-CS"/>
        </w:rPr>
        <w:t xml:space="preserve"> експлозија, кроз ЦИС, ради прибављања услова</w:t>
      </w:r>
      <w:r w:rsidR="00DF32F3" w:rsidRPr="005C0D60">
        <w:rPr>
          <w:rFonts w:ascii="Times New Roman" w:hAnsi="Times New Roman" w:cs="Times New Roman"/>
          <w:color w:val="000000"/>
          <w:sz w:val="24"/>
          <w:szCs w:val="24"/>
          <w:lang w:val="sr-Cyrl-CS"/>
        </w:rPr>
        <w:t xml:space="preserve"> у погледу мера заштите од експлозија и пожара</w:t>
      </w:r>
      <w:r w:rsidR="00E22121" w:rsidRPr="005C0D60">
        <w:rPr>
          <w:rFonts w:ascii="Times New Roman" w:hAnsi="Times New Roman" w:cs="Times New Roman"/>
          <w:color w:val="000000"/>
          <w:sz w:val="24"/>
          <w:szCs w:val="24"/>
          <w:lang w:val="sr-Cyrl-CS"/>
        </w:rPr>
        <w:t xml:space="preserve">. </w:t>
      </w:r>
    </w:p>
    <w:p w14:paraId="4F9643D6" w14:textId="77777777" w:rsidR="00CB5FB5" w:rsidRPr="005C0D60" w:rsidRDefault="00CB5FB5" w:rsidP="00CB5FB5">
      <w:pPr>
        <w:spacing w:after="0" w:line="240" w:lineRule="auto"/>
        <w:ind w:firstLine="720"/>
        <w:jc w:val="both"/>
        <w:rPr>
          <w:rFonts w:ascii="Times New Roman" w:hAnsi="Times New Roman" w:cs="Times New Roman"/>
          <w:color w:val="000000"/>
          <w:sz w:val="24"/>
          <w:szCs w:val="24"/>
          <w:lang w:val="sr-Cyrl-CS"/>
        </w:rPr>
      </w:pPr>
    </w:p>
    <w:p w14:paraId="351AD4AC" w14:textId="5A4850C2" w:rsidR="00CB5FB5" w:rsidRPr="005C0D60" w:rsidRDefault="00361FB2" w:rsidP="00CB5FB5">
      <w:pPr>
        <w:spacing w:after="0" w:line="240" w:lineRule="auto"/>
        <w:ind w:firstLine="720"/>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themeColor="text1"/>
          <w:sz w:val="24"/>
          <w:szCs w:val="24"/>
          <w:lang w:val="sr-Cyrl-CS"/>
        </w:rPr>
        <w:t>Надлежни орган, имаоцу јавних овлашћења</w:t>
      </w:r>
      <w:r w:rsidR="00344D91" w:rsidRPr="005C0D60">
        <w:rPr>
          <w:rFonts w:ascii="Times New Roman" w:hAnsi="Times New Roman" w:cs="Times New Roman"/>
          <w:color w:val="000000" w:themeColor="text1"/>
          <w:sz w:val="24"/>
          <w:szCs w:val="24"/>
          <w:lang w:val="sr-Cyrl-CS"/>
        </w:rPr>
        <w:t xml:space="preserve"> </w:t>
      </w:r>
      <w:r w:rsidRPr="005C0D60">
        <w:rPr>
          <w:rFonts w:ascii="Times New Roman" w:hAnsi="Times New Roman" w:cs="Times New Roman"/>
          <w:color w:val="000000" w:themeColor="text1"/>
          <w:sz w:val="24"/>
          <w:szCs w:val="24"/>
          <w:lang w:val="sr-Cyrl-CS"/>
        </w:rPr>
        <w:t xml:space="preserve">одмах по пријему докумената из </w:t>
      </w:r>
      <w:r w:rsidR="004A122F" w:rsidRPr="005C0D60">
        <w:rPr>
          <w:rFonts w:ascii="Times New Roman" w:hAnsi="Times New Roman" w:cs="Times New Roman"/>
          <w:color w:val="000000" w:themeColor="text1"/>
          <w:sz w:val="24"/>
          <w:szCs w:val="24"/>
          <w:lang w:val="sr-Cyrl-CS"/>
        </w:rPr>
        <w:t>члана 7. о</w:t>
      </w:r>
      <w:r w:rsidRPr="005C0D60">
        <w:rPr>
          <w:rFonts w:ascii="Times New Roman" w:hAnsi="Times New Roman" w:cs="Times New Roman"/>
          <w:color w:val="000000" w:themeColor="text1"/>
          <w:sz w:val="24"/>
          <w:szCs w:val="24"/>
          <w:lang w:val="sr-Cyrl-CS"/>
        </w:rPr>
        <w:t>ве уредбе, омогућава приступ тим документима кроз ЦИС</w:t>
      </w:r>
      <w:r w:rsidR="004A122F" w:rsidRPr="005C0D60">
        <w:rPr>
          <w:rFonts w:ascii="Times New Roman" w:hAnsi="Times New Roman" w:cs="Times New Roman"/>
          <w:color w:val="000000" w:themeColor="text1"/>
          <w:sz w:val="24"/>
          <w:szCs w:val="24"/>
          <w:lang w:val="sr-Cyrl-CS"/>
        </w:rPr>
        <w:t>,</w:t>
      </w:r>
      <w:r w:rsidRPr="005C0D60">
        <w:rPr>
          <w:rFonts w:ascii="Times New Roman" w:hAnsi="Times New Roman" w:cs="Times New Roman"/>
          <w:color w:val="000000" w:themeColor="text1"/>
          <w:sz w:val="24"/>
          <w:szCs w:val="24"/>
          <w:lang w:val="sr-Cyrl-CS"/>
        </w:rPr>
        <w:t xml:space="preserve"> као и</w:t>
      </w:r>
      <w:r w:rsidR="00344D91" w:rsidRPr="005C0D60">
        <w:rPr>
          <w:rFonts w:ascii="Times New Roman" w:hAnsi="Times New Roman" w:cs="Times New Roman"/>
          <w:color w:val="000000" w:themeColor="text1"/>
          <w:sz w:val="24"/>
          <w:szCs w:val="24"/>
          <w:lang w:val="sr-Cyrl-CS"/>
        </w:rPr>
        <w:t>:</w:t>
      </w:r>
    </w:p>
    <w:p w14:paraId="588A2E8A" w14:textId="1756A6D8" w:rsidR="006F24B1" w:rsidRPr="005C0D60" w:rsidRDefault="00622941" w:rsidP="004553B2">
      <w:pPr>
        <w:spacing w:after="0" w:line="240" w:lineRule="auto"/>
        <w:ind w:firstLine="709"/>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themeColor="text1"/>
          <w:sz w:val="24"/>
          <w:szCs w:val="24"/>
          <w:lang w:val="sr-Cyrl-CS"/>
        </w:rPr>
        <w:t>1) идејном решењу, достављеном уз захтев за издавање локацијских услова;</w:t>
      </w:r>
    </w:p>
    <w:p w14:paraId="482839B3" w14:textId="62547348" w:rsidR="006F24B1" w:rsidRPr="005C0D60" w:rsidRDefault="00622941" w:rsidP="004553B2">
      <w:pPr>
        <w:spacing w:after="0" w:line="240" w:lineRule="auto"/>
        <w:ind w:firstLine="709"/>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themeColor="text1"/>
          <w:sz w:val="24"/>
          <w:szCs w:val="24"/>
          <w:lang w:val="sr-Cyrl-CS"/>
        </w:rPr>
        <w:t>2) копији плана за катастарску парцелу, односно катастарске парцеле за које се траже локацијски услови;</w:t>
      </w:r>
    </w:p>
    <w:p w14:paraId="4A3A7280" w14:textId="14DEDF9A" w:rsidR="006F24B1" w:rsidRPr="005C0D60" w:rsidRDefault="00622941" w:rsidP="004553B2">
      <w:pPr>
        <w:spacing w:after="0" w:line="240" w:lineRule="auto"/>
        <w:ind w:firstLine="709"/>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themeColor="text1"/>
          <w:sz w:val="24"/>
          <w:szCs w:val="24"/>
          <w:lang w:val="sr-Cyrl-CS"/>
        </w:rPr>
        <w:t>3) изводу из катастра водова, осим за извођење радова на надзиђивању постојећег објекта.</w:t>
      </w:r>
    </w:p>
    <w:p w14:paraId="4534DFDA" w14:textId="77777777" w:rsidR="00622941" w:rsidRPr="005C0D60" w:rsidRDefault="00622941" w:rsidP="004553B2">
      <w:pPr>
        <w:spacing w:after="0" w:line="240" w:lineRule="auto"/>
        <w:ind w:firstLine="709"/>
        <w:jc w:val="both"/>
        <w:rPr>
          <w:rFonts w:ascii="Times New Roman" w:hAnsi="Times New Roman" w:cs="Times New Roman"/>
          <w:color w:val="000000" w:themeColor="text1"/>
          <w:sz w:val="24"/>
          <w:szCs w:val="24"/>
          <w:lang w:val="sr-Cyrl-CS"/>
        </w:rPr>
      </w:pPr>
    </w:p>
    <w:p w14:paraId="3F47769C" w14:textId="53971B25" w:rsidR="006F24B1" w:rsidRPr="005C0D60" w:rsidRDefault="00453703" w:rsidP="00CB5FB5">
      <w:pPr>
        <w:spacing w:after="0" w:line="240" w:lineRule="auto"/>
        <w:ind w:firstLine="709"/>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Када је то прописано, надлежни орган ће по службеној дужности, у име и за рачун инвеститора, доставити имаоцу јавних овлашћења информацију о локацији.</w:t>
      </w:r>
    </w:p>
    <w:p w14:paraId="66F942E4" w14:textId="77777777" w:rsidR="00CB5FB5" w:rsidRPr="005C0D60" w:rsidRDefault="00CB5FB5" w:rsidP="00CB5FB5">
      <w:pPr>
        <w:spacing w:after="0" w:line="240" w:lineRule="auto"/>
        <w:ind w:firstLine="709"/>
        <w:jc w:val="both"/>
        <w:rPr>
          <w:rFonts w:ascii="Times New Roman" w:hAnsi="Times New Roman" w:cs="Times New Roman"/>
          <w:sz w:val="24"/>
          <w:szCs w:val="24"/>
          <w:lang w:val="sr-Cyrl-CS"/>
        </w:rPr>
      </w:pPr>
    </w:p>
    <w:p w14:paraId="339E1DE8" w14:textId="1D5A7BE0" w:rsidR="006F24B1" w:rsidRPr="005C0D60" w:rsidRDefault="00453703" w:rsidP="00CB5FB5">
      <w:pPr>
        <w:spacing w:after="0" w:line="240" w:lineRule="auto"/>
        <w:ind w:firstLine="709"/>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sz w:val="24"/>
          <w:szCs w:val="24"/>
          <w:lang w:val="sr-Cyrl-CS"/>
        </w:rPr>
        <w:t>Услови које достављају имаоци јавних овлашћења не могу бити у супротности са условима из планског документа на основу кога се издају локацијски услови, нити се њима могу мењати урбанистички параметри.</w:t>
      </w:r>
      <w:r w:rsidR="006A6671" w:rsidRPr="005C0D60">
        <w:rPr>
          <w:rFonts w:ascii="Times New Roman" w:hAnsi="Times New Roman" w:cs="Times New Roman"/>
          <w:b/>
          <w:color w:val="000000"/>
          <w:sz w:val="24"/>
          <w:szCs w:val="24"/>
          <w:lang w:val="sr-Cyrl-CS"/>
        </w:rPr>
        <w:t xml:space="preserve"> </w:t>
      </w:r>
      <w:r w:rsidR="009F0114" w:rsidRPr="005C0D60">
        <w:rPr>
          <w:rFonts w:ascii="Times New Roman" w:hAnsi="Times New Roman" w:cs="Times New Roman"/>
          <w:color w:val="000000" w:themeColor="text1"/>
          <w:sz w:val="24"/>
          <w:szCs w:val="24"/>
          <w:lang w:val="sr-Cyrl-CS"/>
        </w:rPr>
        <w:t>Услови издати супротно условима из планског документа су ништави.</w:t>
      </w:r>
    </w:p>
    <w:p w14:paraId="334F07B5" w14:textId="77777777" w:rsidR="00CB5FB5" w:rsidRPr="005C0D60" w:rsidRDefault="00CB5FB5" w:rsidP="00CB5FB5">
      <w:pPr>
        <w:spacing w:after="0" w:line="240" w:lineRule="auto"/>
        <w:ind w:firstLine="709"/>
        <w:jc w:val="both"/>
        <w:rPr>
          <w:rFonts w:ascii="Times New Roman" w:hAnsi="Times New Roman" w:cs="Times New Roman"/>
          <w:color w:val="000000"/>
          <w:sz w:val="24"/>
          <w:szCs w:val="24"/>
          <w:lang w:val="sr-Cyrl-CS"/>
        </w:rPr>
      </w:pPr>
    </w:p>
    <w:p w14:paraId="53EE21F3" w14:textId="565680A3" w:rsidR="00666010" w:rsidRPr="005C0D60" w:rsidRDefault="005E65BE" w:rsidP="00CB5FB5">
      <w:pPr>
        <w:spacing w:after="0" w:line="240" w:lineRule="auto"/>
        <w:ind w:firstLine="709"/>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themeColor="text1"/>
          <w:sz w:val="24"/>
          <w:szCs w:val="24"/>
          <w:lang w:val="sr-Cyrl-CS"/>
        </w:rPr>
        <w:t xml:space="preserve">Ако </w:t>
      </w:r>
      <w:r w:rsidR="009F0114" w:rsidRPr="005C0D60">
        <w:rPr>
          <w:rFonts w:ascii="Times New Roman" w:hAnsi="Times New Roman" w:cs="Times New Roman"/>
          <w:color w:val="000000" w:themeColor="text1"/>
          <w:sz w:val="24"/>
          <w:szCs w:val="24"/>
          <w:lang w:val="sr-Cyrl-CS"/>
        </w:rPr>
        <w:t>се услед</w:t>
      </w:r>
      <w:r w:rsidR="00CB5FB5" w:rsidRPr="005C0D60">
        <w:rPr>
          <w:rFonts w:ascii="Times New Roman" w:hAnsi="Times New Roman" w:cs="Times New Roman"/>
          <w:color w:val="000000" w:themeColor="text1"/>
          <w:sz w:val="24"/>
          <w:szCs w:val="24"/>
          <w:lang w:val="sr-Cyrl-CS"/>
        </w:rPr>
        <w:t xml:space="preserve"> грешке имаоца јавних овлашћења</w:t>
      </w:r>
      <w:r w:rsidR="009F0114" w:rsidRPr="005C0D60">
        <w:rPr>
          <w:rFonts w:ascii="Times New Roman" w:hAnsi="Times New Roman" w:cs="Times New Roman"/>
          <w:color w:val="000000" w:themeColor="text1"/>
          <w:sz w:val="24"/>
          <w:szCs w:val="24"/>
          <w:lang w:val="sr-Cyrl-CS"/>
        </w:rPr>
        <w:t xml:space="preserve"> у условима за пројектовање и прикључење, надлежни орган поново буде обраћао за издавање услова, ималац јавних овлашћења нема право на наплату </w:t>
      </w:r>
      <w:r w:rsidR="00491E09" w:rsidRPr="005C0D60">
        <w:rPr>
          <w:rFonts w:ascii="Times New Roman" w:hAnsi="Times New Roman" w:cs="Times New Roman"/>
          <w:color w:val="000000" w:themeColor="text1"/>
          <w:sz w:val="24"/>
          <w:szCs w:val="24"/>
          <w:lang w:val="sr-Cyrl-CS"/>
        </w:rPr>
        <w:t>трошкова</w:t>
      </w:r>
      <w:r w:rsidR="009F0114" w:rsidRPr="005C0D60">
        <w:rPr>
          <w:rFonts w:ascii="Times New Roman" w:hAnsi="Times New Roman" w:cs="Times New Roman"/>
          <w:color w:val="000000" w:themeColor="text1"/>
          <w:sz w:val="24"/>
          <w:szCs w:val="24"/>
          <w:lang w:val="sr-Cyrl-CS"/>
        </w:rPr>
        <w:t xml:space="preserve"> за израду таквих услова.</w:t>
      </w:r>
    </w:p>
    <w:p w14:paraId="4F91E3E7" w14:textId="77777777" w:rsidR="00CB5FB5" w:rsidRPr="005C0D60" w:rsidRDefault="00CB5FB5" w:rsidP="00CB5FB5">
      <w:pPr>
        <w:spacing w:after="0" w:line="240" w:lineRule="auto"/>
        <w:ind w:firstLine="709"/>
        <w:jc w:val="both"/>
        <w:rPr>
          <w:rFonts w:ascii="Times New Roman" w:hAnsi="Times New Roman" w:cs="Times New Roman"/>
          <w:color w:val="000000" w:themeColor="text1"/>
          <w:sz w:val="24"/>
          <w:szCs w:val="24"/>
          <w:lang w:val="sr-Cyrl-CS"/>
        </w:rPr>
      </w:pPr>
    </w:p>
    <w:p w14:paraId="71994ADB" w14:textId="74A07264" w:rsidR="006F24B1" w:rsidRPr="005C0D60" w:rsidRDefault="00453703" w:rsidP="00CB5FB5">
      <w:pPr>
        <w:spacing w:after="0" w:line="240" w:lineRule="auto"/>
        <w:ind w:firstLine="709"/>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 xml:space="preserve">Ако надлежни орган не може да утврди износ стварних трошкова за издавање услова за пројектовање, односно прикључење на основу података које су имаоци јавних овлашћења објавили на одговарајући начин, захтев за издавање услова за пројектовање и прикључење ће садржати и захтев да ималац јавних овлашћења у року од три радна дана од дана пријема захтева за издавање услова за пројектовање, односно прикључење, достави надлежном органу обавештење о стварним трошковима израде услова за пројектовање и прикључење, односно услова за укрштање и паралелно вођење и да ће се у случају недостављања тог обавештења сматрати да се ималац јавних овлашћења изјаснио да ће те услове издати подносиоцу захтева без </w:t>
      </w:r>
      <w:r w:rsidR="00491E09" w:rsidRPr="005C0D60">
        <w:rPr>
          <w:rFonts w:ascii="Times New Roman" w:hAnsi="Times New Roman" w:cs="Times New Roman"/>
          <w:color w:val="000000"/>
          <w:sz w:val="24"/>
          <w:szCs w:val="24"/>
          <w:lang w:val="sr-Cyrl-CS"/>
        </w:rPr>
        <w:t>наплате трошкова</w:t>
      </w:r>
      <w:r w:rsidRPr="005C0D60">
        <w:rPr>
          <w:rFonts w:ascii="Times New Roman" w:hAnsi="Times New Roman" w:cs="Times New Roman"/>
          <w:color w:val="000000"/>
          <w:sz w:val="24"/>
          <w:szCs w:val="24"/>
          <w:lang w:val="sr-Cyrl-CS"/>
        </w:rPr>
        <w:t>.</w:t>
      </w:r>
    </w:p>
    <w:p w14:paraId="4A516C26" w14:textId="77777777" w:rsidR="00CB5FB5" w:rsidRPr="005C0D60" w:rsidRDefault="00CB5FB5" w:rsidP="00CB5FB5">
      <w:pPr>
        <w:spacing w:after="0" w:line="240" w:lineRule="auto"/>
        <w:ind w:firstLine="709"/>
        <w:jc w:val="both"/>
        <w:rPr>
          <w:rFonts w:ascii="Times New Roman" w:hAnsi="Times New Roman" w:cs="Times New Roman"/>
          <w:sz w:val="24"/>
          <w:szCs w:val="24"/>
          <w:lang w:val="sr-Cyrl-CS"/>
        </w:rPr>
      </w:pPr>
    </w:p>
    <w:p w14:paraId="20D99CC3" w14:textId="113F334C" w:rsidR="006F24B1" w:rsidRPr="005C0D60" w:rsidRDefault="00453703" w:rsidP="004553B2">
      <w:pPr>
        <w:spacing w:after="150" w:line="240" w:lineRule="auto"/>
        <w:ind w:firstLine="709"/>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 xml:space="preserve">По пријему обавештења из става </w:t>
      </w:r>
      <w:r w:rsidR="00327D8E" w:rsidRPr="005C0D60">
        <w:rPr>
          <w:rFonts w:ascii="Times New Roman" w:hAnsi="Times New Roman" w:cs="Times New Roman"/>
          <w:color w:val="000000" w:themeColor="text1"/>
          <w:sz w:val="24"/>
          <w:szCs w:val="24"/>
          <w:lang w:val="sr-Cyrl-CS"/>
        </w:rPr>
        <w:t>8</w:t>
      </w:r>
      <w:r w:rsidR="000053E9" w:rsidRPr="005C0D60">
        <w:rPr>
          <w:rFonts w:ascii="Times New Roman" w:hAnsi="Times New Roman" w:cs="Times New Roman"/>
          <w:color w:val="000000" w:themeColor="text1"/>
          <w:sz w:val="24"/>
          <w:szCs w:val="24"/>
          <w:lang w:val="sr-Cyrl-CS"/>
        </w:rPr>
        <w:t xml:space="preserve">. </w:t>
      </w:r>
      <w:r w:rsidRPr="005C0D60">
        <w:rPr>
          <w:rFonts w:ascii="Times New Roman" w:hAnsi="Times New Roman" w:cs="Times New Roman"/>
          <w:color w:val="000000"/>
          <w:sz w:val="24"/>
          <w:szCs w:val="24"/>
          <w:lang w:val="sr-Cyrl-CS"/>
        </w:rPr>
        <w:t>овог члана, надлеж</w:t>
      </w:r>
      <w:r w:rsidR="008051DF" w:rsidRPr="005C0D60">
        <w:rPr>
          <w:rFonts w:ascii="Times New Roman" w:hAnsi="Times New Roman" w:cs="Times New Roman"/>
          <w:color w:val="000000"/>
          <w:sz w:val="24"/>
          <w:szCs w:val="24"/>
          <w:lang w:val="sr-Cyrl-CS"/>
        </w:rPr>
        <w:t>ни орган то обавештење</w:t>
      </w:r>
      <w:r w:rsidRPr="005C0D60">
        <w:rPr>
          <w:rFonts w:ascii="Times New Roman" w:hAnsi="Times New Roman" w:cs="Times New Roman"/>
          <w:color w:val="000000"/>
          <w:sz w:val="24"/>
          <w:szCs w:val="24"/>
          <w:lang w:val="sr-Cyrl-CS"/>
        </w:rPr>
        <w:t xml:space="preserve"> без одлагања прослеђује подносиоцу захтева, осим ако ималац јавних овлашћења не достави надлежном органу то обавештење у року од три радна дана од дана пријема захтева, у ком случају ће надлежни орган обавестити подносиоца захтева да је наступила законска претпоставка да се ималац јавних овлашћења изјаснио да ће те услове издати без </w:t>
      </w:r>
      <w:r w:rsidR="00491E09" w:rsidRPr="005C0D60">
        <w:rPr>
          <w:rFonts w:ascii="Times New Roman" w:hAnsi="Times New Roman" w:cs="Times New Roman"/>
          <w:color w:val="000000"/>
          <w:sz w:val="24"/>
          <w:szCs w:val="24"/>
          <w:lang w:val="sr-Cyrl-CS"/>
        </w:rPr>
        <w:t>наплате трошкова</w:t>
      </w:r>
      <w:r w:rsidRPr="005C0D60">
        <w:rPr>
          <w:rFonts w:ascii="Times New Roman" w:hAnsi="Times New Roman" w:cs="Times New Roman"/>
          <w:color w:val="000000"/>
          <w:sz w:val="24"/>
          <w:szCs w:val="24"/>
          <w:lang w:val="sr-Cyrl-CS"/>
        </w:rPr>
        <w:t>.</w:t>
      </w:r>
    </w:p>
    <w:p w14:paraId="432B7693" w14:textId="39A7DFAD" w:rsidR="00350D99" w:rsidRPr="005C0D60" w:rsidRDefault="009F0114" w:rsidP="00CB5FB5">
      <w:pPr>
        <w:spacing w:after="0" w:line="240" w:lineRule="auto"/>
        <w:ind w:firstLine="709"/>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themeColor="text1"/>
          <w:sz w:val="24"/>
          <w:szCs w:val="24"/>
          <w:lang w:val="sr-Cyrl-CS"/>
        </w:rPr>
        <w:t xml:space="preserve">Услове за пројектовање и прикључење за објекте категорије „А” и „Б” ималац јавних овлашћења издаје без </w:t>
      </w:r>
      <w:r w:rsidR="00491E09" w:rsidRPr="005C0D60">
        <w:rPr>
          <w:rFonts w:ascii="Times New Roman" w:hAnsi="Times New Roman" w:cs="Times New Roman"/>
          <w:color w:val="000000" w:themeColor="text1"/>
          <w:sz w:val="24"/>
          <w:szCs w:val="24"/>
          <w:lang w:val="sr-Cyrl-CS"/>
        </w:rPr>
        <w:t>наплате трошкова</w:t>
      </w:r>
      <w:r w:rsidRPr="005C0D60">
        <w:rPr>
          <w:rFonts w:ascii="Times New Roman" w:hAnsi="Times New Roman" w:cs="Times New Roman"/>
          <w:color w:val="000000" w:themeColor="text1"/>
          <w:sz w:val="24"/>
          <w:szCs w:val="24"/>
          <w:lang w:val="sr-Cyrl-CS"/>
        </w:rPr>
        <w:t>.</w:t>
      </w:r>
    </w:p>
    <w:p w14:paraId="783CC783" w14:textId="77777777" w:rsidR="00CB5FB5" w:rsidRPr="005C0D60" w:rsidRDefault="00CB5FB5" w:rsidP="00CB5FB5">
      <w:pPr>
        <w:spacing w:after="0" w:line="240" w:lineRule="auto"/>
        <w:ind w:firstLine="709"/>
        <w:jc w:val="both"/>
        <w:rPr>
          <w:rFonts w:ascii="Times New Roman" w:hAnsi="Times New Roman" w:cs="Times New Roman"/>
          <w:color w:val="000000" w:themeColor="text1"/>
          <w:sz w:val="24"/>
          <w:szCs w:val="24"/>
          <w:lang w:val="sr-Cyrl-CS"/>
        </w:rPr>
      </w:pPr>
    </w:p>
    <w:p w14:paraId="7AE87708" w14:textId="295A91F8" w:rsidR="00350D99" w:rsidRPr="005C0D60" w:rsidRDefault="009F0114" w:rsidP="00CB5FB5">
      <w:pPr>
        <w:spacing w:after="0" w:line="240" w:lineRule="auto"/>
        <w:ind w:firstLine="709"/>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themeColor="text1"/>
          <w:sz w:val="24"/>
          <w:szCs w:val="24"/>
          <w:lang w:val="sr-Cyrl-CS"/>
        </w:rPr>
        <w:t>У случају објеката из члана 133. став 2. тач. 14), 15) и 23) Закона, министарство надлежно за послове електр</w:t>
      </w:r>
      <w:r w:rsidR="00491E09" w:rsidRPr="005C0D60">
        <w:rPr>
          <w:rFonts w:ascii="Times New Roman" w:hAnsi="Times New Roman" w:cs="Times New Roman"/>
          <w:color w:val="000000" w:themeColor="text1"/>
          <w:sz w:val="24"/>
          <w:szCs w:val="24"/>
          <w:lang w:val="sr-Cyrl-CS"/>
        </w:rPr>
        <w:t xml:space="preserve">онских комуникација </w:t>
      </w:r>
      <w:r w:rsidRPr="005C0D60">
        <w:rPr>
          <w:rFonts w:ascii="Times New Roman" w:hAnsi="Times New Roman" w:cs="Times New Roman"/>
          <w:color w:val="000000" w:themeColor="text1"/>
          <w:sz w:val="24"/>
          <w:szCs w:val="24"/>
          <w:lang w:val="sr-Cyrl-CS"/>
        </w:rPr>
        <w:t>издаје услове за пројектовање који се односе на омогућавање изградње линијске инфраструктуре електронских комуникација, електронске комуникационе мреже и уређаје, електронских објеката, као и стубова електронских комуникација, у складу са утврђеном потребом развоја ове инфраструктуре и њене заштите</w:t>
      </w:r>
      <w:r w:rsidR="009E56BD" w:rsidRPr="005C0D60">
        <w:rPr>
          <w:rFonts w:ascii="Times New Roman" w:hAnsi="Times New Roman" w:cs="Times New Roman"/>
          <w:color w:val="000000" w:themeColor="text1"/>
          <w:sz w:val="24"/>
          <w:szCs w:val="24"/>
          <w:lang w:val="sr-Cyrl-CS"/>
        </w:rPr>
        <w:t>.</w:t>
      </w:r>
    </w:p>
    <w:p w14:paraId="129EAF10" w14:textId="77777777" w:rsidR="004805AA" w:rsidRPr="005C0D60" w:rsidRDefault="004805AA" w:rsidP="00CB5FB5">
      <w:pPr>
        <w:spacing w:after="0" w:line="240" w:lineRule="auto"/>
        <w:ind w:firstLine="709"/>
        <w:jc w:val="both"/>
        <w:rPr>
          <w:rFonts w:ascii="Times New Roman" w:hAnsi="Times New Roman" w:cs="Times New Roman"/>
          <w:color w:val="000000" w:themeColor="text1"/>
          <w:sz w:val="24"/>
          <w:szCs w:val="24"/>
          <w:lang w:val="sr-Cyrl-CS"/>
        </w:rPr>
      </w:pPr>
    </w:p>
    <w:p w14:paraId="7CBD4154" w14:textId="77777777" w:rsidR="00D67482" w:rsidRPr="005C0D60" w:rsidRDefault="00D67482" w:rsidP="00CB5FB5">
      <w:pPr>
        <w:spacing w:after="0" w:line="240" w:lineRule="auto"/>
        <w:ind w:firstLine="709"/>
        <w:jc w:val="both"/>
        <w:rPr>
          <w:rFonts w:ascii="Times New Roman" w:hAnsi="Times New Roman" w:cs="Times New Roman"/>
          <w:color w:val="000000" w:themeColor="text1"/>
          <w:sz w:val="24"/>
          <w:szCs w:val="24"/>
          <w:lang w:val="sr-Cyrl-CS"/>
        </w:rPr>
      </w:pPr>
    </w:p>
    <w:p w14:paraId="575F9937" w14:textId="69EE7829" w:rsidR="006F24B1" w:rsidRPr="005C0D60" w:rsidRDefault="00453703" w:rsidP="00CB5FB5">
      <w:pPr>
        <w:spacing w:after="0" w:line="240" w:lineRule="auto"/>
        <w:jc w:val="center"/>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lastRenderedPageBreak/>
        <w:t>Застој поступка ради изјашњења о прихватању трошкова издавања услова</w:t>
      </w:r>
    </w:p>
    <w:p w14:paraId="7C84B85F" w14:textId="77777777" w:rsidR="00D67482" w:rsidRPr="005C0D60" w:rsidRDefault="00D67482" w:rsidP="004553B2">
      <w:pPr>
        <w:spacing w:after="120" w:line="240" w:lineRule="auto"/>
        <w:jc w:val="center"/>
        <w:rPr>
          <w:rFonts w:ascii="Times New Roman" w:hAnsi="Times New Roman" w:cs="Times New Roman"/>
          <w:sz w:val="24"/>
          <w:szCs w:val="24"/>
          <w:lang w:val="sr-Cyrl-CS"/>
        </w:rPr>
      </w:pPr>
    </w:p>
    <w:p w14:paraId="0985AB8D" w14:textId="77777777" w:rsidR="006F24B1" w:rsidRPr="005C0D60" w:rsidRDefault="00453703" w:rsidP="004553B2">
      <w:pPr>
        <w:spacing w:after="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Члан 10.</w:t>
      </w:r>
    </w:p>
    <w:p w14:paraId="6812E828" w14:textId="098541AE" w:rsidR="006F24B1" w:rsidRPr="005C0D60" w:rsidRDefault="00453703" w:rsidP="004553B2">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Изузетно од члана 9. став 1. ове уредбе, ако је подносилац захтева, у захтеву за издавање локацијских услова, изјавио да жели претходно да се изјасни да ли прихвата трошкове издавања услова за пројектовање и прикључење, о којима имаоци јавних овлашћења обавештавају надлежни орган у складу са чланом 9. став 1. ове уредбе, надлежни орган ће по пријему тог обавештења исто проследити подносиоцу захтева, уз обавештење да је потребно да се изјасни да ли прихвата трошкове издавања услова. Истовремено ће имаоце јавних овлашћења обавестити да не поступају по том захтеву до пријема обавештења да је подносилац захтева прихватио трошкове издавања услова за пројектовање и прикључење и застаће са поступком.</w:t>
      </w:r>
    </w:p>
    <w:p w14:paraId="58357465" w14:textId="77777777" w:rsidR="00AD6847" w:rsidRPr="005C0D60" w:rsidRDefault="00AD6847" w:rsidP="004553B2">
      <w:pPr>
        <w:spacing w:after="0" w:line="240" w:lineRule="auto"/>
        <w:ind w:firstLine="720"/>
        <w:jc w:val="both"/>
        <w:rPr>
          <w:rFonts w:ascii="Times New Roman" w:hAnsi="Times New Roman" w:cs="Times New Roman"/>
          <w:sz w:val="24"/>
          <w:szCs w:val="24"/>
          <w:lang w:val="sr-Cyrl-CS"/>
        </w:rPr>
      </w:pPr>
    </w:p>
    <w:p w14:paraId="38613F9E" w14:textId="7A5C0891" w:rsidR="006F24B1" w:rsidRPr="005C0D60" w:rsidRDefault="00453703" w:rsidP="00CB5FB5">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У случају из става 1. овог члана надлежни орган ће поступак наставити по изјашњењу подносиоца да прихвата износ трошкова издавања локацијских услова.</w:t>
      </w:r>
    </w:p>
    <w:p w14:paraId="37C1988A" w14:textId="77777777" w:rsidR="00CB5FB5" w:rsidRPr="005C0D60" w:rsidRDefault="00CB5FB5" w:rsidP="00CB5FB5">
      <w:pPr>
        <w:spacing w:after="0" w:line="240" w:lineRule="auto"/>
        <w:ind w:firstLine="720"/>
        <w:jc w:val="both"/>
        <w:rPr>
          <w:rFonts w:ascii="Times New Roman" w:hAnsi="Times New Roman" w:cs="Times New Roman"/>
          <w:sz w:val="24"/>
          <w:szCs w:val="24"/>
          <w:lang w:val="sr-Cyrl-CS"/>
        </w:rPr>
      </w:pPr>
    </w:p>
    <w:p w14:paraId="05D25842" w14:textId="4D4DF27A" w:rsidR="006F24B1" w:rsidRPr="005C0D60" w:rsidRDefault="00453703" w:rsidP="00CB5FB5">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Ако су имаоци јавних овлашћења навели рок у коме подносилац захтева треба да се изјасни да ли прихвата трошкове издавања услова за пројектовање и прикључења из њихове надлежности, а подносилац захтева се не изјасни у датом року да ли прихвата те трошкове, надлежни орган ће поступак издавања локацијских услова обуставити истеком датог рока. Поступак се у сваком случају обуставља ако се подносилац не изјасни о томе да ли прихвата трошкове издавања услова у року од</w:t>
      </w:r>
      <w:r w:rsidRPr="005C0D60">
        <w:rPr>
          <w:rFonts w:ascii="Times New Roman" w:hAnsi="Times New Roman" w:cs="Times New Roman"/>
          <w:color w:val="000000" w:themeColor="text1"/>
          <w:sz w:val="24"/>
          <w:szCs w:val="24"/>
          <w:lang w:val="sr-Cyrl-CS"/>
        </w:rPr>
        <w:t xml:space="preserve"> </w:t>
      </w:r>
      <w:r w:rsidR="00F514FE" w:rsidRPr="005C0D60">
        <w:rPr>
          <w:rFonts w:ascii="Times New Roman" w:hAnsi="Times New Roman" w:cs="Times New Roman"/>
          <w:color w:val="000000" w:themeColor="text1"/>
          <w:sz w:val="24"/>
          <w:szCs w:val="24"/>
          <w:lang w:val="sr-Cyrl-CS"/>
        </w:rPr>
        <w:t>30</w:t>
      </w:r>
      <w:r w:rsidR="00987C1F" w:rsidRPr="005C0D60">
        <w:rPr>
          <w:rFonts w:ascii="Times New Roman" w:hAnsi="Times New Roman" w:cs="Times New Roman"/>
          <w:color w:val="000000" w:themeColor="text1"/>
          <w:sz w:val="24"/>
          <w:szCs w:val="24"/>
          <w:lang w:val="sr-Cyrl-CS"/>
        </w:rPr>
        <w:t xml:space="preserve"> </w:t>
      </w:r>
      <w:r w:rsidRPr="005C0D60">
        <w:rPr>
          <w:rFonts w:ascii="Times New Roman" w:hAnsi="Times New Roman" w:cs="Times New Roman"/>
          <w:color w:val="000000"/>
          <w:sz w:val="24"/>
          <w:szCs w:val="24"/>
          <w:lang w:val="sr-Cyrl-CS"/>
        </w:rPr>
        <w:t>дана од дана почетка застоја поступка. Надлежни орган о обустављању поступка обавештава подносиоца захтева, као и имаоце јавних овлашћења.</w:t>
      </w:r>
    </w:p>
    <w:p w14:paraId="425C0138" w14:textId="77777777" w:rsidR="00CB5FB5" w:rsidRPr="005C0D60" w:rsidRDefault="00CB5FB5" w:rsidP="00CB5FB5">
      <w:pPr>
        <w:spacing w:after="0" w:line="240" w:lineRule="auto"/>
        <w:ind w:firstLine="720"/>
        <w:jc w:val="both"/>
        <w:rPr>
          <w:rFonts w:ascii="Times New Roman" w:hAnsi="Times New Roman" w:cs="Times New Roman"/>
          <w:sz w:val="24"/>
          <w:szCs w:val="24"/>
          <w:lang w:val="sr-Cyrl-CS"/>
        </w:rPr>
      </w:pPr>
    </w:p>
    <w:p w14:paraId="719096DE" w14:textId="34C99795" w:rsidR="006F24B1" w:rsidRPr="005C0D60" w:rsidRDefault="00453703" w:rsidP="00CB5FB5">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За време застоја поступка из става 1. овог члана не теку рокови прописани за издавање локацијских услова.</w:t>
      </w:r>
    </w:p>
    <w:p w14:paraId="34C8FA6F" w14:textId="77777777" w:rsidR="00CB5FB5" w:rsidRPr="005C0D60" w:rsidRDefault="00CB5FB5" w:rsidP="00CB5FB5">
      <w:pPr>
        <w:spacing w:after="0" w:line="240" w:lineRule="auto"/>
        <w:ind w:firstLine="720"/>
        <w:jc w:val="both"/>
        <w:rPr>
          <w:rFonts w:ascii="Times New Roman" w:hAnsi="Times New Roman" w:cs="Times New Roman"/>
          <w:sz w:val="24"/>
          <w:szCs w:val="24"/>
          <w:lang w:val="sr-Cyrl-CS"/>
        </w:rPr>
      </w:pPr>
    </w:p>
    <w:p w14:paraId="52F8BA02" w14:textId="7E2763E3" w:rsidR="006F24B1" w:rsidRPr="005C0D60" w:rsidRDefault="00453703" w:rsidP="00CB5FB5">
      <w:pPr>
        <w:spacing w:after="0" w:line="240" w:lineRule="auto"/>
        <w:jc w:val="center"/>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Када надлежни орган не прибавља услове за пројектовање и прикључење</w:t>
      </w:r>
    </w:p>
    <w:p w14:paraId="4830069B" w14:textId="77777777" w:rsidR="00CB5FB5" w:rsidRPr="005C0D60" w:rsidRDefault="00CB5FB5" w:rsidP="00CB5FB5">
      <w:pPr>
        <w:spacing w:after="0" w:line="240" w:lineRule="auto"/>
        <w:jc w:val="center"/>
        <w:rPr>
          <w:rFonts w:ascii="Times New Roman" w:hAnsi="Times New Roman" w:cs="Times New Roman"/>
          <w:sz w:val="24"/>
          <w:szCs w:val="24"/>
          <w:lang w:val="sr-Cyrl-CS"/>
        </w:rPr>
      </w:pPr>
    </w:p>
    <w:p w14:paraId="2B04C634" w14:textId="77777777" w:rsidR="006F24B1" w:rsidRPr="005C0D60" w:rsidRDefault="00453703" w:rsidP="004553B2">
      <w:pPr>
        <w:spacing w:after="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Члан 11.</w:t>
      </w:r>
    </w:p>
    <w:p w14:paraId="71348CCF" w14:textId="7B176FED" w:rsidR="006F24B1" w:rsidRPr="005C0D60" w:rsidRDefault="00453703" w:rsidP="004553B2">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У поступку израде локацијских услова, надлежни орган не прибавља услове за пројектовање и прикључење:</w:t>
      </w:r>
    </w:p>
    <w:p w14:paraId="080ACBD3" w14:textId="7777777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1) који су садржани у потврђеном урбанистичком пројекту, израђеном за потребе изградње објекта за који се ти локацијски услови издају;</w:t>
      </w:r>
    </w:p>
    <w:p w14:paraId="213A236A" w14:textId="684181C3"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2) који су већ прибављени у претходном поступку издавања локацијских услова, у односу на који подносилац подноси усаглашен захтев у складу са Закон</w:t>
      </w:r>
      <w:r w:rsidR="00917437" w:rsidRPr="005C0D60">
        <w:rPr>
          <w:rFonts w:ascii="Times New Roman" w:hAnsi="Times New Roman" w:cs="Times New Roman"/>
          <w:color w:val="000000" w:themeColor="text1"/>
          <w:sz w:val="24"/>
          <w:szCs w:val="24"/>
          <w:lang w:val="sr-Cyrl-CS"/>
        </w:rPr>
        <w:t>ом</w:t>
      </w:r>
      <w:r w:rsidRPr="005C0D60">
        <w:rPr>
          <w:rFonts w:ascii="Times New Roman" w:hAnsi="Times New Roman" w:cs="Times New Roman"/>
          <w:color w:val="000000"/>
          <w:sz w:val="24"/>
          <w:szCs w:val="24"/>
          <w:lang w:val="sr-Cyrl-CS"/>
        </w:rPr>
        <w:t>, осим оних услова за које су изменама идејног решења промењени битни елементи за њихово утврђивање;</w:t>
      </w:r>
    </w:p>
    <w:p w14:paraId="4E6D511B" w14:textId="7777777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3) који су већ прибављени у поступку издавања локацијских услова, у односу на које се тражи измена, осим оних услова за које су изменама идејног решења промењени битни елементи за њихово утврђивање;</w:t>
      </w:r>
    </w:p>
    <w:p w14:paraId="52CD4A1B" w14:textId="6D9C6617" w:rsidR="006F24B1" w:rsidRPr="005C0D60" w:rsidRDefault="00453703" w:rsidP="004553B2">
      <w:pPr>
        <w:spacing w:after="0" w:line="240" w:lineRule="auto"/>
        <w:ind w:firstLine="709"/>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4) чије је издавање у надлежности подносиоца захтева.</w:t>
      </w:r>
    </w:p>
    <w:p w14:paraId="240567FC" w14:textId="77777777" w:rsidR="00917437" w:rsidRPr="005C0D60" w:rsidRDefault="00917437" w:rsidP="004553B2">
      <w:pPr>
        <w:spacing w:after="0" w:line="240" w:lineRule="auto"/>
        <w:ind w:firstLine="709"/>
        <w:jc w:val="both"/>
        <w:rPr>
          <w:rFonts w:ascii="Times New Roman" w:hAnsi="Times New Roman" w:cs="Times New Roman"/>
          <w:sz w:val="24"/>
          <w:szCs w:val="24"/>
          <w:lang w:val="sr-Cyrl-CS"/>
        </w:rPr>
      </w:pPr>
    </w:p>
    <w:p w14:paraId="28A0CAB9" w14:textId="5B6C4076" w:rsidR="006F24B1" w:rsidRPr="005C0D60" w:rsidRDefault="00453703" w:rsidP="004553B2">
      <w:pPr>
        <w:spacing w:after="0" w:line="240" w:lineRule="auto"/>
        <w:jc w:val="center"/>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Достављање информације о локацији по службеној дужности</w:t>
      </w:r>
    </w:p>
    <w:p w14:paraId="62F1D55E" w14:textId="77777777" w:rsidR="002931D2" w:rsidRPr="005C0D60" w:rsidRDefault="002931D2" w:rsidP="004553B2">
      <w:pPr>
        <w:spacing w:after="0" w:line="240" w:lineRule="auto"/>
        <w:jc w:val="center"/>
        <w:rPr>
          <w:rFonts w:ascii="Times New Roman" w:hAnsi="Times New Roman" w:cs="Times New Roman"/>
          <w:sz w:val="24"/>
          <w:szCs w:val="24"/>
          <w:lang w:val="sr-Cyrl-CS"/>
        </w:rPr>
      </w:pPr>
    </w:p>
    <w:p w14:paraId="3B8DD7AD" w14:textId="77777777" w:rsidR="006F24B1" w:rsidRPr="005C0D60" w:rsidRDefault="00453703" w:rsidP="004553B2">
      <w:pPr>
        <w:spacing w:after="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Члан 12.</w:t>
      </w:r>
    </w:p>
    <w:p w14:paraId="4B97D1BA" w14:textId="02722913" w:rsidR="006F24B1" w:rsidRPr="005C0D60" w:rsidRDefault="00453703" w:rsidP="004553B2">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Ако је за израду услова за пројектовање и прикључење конкретном имаоцу јавних овлашћења потребна информација о локацији, која се прибавља по служб</w:t>
      </w:r>
      <w:r w:rsidR="00B31C4D" w:rsidRPr="005C0D60">
        <w:rPr>
          <w:rFonts w:ascii="Times New Roman" w:hAnsi="Times New Roman" w:cs="Times New Roman"/>
          <w:color w:val="000000"/>
          <w:sz w:val="24"/>
          <w:szCs w:val="24"/>
          <w:lang w:val="sr-Cyrl-CS"/>
        </w:rPr>
        <w:t xml:space="preserve">еној дужности, </w:t>
      </w:r>
      <w:r w:rsidR="00B31C4D" w:rsidRPr="005C0D60">
        <w:rPr>
          <w:rFonts w:ascii="Times New Roman" w:hAnsi="Times New Roman" w:cs="Times New Roman"/>
          <w:color w:val="000000"/>
          <w:sz w:val="24"/>
          <w:szCs w:val="24"/>
          <w:lang w:val="sr-Cyrl-CS"/>
        </w:rPr>
        <w:lastRenderedPageBreak/>
        <w:t>надлежни орган</w:t>
      </w:r>
      <w:r w:rsidRPr="005C0D60">
        <w:rPr>
          <w:rFonts w:ascii="Times New Roman" w:hAnsi="Times New Roman" w:cs="Times New Roman"/>
          <w:color w:val="000000"/>
          <w:sz w:val="24"/>
          <w:szCs w:val="24"/>
          <w:lang w:val="sr-Cyrl-CS"/>
        </w:rPr>
        <w:t xml:space="preserve"> је доставља уз захтев из члана 9. став 1. ове уредбе, а та информација садржи и податке о:</w:t>
      </w:r>
    </w:p>
    <w:p w14:paraId="1A55AA29" w14:textId="7777777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1) планском документу на основу кога се издаје;</w:t>
      </w:r>
    </w:p>
    <w:p w14:paraId="636D9559" w14:textId="7777777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2) целини, односно зони у којој се налази;</w:t>
      </w:r>
    </w:p>
    <w:p w14:paraId="7E0768D8" w14:textId="7777777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3) намени земљишта;</w:t>
      </w:r>
    </w:p>
    <w:p w14:paraId="7D4E2DC9" w14:textId="7777777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4) регулационим и грађевинским линијама;</w:t>
      </w:r>
    </w:p>
    <w:p w14:paraId="3B3F7A05" w14:textId="7777777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5) правилима грађења;</w:t>
      </w:r>
    </w:p>
    <w:p w14:paraId="0D38F15A" w14:textId="7777777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6) условима прикључења на инфраструктуру;</w:t>
      </w:r>
    </w:p>
    <w:p w14:paraId="14C00B79" w14:textId="73281199" w:rsidR="006F24B1" w:rsidRPr="005C0D60" w:rsidRDefault="004B5C9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themeColor="text1"/>
          <w:sz w:val="24"/>
          <w:szCs w:val="24"/>
          <w:lang w:val="sr-Cyrl-CS"/>
        </w:rPr>
        <w:t>7</w:t>
      </w:r>
      <w:r w:rsidR="00453703" w:rsidRPr="005C0D60">
        <w:rPr>
          <w:rFonts w:ascii="Times New Roman" w:hAnsi="Times New Roman" w:cs="Times New Roman"/>
          <w:color w:val="000000"/>
          <w:sz w:val="24"/>
          <w:szCs w:val="24"/>
          <w:lang w:val="sr-Cyrl-CS"/>
        </w:rPr>
        <w:t>) катастарској парцели, односно о томе да ли постојећа катастарска парцела испуњава услове за грађевинску парцелу са упутством о потребном поступку за формирање грађевинске парцеле;</w:t>
      </w:r>
    </w:p>
    <w:p w14:paraId="2684E54B" w14:textId="2DD9ACB8" w:rsidR="006F24B1" w:rsidRPr="005C0D60" w:rsidRDefault="004B5C93" w:rsidP="004553B2">
      <w:pPr>
        <w:spacing w:after="0" w:line="240" w:lineRule="auto"/>
        <w:ind w:firstLine="709"/>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themeColor="text1"/>
          <w:sz w:val="24"/>
          <w:szCs w:val="24"/>
          <w:lang w:val="sr-Cyrl-CS"/>
        </w:rPr>
        <w:t>8</w:t>
      </w:r>
      <w:r w:rsidR="00453703" w:rsidRPr="005C0D60">
        <w:rPr>
          <w:rFonts w:ascii="Times New Roman" w:hAnsi="Times New Roman" w:cs="Times New Roman"/>
          <w:color w:val="000000" w:themeColor="text1"/>
          <w:sz w:val="24"/>
          <w:szCs w:val="24"/>
          <w:lang w:val="sr-Cyrl-CS"/>
        </w:rPr>
        <w:t>) инжењерско-геолошким условима;</w:t>
      </w:r>
    </w:p>
    <w:p w14:paraId="535D3AE6" w14:textId="2D3F2780" w:rsidR="006F24B1" w:rsidRPr="005C0D60" w:rsidRDefault="004B5C93" w:rsidP="004553B2">
      <w:pPr>
        <w:spacing w:after="0" w:line="240" w:lineRule="auto"/>
        <w:ind w:firstLine="709"/>
        <w:jc w:val="both"/>
        <w:rPr>
          <w:rFonts w:ascii="Times New Roman" w:hAnsi="Times New Roman" w:cs="Times New Roman"/>
          <w:color w:val="000000"/>
          <w:sz w:val="24"/>
          <w:szCs w:val="24"/>
          <w:lang w:val="sr-Cyrl-CS"/>
        </w:rPr>
      </w:pPr>
      <w:r w:rsidRPr="005C0D60">
        <w:rPr>
          <w:rFonts w:ascii="Times New Roman" w:hAnsi="Times New Roman" w:cs="Times New Roman"/>
          <w:color w:val="000000" w:themeColor="text1"/>
          <w:sz w:val="24"/>
          <w:szCs w:val="24"/>
          <w:lang w:val="sr-Cyrl-CS"/>
        </w:rPr>
        <w:t>9</w:t>
      </w:r>
      <w:r w:rsidR="00453703" w:rsidRPr="005C0D60">
        <w:rPr>
          <w:rFonts w:ascii="Times New Roman" w:hAnsi="Times New Roman" w:cs="Times New Roman"/>
          <w:color w:val="000000" w:themeColor="text1"/>
          <w:sz w:val="24"/>
          <w:szCs w:val="24"/>
          <w:lang w:val="sr-Cyrl-CS"/>
        </w:rPr>
        <w:t>)</w:t>
      </w:r>
      <w:r w:rsidR="00453703" w:rsidRPr="005C0D60">
        <w:rPr>
          <w:rFonts w:ascii="Times New Roman" w:hAnsi="Times New Roman" w:cs="Times New Roman"/>
          <w:color w:val="000000"/>
          <w:sz w:val="24"/>
          <w:szCs w:val="24"/>
          <w:lang w:val="sr-Cyrl-CS"/>
        </w:rPr>
        <w:t xml:space="preserve"> посебним условима потребним за издавање локацијских услова.</w:t>
      </w:r>
    </w:p>
    <w:p w14:paraId="48AF7C21" w14:textId="77777777" w:rsidR="00EA1E27" w:rsidRPr="005C0D60" w:rsidRDefault="00EA1E27" w:rsidP="004553B2">
      <w:pPr>
        <w:spacing w:after="0" w:line="240" w:lineRule="auto"/>
        <w:ind w:left="270" w:hanging="270"/>
        <w:jc w:val="both"/>
        <w:rPr>
          <w:rFonts w:ascii="Times New Roman" w:hAnsi="Times New Roman" w:cs="Times New Roman"/>
          <w:sz w:val="24"/>
          <w:szCs w:val="24"/>
          <w:lang w:val="sr-Cyrl-CS"/>
        </w:rPr>
      </w:pPr>
    </w:p>
    <w:p w14:paraId="3AA95C6D" w14:textId="7A0E15F8" w:rsidR="006F24B1" w:rsidRPr="005C0D60" w:rsidRDefault="00453703" w:rsidP="00CB5FB5">
      <w:pPr>
        <w:spacing w:after="0" w:line="240" w:lineRule="auto"/>
        <w:jc w:val="center"/>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Издавање локацијских услова по прибављању услова за пројектовање и прикључење од ималаца јавних овлашћења</w:t>
      </w:r>
    </w:p>
    <w:p w14:paraId="096DB62C" w14:textId="77777777" w:rsidR="00EA1E27" w:rsidRPr="005C0D60" w:rsidRDefault="00EA1E27" w:rsidP="004553B2">
      <w:pPr>
        <w:spacing w:after="120" w:line="240" w:lineRule="auto"/>
        <w:jc w:val="center"/>
        <w:rPr>
          <w:rFonts w:ascii="Times New Roman" w:hAnsi="Times New Roman" w:cs="Times New Roman"/>
          <w:sz w:val="24"/>
          <w:szCs w:val="24"/>
          <w:lang w:val="sr-Cyrl-CS"/>
        </w:rPr>
      </w:pPr>
    </w:p>
    <w:p w14:paraId="0E4B9765" w14:textId="77777777" w:rsidR="006F24B1" w:rsidRPr="005C0D60" w:rsidRDefault="00453703" w:rsidP="004553B2">
      <w:pPr>
        <w:spacing w:after="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Члан 13.</w:t>
      </w:r>
    </w:p>
    <w:p w14:paraId="04FBB059" w14:textId="129EF65C" w:rsidR="006F24B1" w:rsidRPr="005C0D60" w:rsidRDefault="00453703" w:rsidP="004553B2">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 xml:space="preserve">Надлежни орган је дужан да изда локацијске услове у року </w:t>
      </w:r>
      <w:r w:rsidR="00185117" w:rsidRPr="005C0D60">
        <w:rPr>
          <w:rFonts w:ascii="Times New Roman" w:hAnsi="Times New Roman" w:cs="Times New Roman"/>
          <w:color w:val="000000"/>
          <w:sz w:val="24"/>
          <w:szCs w:val="24"/>
          <w:lang w:val="sr-Cyrl-CS"/>
        </w:rPr>
        <w:t>од пет радних дана, након што</w:t>
      </w:r>
      <w:r w:rsidRPr="005C0D60">
        <w:rPr>
          <w:rFonts w:ascii="Times New Roman" w:hAnsi="Times New Roman" w:cs="Times New Roman"/>
          <w:color w:val="000000"/>
          <w:sz w:val="24"/>
          <w:szCs w:val="24"/>
          <w:lang w:val="sr-Cyrl-CS"/>
        </w:rPr>
        <w:t xml:space="preserve"> имаоци јавних овлашћења </w:t>
      </w:r>
      <w:r w:rsidR="00185117" w:rsidRPr="005C0D60">
        <w:rPr>
          <w:rFonts w:ascii="Times New Roman" w:hAnsi="Times New Roman" w:cs="Times New Roman"/>
          <w:color w:val="000000"/>
          <w:sz w:val="24"/>
          <w:szCs w:val="24"/>
          <w:lang w:val="sr-Cyrl-CS"/>
        </w:rPr>
        <w:t>том</w:t>
      </w:r>
      <w:r w:rsidRPr="005C0D60">
        <w:rPr>
          <w:rFonts w:ascii="Times New Roman" w:hAnsi="Times New Roman" w:cs="Times New Roman"/>
          <w:color w:val="000000"/>
          <w:sz w:val="24"/>
          <w:szCs w:val="24"/>
          <w:lang w:val="sr-Cyrl-CS"/>
        </w:rPr>
        <w:t xml:space="preserve"> </w:t>
      </w:r>
      <w:r w:rsidR="00185117" w:rsidRPr="005C0D60">
        <w:rPr>
          <w:rFonts w:ascii="Times New Roman" w:hAnsi="Times New Roman" w:cs="Times New Roman"/>
          <w:color w:val="000000"/>
          <w:sz w:val="24"/>
          <w:szCs w:val="24"/>
          <w:lang w:val="sr-Cyrl-CS"/>
        </w:rPr>
        <w:t xml:space="preserve">надлежном органу </w:t>
      </w:r>
      <w:r w:rsidR="002D55E7" w:rsidRPr="005C0D60">
        <w:rPr>
          <w:rFonts w:ascii="Times New Roman" w:hAnsi="Times New Roman" w:cs="Times New Roman"/>
          <w:color w:val="000000"/>
          <w:sz w:val="24"/>
          <w:szCs w:val="24"/>
          <w:lang w:val="sr-Cyrl-CS"/>
        </w:rPr>
        <w:t xml:space="preserve">доставе </w:t>
      </w:r>
      <w:r w:rsidRPr="005C0D60">
        <w:rPr>
          <w:rFonts w:ascii="Times New Roman" w:hAnsi="Times New Roman" w:cs="Times New Roman"/>
          <w:color w:val="000000"/>
          <w:sz w:val="24"/>
          <w:szCs w:val="24"/>
          <w:lang w:val="sr-Cyrl-CS"/>
        </w:rPr>
        <w:t xml:space="preserve">услове за пројектовање и прикључење издате у складу са </w:t>
      </w:r>
      <w:r w:rsidR="00351380" w:rsidRPr="005C0D60">
        <w:rPr>
          <w:rFonts w:ascii="Times New Roman" w:hAnsi="Times New Roman" w:cs="Times New Roman"/>
          <w:color w:val="000000" w:themeColor="text1"/>
          <w:sz w:val="24"/>
          <w:szCs w:val="24"/>
          <w:lang w:val="sr-Cyrl-CS"/>
        </w:rPr>
        <w:t xml:space="preserve">чланом </w:t>
      </w:r>
      <w:r w:rsidRPr="005C0D60">
        <w:rPr>
          <w:rFonts w:ascii="Times New Roman" w:hAnsi="Times New Roman" w:cs="Times New Roman"/>
          <w:color w:val="000000"/>
          <w:sz w:val="24"/>
          <w:szCs w:val="24"/>
          <w:lang w:val="sr-Cyrl-CS"/>
        </w:rPr>
        <w:t>9. став 1. ове уредбе.</w:t>
      </w:r>
    </w:p>
    <w:p w14:paraId="1CEFADD2" w14:textId="77777777" w:rsidR="00FE64DE" w:rsidRPr="005C0D60" w:rsidRDefault="00FE64DE" w:rsidP="004553B2">
      <w:pPr>
        <w:spacing w:after="0" w:line="240" w:lineRule="auto"/>
        <w:ind w:firstLine="720"/>
        <w:jc w:val="both"/>
        <w:rPr>
          <w:rFonts w:ascii="Times New Roman" w:hAnsi="Times New Roman" w:cs="Times New Roman"/>
          <w:sz w:val="24"/>
          <w:szCs w:val="24"/>
          <w:lang w:val="sr-Cyrl-CS"/>
        </w:rPr>
      </w:pPr>
    </w:p>
    <w:p w14:paraId="46A8F1B7" w14:textId="51F8A3C8" w:rsidR="006F24B1" w:rsidRPr="005C0D60" w:rsidRDefault="00453703" w:rsidP="00CB5FB5">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Ако се локацијски услови издају по захтеву за који надлежни орган утврди да није у складу са важећим планским документом, односно сепаратом, ти услови садрже све забране и ограничења садржана у том планском документу, односно сепарату.</w:t>
      </w:r>
    </w:p>
    <w:p w14:paraId="4AAFFE68" w14:textId="77777777" w:rsidR="00CB5FB5" w:rsidRPr="005C0D60" w:rsidRDefault="00CB5FB5" w:rsidP="00CB5FB5">
      <w:pPr>
        <w:spacing w:after="0" w:line="240" w:lineRule="auto"/>
        <w:ind w:firstLine="720"/>
        <w:jc w:val="both"/>
        <w:rPr>
          <w:rFonts w:ascii="Times New Roman" w:hAnsi="Times New Roman" w:cs="Times New Roman"/>
          <w:sz w:val="24"/>
          <w:szCs w:val="24"/>
          <w:lang w:val="sr-Cyrl-CS"/>
        </w:rPr>
      </w:pPr>
    </w:p>
    <w:p w14:paraId="5A4DD9D6" w14:textId="3E6EEADF" w:rsidR="006F24B1" w:rsidRPr="005C0D60" w:rsidRDefault="00453703" w:rsidP="00CB5FB5">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Изузетно, ако се локацијски услови издају и на основу урбанистичког пројекта, надлежни орган утврђује да ли је захтев у складу са урбанистичким пројектом и/или планским документом. Ако надлежни орган утврди да захтев није у складу са урбанистичким пројектом и/или планским документом, ти услови садрже све забране и ограничења садржана у документу са којим захтев није у складу.</w:t>
      </w:r>
    </w:p>
    <w:p w14:paraId="40353684" w14:textId="77777777" w:rsidR="00CB5FB5" w:rsidRPr="005C0D60" w:rsidRDefault="00CB5FB5" w:rsidP="00CB5FB5">
      <w:pPr>
        <w:spacing w:after="0" w:line="240" w:lineRule="auto"/>
        <w:ind w:firstLine="720"/>
        <w:jc w:val="both"/>
        <w:rPr>
          <w:rFonts w:ascii="Times New Roman" w:hAnsi="Times New Roman" w:cs="Times New Roman"/>
          <w:sz w:val="24"/>
          <w:szCs w:val="24"/>
          <w:lang w:val="sr-Cyrl-CS"/>
        </w:rPr>
      </w:pPr>
    </w:p>
    <w:p w14:paraId="77AAD735" w14:textId="51B9728F" w:rsidR="006F24B1" w:rsidRPr="005C0D60" w:rsidRDefault="00453703" w:rsidP="00CB5FB5">
      <w:pPr>
        <w:spacing w:after="0" w:line="240" w:lineRule="auto"/>
        <w:ind w:firstLine="720"/>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sz w:val="24"/>
          <w:szCs w:val="24"/>
          <w:lang w:val="sr-Cyrl-CS"/>
        </w:rPr>
        <w:t>Уз локацијске услове надлежни орган је дужан да достави и типски уговор о изградњи прикључка на дистрибутивну електроенергетску мрежу, као и друге типске уговоре за изградњу недостајуће инфраструктуре, које му имаоци јавних овлашћења доставе уз услове за пројектовање и прикључење</w:t>
      </w:r>
      <w:r w:rsidR="00351380" w:rsidRPr="005C0D60">
        <w:rPr>
          <w:rFonts w:ascii="Times New Roman" w:hAnsi="Times New Roman" w:cs="Times New Roman"/>
          <w:color w:val="000000" w:themeColor="text1"/>
          <w:sz w:val="24"/>
          <w:szCs w:val="24"/>
          <w:lang w:val="sr-Cyrl-CS"/>
        </w:rPr>
        <w:t>, осим за објекте из чл</w:t>
      </w:r>
      <w:r w:rsidR="00CD5E5B" w:rsidRPr="005C0D60">
        <w:rPr>
          <w:rFonts w:ascii="Times New Roman" w:hAnsi="Times New Roman" w:cs="Times New Roman"/>
          <w:color w:val="000000" w:themeColor="text1"/>
          <w:sz w:val="24"/>
          <w:szCs w:val="24"/>
          <w:lang w:val="sr-Cyrl-CS"/>
        </w:rPr>
        <w:t>ана</w:t>
      </w:r>
      <w:r w:rsidR="00351380" w:rsidRPr="005C0D60">
        <w:rPr>
          <w:rFonts w:ascii="Times New Roman" w:hAnsi="Times New Roman" w:cs="Times New Roman"/>
          <w:color w:val="000000" w:themeColor="text1"/>
          <w:sz w:val="24"/>
          <w:szCs w:val="24"/>
          <w:lang w:val="sr-Cyrl-CS"/>
        </w:rPr>
        <w:t xml:space="preserve"> 133. </w:t>
      </w:r>
      <w:r w:rsidR="00B77E07" w:rsidRPr="005C0D60">
        <w:rPr>
          <w:rFonts w:ascii="Times New Roman" w:hAnsi="Times New Roman" w:cs="Times New Roman"/>
          <w:color w:val="000000" w:themeColor="text1"/>
          <w:sz w:val="24"/>
          <w:szCs w:val="24"/>
          <w:lang w:val="sr-Cyrl-CS"/>
        </w:rPr>
        <w:t>Закона</w:t>
      </w:r>
      <w:r w:rsidR="00351380" w:rsidRPr="005C0D60">
        <w:rPr>
          <w:rFonts w:ascii="Times New Roman" w:hAnsi="Times New Roman" w:cs="Times New Roman"/>
          <w:color w:val="000000" w:themeColor="text1"/>
          <w:sz w:val="24"/>
          <w:szCs w:val="24"/>
          <w:lang w:val="sr-Cyrl-CS"/>
        </w:rPr>
        <w:t>.</w:t>
      </w:r>
    </w:p>
    <w:p w14:paraId="36B40F93" w14:textId="77777777" w:rsidR="00CB5FB5" w:rsidRPr="005C0D60" w:rsidRDefault="00CB5FB5" w:rsidP="00CB5FB5">
      <w:pPr>
        <w:spacing w:after="0" w:line="240" w:lineRule="auto"/>
        <w:ind w:firstLine="720"/>
        <w:jc w:val="both"/>
        <w:rPr>
          <w:rFonts w:ascii="Times New Roman" w:hAnsi="Times New Roman" w:cs="Times New Roman"/>
          <w:sz w:val="24"/>
          <w:szCs w:val="24"/>
          <w:lang w:val="sr-Cyrl-CS"/>
        </w:rPr>
      </w:pPr>
    </w:p>
    <w:p w14:paraId="700EFEBE" w14:textId="4E830C1A" w:rsidR="006F24B1" w:rsidRPr="005C0D60" w:rsidRDefault="00453703" w:rsidP="00CB5FB5">
      <w:pPr>
        <w:spacing w:after="0" w:line="240" w:lineRule="auto"/>
        <w:jc w:val="center"/>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Објављивање локацијских услова</w:t>
      </w:r>
    </w:p>
    <w:p w14:paraId="147412F8" w14:textId="77777777" w:rsidR="00CB5FB5" w:rsidRPr="005C0D60" w:rsidRDefault="00CB5FB5" w:rsidP="00CB5FB5">
      <w:pPr>
        <w:spacing w:after="0" w:line="240" w:lineRule="auto"/>
        <w:jc w:val="center"/>
        <w:rPr>
          <w:rFonts w:ascii="Times New Roman" w:hAnsi="Times New Roman" w:cs="Times New Roman"/>
          <w:sz w:val="24"/>
          <w:szCs w:val="24"/>
          <w:lang w:val="sr-Cyrl-CS"/>
        </w:rPr>
      </w:pPr>
    </w:p>
    <w:p w14:paraId="0A4FADD9" w14:textId="77777777" w:rsidR="006F24B1" w:rsidRPr="005C0D60" w:rsidRDefault="00453703" w:rsidP="004553B2">
      <w:pPr>
        <w:spacing w:after="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Члан 14.</w:t>
      </w:r>
    </w:p>
    <w:p w14:paraId="2DCD03D2" w14:textId="6B3877D3" w:rsidR="006F24B1" w:rsidRPr="005C0D60" w:rsidRDefault="00453703" w:rsidP="004553B2">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Локацијски услови из чл. 8. и 13. ове уредбе објављују се у ЦИС-у и прослеђују имаоцима јавних овлашћења ради информисања и резервације капацитета, у року од три дана од дана издавања.</w:t>
      </w:r>
    </w:p>
    <w:p w14:paraId="7059BD3B" w14:textId="77777777" w:rsidR="005443C4" w:rsidRPr="005C0D60" w:rsidRDefault="005443C4" w:rsidP="004553B2">
      <w:pPr>
        <w:spacing w:after="0" w:line="240" w:lineRule="auto"/>
        <w:ind w:firstLine="720"/>
        <w:jc w:val="both"/>
        <w:rPr>
          <w:rFonts w:ascii="Times New Roman" w:hAnsi="Times New Roman" w:cs="Times New Roman"/>
          <w:sz w:val="24"/>
          <w:szCs w:val="24"/>
          <w:lang w:val="sr-Cyrl-CS"/>
        </w:rPr>
      </w:pPr>
    </w:p>
    <w:p w14:paraId="2D186CA7" w14:textId="5DE6CFEE" w:rsidR="006F24B1" w:rsidRPr="005C0D60" w:rsidRDefault="00453703" w:rsidP="00CB5FB5">
      <w:pPr>
        <w:spacing w:after="0" w:line="240" w:lineRule="auto"/>
        <w:jc w:val="center"/>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Право приговора на локацијске услове</w:t>
      </w:r>
    </w:p>
    <w:p w14:paraId="7AC3B4F9" w14:textId="77777777" w:rsidR="00CB5FB5" w:rsidRPr="005C0D60" w:rsidRDefault="00CB5FB5" w:rsidP="00CB5FB5">
      <w:pPr>
        <w:spacing w:after="0" w:line="240" w:lineRule="auto"/>
        <w:jc w:val="center"/>
        <w:rPr>
          <w:rFonts w:ascii="Times New Roman" w:hAnsi="Times New Roman" w:cs="Times New Roman"/>
          <w:sz w:val="24"/>
          <w:szCs w:val="24"/>
          <w:lang w:val="sr-Cyrl-CS"/>
        </w:rPr>
      </w:pPr>
    </w:p>
    <w:p w14:paraId="1D0D0296" w14:textId="77777777" w:rsidR="006F24B1" w:rsidRPr="005C0D60" w:rsidRDefault="00453703" w:rsidP="004553B2">
      <w:pPr>
        <w:spacing w:after="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Члан 15.</w:t>
      </w:r>
    </w:p>
    <w:p w14:paraId="1A4B18A7" w14:textId="5805FD5D" w:rsidR="006028F2" w:rsidRPr="005C0D60" w:rsidRDefault="00453703" w:rsidP="00CB5FB5">
      <w:pPr>
        <w:spacing w:after="0" w:line="240" w:lineRule="auto"/>
        <w:ind w:firstLine="720"/>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sz w:val="24"/>
          <w:szCs w:val="24"/>
          <w:lang w:val="sr-Cyrl-CS"/>
        </w:rPr>
        <w:t xml:space="preserve">На издате локацијске услове подносилац захтева </w:t>
      </w:r>
      <w:r w:rsidR="00CC271E" w:rsidRPr="005C0D60">
        <w:rPr>
          <w:rFonts w:ascii="Times New Roman" w:hAnsi="Times New Roman" w:cs="Times New Roman"/>
          <w:color w:val="000000" w:themeColor="text1"/>
          <w:sz w:val="24"/>
          <w:szCs w:val="24"/>
          <w:lang w:val="sr-Cyrl-CS"/>
        </w:rPr>
        <w:t xml:space="preserve">за издавање локацијских услова, </w:t>
      </w:r>
      <w:r w:rsidRPr="005C0D60">
        <w:rPr>
          <w:rFonts w:ascii="Times New Roman" w:hAnsi="Times New Roman" w:cs="Times New Roman"/>
          <w:color w:val="000000"/>
          <w:sz w:val="24"/>
          <w:szCs w:val="24"/>
          <w:lang w:val="sr-Cyrl-CS"/>
        </w:rPr>
        <w:t xml:space="preserve">може поднети приговор у року од три дана од дана достављања, преко првостепеног органа надлежном општинском, односно градском већу, а ако је локацијске услове </w:t>
      </w:r>
      <w:r w:rsidRPr="005C0D60">
        <w:rPr>
          <w:rFonts w:ascii="Times New Roman" w:hAnsi="Times New Roman" w:cs="Times New Roman"/>
          <w:color w:val="000000"/>
          <w:sz w:val="24"/>
          <w:szCs w:val="24"/>
          <w:lang w:val="sr-Cyrl-CS"/>
        </w:rPr>
        <w:lastRenderedPageBreak/>
        <w:t xml:space="preserve">издало надлежно министарство или надлежни орган аутономне покрајине, приговор се изјављује Влади, односно </w:t>
      </w:r>
      <w:r w:rsidR="00CC271E" w:rsidRPr="005C0D60">
        <w:rPr>
          <w:rFonts w:ascii="Times New Roman" w:hAnsi="Times New Roman" w:cs="Times New Roman"/>
          <w:color w:val="000000" w:themeColor="text1"/>
          <w:sz w:val="24"/>
          <w:szCs w:val="24"/>
          <w:lang w:val="sr-Cyrl-CS"/>
        </w:rPr>
        <w:t>извршном органу аутономне покрајине.</w:t>
      </w:r>
    </w:p>
    <w:p w14:paraId="78D5C5CD" w14:textId="77777777" w:rsidR="00CB5FB5" w:rsidRPr="005C0D60" w:rsidRDefault="00CB5FB5" w:rsidP="00CB5FB5">
      <w:pPr>
        <w:spacing w:after="0" w:line="240" w:lineRule="auto"/>
        <w:ind w:firstLine="720"/>
        <w:jc w:val="both"/>
        <w:rPr>
          <w:rFonts w:ascii="Times New Roman" w:hAnsi="Times New Roman" w:cs="Times New Roman"/>
          <w:color w:val="000000" w:themeColor="text1"/>
          <w:sz w:val="24"/>
          <w:szCs w:val="24"/>
          <w:lang w:val="sr-Cyrl-CS"/>
        </w:rPr>
      </w:pPr>
    </w:p>
    <w:p w14:paraId="41791154" w14:textId="4BDF1F4D" w:rsidR="00CB5FB5" w:rsidRPr="005C0D60" w:rsidRDefault="00453703" w:rsidP="00CB5FB5">
      <w:pPr>
        <w:spacing w:after="0" w:line="240" w:lineRule="auto"/>
        <w:ind w:firstLine="720"/>
        <w:jc w:val="both"/>
        <w:rPr>
          <w:rFonts w:ascii="Times New Roman" w:hAnsi="Times New Roman" w:cs="Times New Roman"/>
          <w:b/>
          <w:color w:val="000000" w:themeColor="text1"/>
          <w:sz w:val="24"/>
          <w:szCs w:val="24"/>
          <w:lang w:val="sr-Cyrl-CS"/>
        </w:rPr>
      </w:pPr>
      <w:r w:rsidRPr="005C0D60">
        <w:rPr>
          <w:rFonts w:ascii="Times New Roman" w:hAnsi="Times New Roman" w:cs="Times New Roman"/>
          <w:color w:val="000000"/>
          <w:sz w:val="24"/>
          <w:szCs w:val="24"/>
          <w:lang w:val="sr-Cyrl-CS"/>
        </w:rPr>
        <w:t xml:space="preserve">Приговор на локацијске услове може поднети и надлежни урбанистички инспектор, </w:t>
      </w:r>
      <w:r w:rsidR="00CC271E" w:rsidRPr="005C0D60">
        <w:rPr>
          <w:rFonts w:ascii="Times New Roman" w:hAnsi="Times New Roman" w:cs="Times New Roman"/>
          <w:color w:val="000000" w:themeColor="text1"/>
          <w:sz w:val="24"/>
          <w:szCs w:val="24"/>
          <w:lang w:val="sr-Cyrl-CS"/>
        </w:rPr>
        <w:t>надлежном органу из става 1. овог члана, у року који не може бити дужи од 30 дана од дана издавања локацијских услова, ако утврди да ти  локацијски услови нису у складу са законом, односно планским документом, о чему је дужан да обавести инвеститора.</w:t>
      </w:r>
      <w:r w:rsidR="00CC271E" w:rsidRPr="005C0D60">
        <w:rPr>
          <w:rFonts w:ascii="Times New Roman" w:hAnsi="Times New Roman" w:cs="Times New Roman"/>
          <w:b/>
          <w:color w:val="000000" w:themeColor="text1"/>
          <w:sz w:val="24"/>
          <w:szCs w:val="24"/>
          <w:lang w:val="sr-Cyrl-CS"/>
        </w:rPr>
        <w:t xml:space="preserve"> </w:t>
      </w:r>
    </w:p>
    <w:p w14:paraId="49C0AFBA" w14:textId="77777777" w:rsidR="00CB5FB5" w:rsidRPr="005C0D60" w:rsidRDefault="00CB5FB5" w:rsidP="00CB5FB5">
      <w:pPr>
        <w:spacing w:after="0" w:line="240" w:lineRule="auto"/>
        <w:ind w:firstLine="720"/>
        <w:jc w:val="both"/>
        <w:rPr>
          <w:rFonts w:ascii="Times New Roman" w:hAnsi="Times New Roman" w:cs="Times New Roman"/>
          <w:b/>
          <w:color w:val="000000" w:themeColor="text1"/>
          <w:sz w:val="24"/>
          <w:szCs w:val="24"/>
          <w:lang w:val="sr-Cyrl-CS"/>
        </w:rPr>
      </w:pPr>
    </w:p>
    <w:p w14:paraId="47B5F3FB" w14:textId="42863F60" w:rsidR="006F24B1" w:rsidRPr="005C0D60" w:rsidRDefault="006028F2" w:rsidP="00CB5FB5">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Ако се приговор из ст.</w:t>
      </w:r>
      <w:r w:rsidR="00453703" w:rsidRPr="005C0D60">
        <w:rPr>
          <w:rFonts w:ascii="Times New Roman" w:hAnsi="Times New Roman" w:cs="Times New Roman"/>
          <w:color w:val="000000"/>
          <w:sz w:val="24"/>
          <w:szCs w:val="24"/>
          <w:lang w:val="sr-Cyrl-CS"/>
        </w:rPr>
        <w:t xml:space="preserve"> 1. </w:t>
      </w:r>
      <w:r w:rsidR="00184350" w:rsidRPr="005C0D60">
        <w:rPr>
          <w:rFonts w:ascii="Times New Roman" w:hAnsi="Times New Roman" w:cs="Times New Roman"/>
          <w:color w:val="000000" w:themeColor="text1"/>
          <w:sz w:val="24"/>
          <w:szCs w:val="24"/>
          <w:lang w:val="sr-Cyrl-CS"/>
        </w:rPr>
        <w:t xml:space="preserve">и 2. </w:t>
      </w:r>
      <w:r w:rsidR="00453703" w:rsidRPr="005C0D60">
        <w:rPr>
          <w:rFonts w:ascii="Times New Roman" w:hAnsi="Times New Roman" w:cs="Times New Roman"/>
          <w:color w:val="000000"/>
          <w:sz w:val="24"/>
          <w:szCs w:val="24"/>
          <w:lang w:val="sr-Cyrl-CS"/>
        </w:rPr>
        <w:t>овог члана односи на садржај услова за пројектовање и прикључење које је издао ималац јавних овлашћења, орган који је издао локацијске услове је дужан да без одлагања приговор достави имаоцима јавних овлашћења на изјашњење.</w:t>
      </w:r>
    </w:p>
    <w:p w14:paraId="333A2868" w14:textId="77777777" w:rsidR="00CB5FB5" w:rsidRPr="005C0D60" w:rsidRDefault="00CB5FB5" w:rsidP="00CB5FB5">
      <w:pPr>
        <w:spacing w:after="0" w:line="240" w:lineRule="auto"/>
        <w:ind w:firstLine="720"/>
        <w:jc w:val="both"/>
        <w:rPr>
          <w:rFonts w:ascii="Times New Roman" w:hAnsi="Times New Roman" w:cs="Times New Roman"/>
          <w:sz w:val="24"/>
          <w:szCs w:val="24"/>
          <w:lang w:val="sr-Cyrl-CS"/>
        </w:rPr>
      </w:pPr>
    </w:p>
    <w:p w14:paraId="2A5DCD29" w14:textId="102AE733" w:rsidR="006F24B1" w:rsidRPr="005C0D60" w:rsidRDefault="00453703" w:rsidP="00CB5FB5">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У случају из става 3. овог члана ималац јавних овлашћења је дужан да се у року од 15</w:t>
      </w:r>
      <w:r w:rsidR="009E72DB" w:rsidRPr="005C0D60">
        <w:rPr>
          <w:rFonts w:ascii="Times New Roman" w:hAnsi="Times New Roman" w:cs="Times New Roman"/>
          <w:color w:val="000000"/>
          <w:sz w:val="24"/>
          <w:szCs w:val="24"/>
          <w:lang w:val="sr-Cyrl-CS"/>
        </w:rPr>
        <w:t xml:space="preserve"> дана</w:t>
      </w:r>
      <w:r w:rsidRPr="005C0D60">
        <w:rPr>
          <w:rFonts w:ascii="Times New Roman" w:hAnsi="Times New Roman" w:cs="Times New Roman"/>
          <w:color w:val="000000"/>
          <w:sz w:val="24"/>
          <w:szCs w:val="24"/>
          <w:lang w:val="sr-Cyrl-CS"/>
        </w:rPr>
        <w:t>, односно 30 дана за објекте из члана 133. Закона, изјасни на наводе из приговора, ако су неосновани или измени услове у складу са захтевом, односно приговором.</w:t>
      </w:r>
    </w:p>
    <w:p w14:paraId="58F439A3" w14:textId="77777777" w:rsidR="00CB5FB5" w:rsidRPr="005C0D60" w:rsidRDefault="00CB5FB5" w:rsidP="00CB5FB5">
      <w:pPr>
        <w:spacing w:after="0" w:line="240" w:lineRule="auto"/>
        <w:ind w:firstLine="720"/>
        <w:jc w:val="both"/>
        <w:rPr>
          <w:rFonts w:ascii="Times New Roman" w:hAnsi="Times New Roman" w:cs="Times New Roman"/>
          <w:sz w:val="24"/>
          <w:szCs w:val="24"/>
          <w:lang w:val="sr-Cyrl-CS"/>
        </w:rPr>
      </w:pPr>
    </w:p>
    <w:p w14:paraId="6B9D2AF1" w14:textId="4C118EDB" w:rsidR="00073F28" w:rsidRPr="005C0D60" w:rsidRDefault="00CC271E" w:rsidP="00CB5FB5">
      <w:pPr>
        <w:spacing w:after="0" w:line="240" w:lineRule="auto"/>
        <w:ind w:firstLine="720"/>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themeColor="text1"/>
          <w:sz w:val="24"/>
          <w:szCs w:val="24"/>
          <w:lang w:val="sr-Cyrl-CS"/>
        </w:rPr>
        <w:t>Ако ималац јавних овлашћења не поступи у року</w:t>
      </w:r>
      <w:r w:rsidR="009258AB" w:rsidRPr="005C0D60">
        <w:rPr>
          <w:rFonts w:ascii="Times New Roman" w:hAnsi="Times New Roman" w:cs="Times New Roman"/>
          <w:color w:val="000000" w:themeColor="text1"/>
          <w:sz w:val="24"/>
          <w:szCs w:val="24"/>
          <w:lang w:val="sr-Cyrl-CS"/>
        </w:rPr>
        <w:t xml:space="preserve"> и на начин прописан ставом 4. о</w:t>
      </w:r>
      <w:r w:rsidRPr="005C0D60">
        <w:rPr>
          <w:rFonts w:ascii="Times New Roman" w:hAnsi="Times New Roman" w:cs="Times New Roman"/>
          <w:color w:val="000000" w:themeColor="text1"/>
          <w:sz w:val="24"/>
          <w:szCs w:val="24"/>
          <w:lang w:val="sr-Cyrl-CS"/>
        </w:rPr>
        <w:t>вог члана, сматраће се да се сагла</w:t>
      </w:r>
      <w:r w:rsidR="00A91892" w:rsidRPr="005C0D60">
        <w:rPr>
          <w:rFonts w:ascii="Times New Roman" w:hAnsi="Times New Roman" w:cs="Times New Roman"/>
          <w:color w:val="000000" w:themeColor="text1"/>
          <w:sz w:val="24"/>
          <w:szCs w:val="24"/>
          <w:lang w:val="sr-Cyrl-CS"/>
        </w:rPr>
        <w:t>сио са наводима из приговора, у том случају</w:t>
      </w:r>
      <w:r w:rsidRPr="005C0D60">
        <w:rPr>
          <w:rFonts w:ascii="Times New Roman" w:hAnsi="Times New Roman" w:cs="Times New Roman"/>
          <w:color w:val="000000" w:themeColor="text1"/>
          <w:sz w:val="24"/>
          <w:szCs w:val="24"/>
          <w:lang w:val="sr-Cyrl-CS"/>
        </w:rPr>
        <w:t xml:space="preserve"> ће орган који је издао локацијске услове приговор са списима предмета и сопственим изјашњењем по приговору проследити другостепеном органу уз навођење да </w:t>
      </w:r>
      <w:r w:rsidR="0081169A" w:rsidRPr="005C0D60">
        <w:rPr>
          <w:rFonts w:ascii="Times New Roman" w:hAnsi="Times New Roman" w:cs="Times New Roman"/>
          <w:color w:val="000000" w:themeColor="text1"/>
          <w:sz w:val="24"/>
          <w:szCs w:val="24"/>
          <w:lang w:val="sr-Cyrl-CS"/>
        </w:rPr>
        <w:t>с</w:t>
      </w:r>
      <w:r w:rsidR="001C70B8" w:rsidRPr="005C0D60">
        <w:rPr>
          <w:rFonts w:ascii="Times New Roman" w:hAnsi="Times New Roman" w:cs="Times New Roman"/>
          <w:color w:val="000000" w:themeColor="text1"/>
          <w:sz w:val="24"/>
          <w:szCs w:val="24"/>
          <w:lang w:val="sr-Cyrl-CS"/>
        </w:rPr>
        <w:t>у се у складу са чланом 56. ст.</w:t>
      </w:r>
      <w:r w:rsidRPr="005C0D60">
        <w:rPr>
          <w:rFonts w:ascii="Times New Roman" w:hAnsi="Times New Roman" w:cs="Times New Roman"/>
          <w:color w:val="000000" w:themeColor="text1"/>
          <w:sz w:val="24"/>
          <w:szCs w:val="24"/>
          <w:lang w:val="sr-Cyrl-CS"/>
        </w:rPr>
        <w:t xml:space="preserve"> 4. и 5. Закона стекли услови да се сматра да се ималац јавних овлашћења сагласио са наводима из приговора, на основу чега ће другостепени орган изменити локацијске услове у складу са захтевом, односно приговором, осим ако је такав акт очигледно противан принудним прописима. Ако другостепени орган</w:t>
      </w:r>
      <w:r w:rsidR="00E230BE" w:rsidRPr="005C0D60">
        <w:rPr>
          <w:rFonts w:ascii="Times New Roman" w:hAnsi="Times New Roman" w:cs="Times New Roman"/>
          <w:color w:val="000000" w:themeColor="text1"/>
          <w:sz w:val="24"/>
          <w:szCs w:val="24"/>
          <w:lang w:val="sr-Cyrl-CS"/>
        </w:rPr>
        <w:t xml:space="preserve"> одлучи </w:t>
      </w:r>
      <w:r w:rsidRPr="005C0D60">
        <w:rPr>
          <w:rFonts w:ascii="Times New Roman" w:hAnsi="Times New Roman" w:cs="Times New Roman"/>
          <w:color w:val="000000" w:themeColor="text1"/>
          <w:sz w:val="24"/>
          <w:szCs w:val="24"/>
          <w:lang w:val="sr-Cyrl-CS"/>
        </w:rPr>
        <w:t>да би такав акт био противан принудним прописима то ће навести у акту којим одбија приговор.</w:t>
      </w:r>
    </w:p>
    <w:p w14:paraId="58A24538" w14:textId="77777777" w:rsidR="00CB5FB5" w:rsidRPr="005C0D60" w:rsidRDefault="00CB5FB5" w:rsidP="00CB5FB5">
      <w:pPr>
        <w:spacing w:after="0" w:line="240" w:lineRule="auto"/>
        <w:ind w:firstLine="720"/>
        <w:jc w:val="both"/>
        <w:rPr>
          <w:rFonts w:ascii="Times New Roman" w:hAnsi="Times New Roman" w:cs="Times New Roman"/>
          <w:color w:val="000000" w:themeColor="text1"/>
          <w:sz w:val="24"/>
          <w:szCs w:val="24"/>
          <w:lang w:val="sr-Cyrl-CS"/>
        </w:rPr>
      </w:pPr>
    </w:p>
    <w:p w14:paraId="679FEAC0" w14:textId="18BE5FD3" w:rsidR="006F24B1" w:rsidRPr="005C0D60" w:rsidRDefault="00453703" w:rsidP="00CB5FB5">
      <w:pPr>
        <w:spacing w:after="0" w:line="240" w:lineRule="auto"/>
        <w:ind w:firstLine="720"/>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 xml:space="preserve">Првостепени орган ће без одлагања проследити другостепеном органу на одлучивање приговор, списе предмета, као и сопствено изјашњење на наводе из </w:t>
      </w:r>
      <w:r w:rsidR="00F27376" w:rsidRPr="005C0D60">
        <w:rPr>
          <w:rFonts w:ascii="Times New Roman" w:hAnsi="Times New Roman" w:cs="Times New Roman"/>
          <w:color w:val="000000"/>
          <w:sz w:val="24"/>
          <w:szCs w:val="24"/>
          <w:lang w:val="sr-Cyrl-CS"/>
        </w:rPr>
        <w:t>приговора</w:t>
      </w:r>
      <w:r w:rsidRPr="005C0D60">
        <w:rPr>
          <w:rFonts w:ascii="Times New Roman" w:hAnsi="Times New Roman" w:cs="Times New Roman"/>
          <w:color w:val="000000"/>
          <w:sz w:val="24"/>
          <w:szCs w:val="24"/>
          <w:lang w:val="sr-Cyrl-CS"/>
        </w:rPr>
        <w:t>:</w:t>
      </w:r>
    </w:p>
    <w:p w14:paraId="7CFDAC00" w14:textId="7777777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1) ако се ималац јавних овлашћења у року из става 4. овог члана изјасни да су наводи из приговора неосновани;</w:t>
      </w:r>
    </w:p>
    <w:p w14:paraId="2ABC7D8D" w14:textId="1349F7B8" w:rsidR="006F24B1" w:rsidRPr="005C0D60" w:rsidRDefault="00453703" w:rsidP="004553B2">
      <w:pPr>
        <w:spacing w:after="0" w:line="240" w:lineRule="auto"/>
        <w:ind w:firstLine="709"/>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2) у случају из става 5. овог члана</w:t>
      </w:r>
      <w:r w:rsidR="002E3778" w:rsidRPr="005C0D60">
        <w:rPr>
          <w:rFonts w:ascii="Times New Roman" w:hAnsi="Times New Roman" w:cs="Times New Roman"/>
          <w:color w:val="000000"/>
          <w:sz w:val="24"/>
          <w:szCs w:val="24"/>
          <w:lang w:val="sr-Cyrl-CS"/>
        </w:rPr>
        <w:t>.</w:t>
      </w:r>
      <w:r w:rsidRPr="005C0D60">
        <w:rPr>
          <w:rFonts w:ascii="Times New Roman" w:hAnsi="Times New Roman" w:cs="Times New Roman"/>
          <w:color w:val="000000"/>
          <w:sz w:val="24"/>
          <w:szCs w:val="24"/>
          <w:lang w:val="sr-Cyrl-CS"/>
        </w:rPr>
        <w:t xml:space="preserve"> </w:t>
      </w:r>
    </w:p>
    <w:p w14:paraId="17B0FCD4" w14:textId="77777777" w:rsidR="00CC271E" w:rsidRPr="005C0D60" w:rsidRDefault="00CC271E" w:rsidP="004553B2">
      <w:pPr>
        <w:spacing w:after="0" w:line="240" w:lineRule="auto"/>
        <w:jc w:val="both"/>
        <w:rPr>
          <w:rFonts w:ascii="Times New Roman" w:hAnsi="Times New Roman" w:cs="Times New Roman"/>
          <w:sz w:val="24"/>
          <w:szCs w:val="24"/>
          <w:lang w:val="sr-Cyrl-CS"/>
        </w:rPr>
      </w:pPr>
    </w:p>
    <w:p w14:paraId="1C296650" w14:textId="72F08A1A" w:rsidR="006F24B1" w:rsidRPr="005C0D60" w:rsidRDefault="00453703" w:rsidP="00CB5FB5">
      <w:pPr>
        <w:spacing w:after="0" w:line="240" w:lineRule="auto"/>
        <w:ind w:firstLine="709"/>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Ако се приговор не односи на услове за пројектовање и прикључење издате од стране имаоца јавних овлашћења, првостепени орган може до прослеђивања приговора другостепеном органу изменити локацијске услове у складу са приговором, у ком случају приговор не прослеђује другостепеном органу.</w:t>
      </w:r>
    </w:p>
    <w:p w14:paraId="10EF045B" w14:textId="77777777" w:rsidR="00CB5FB5" w:rsidRPr="005C0D60" w:rsidRDefault="00CB5FB5" w:rsidP="00CB5FB5">
      <w:pPr>
        <w:spacing w:after="0" w:line="240" w:lineRule="auto"/>
        <w:ind w:firstLine="709"/>
        <w:jc w:val="both"/>
        <w:rPr>
          <w:rFonts w:ascii="Times New Roman" w:hAnsi="Times New Roman" w:cs="Times New Roman"/>
          <w:sz w:val="24"/>
          <w:szCs w:val="24"/>
          <w:lang w:val="sr-Cyrl-CS"/>
        </w:rPr>
      </w:pPr>
    </w:p>
    <w:p w14:paraId="7B46C79A" w14:textId="7FFCC872" w:rsidR="006F24B1" w:rsidRPr="005C0D60" w:rsidRDefault="00453703" w:rsidP="00CB5FB5">
      <w:pPr>
        <w:spacing w:after="0" w:line="240" w:lineRule="auto"/>
        <w:ind w:firstLine="709"/>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Орган из става 1. овог члана одлучује о приговору у року од</w:t>
      </w:r>
      <w:r w:rsidRPr="005C0D60">
        <w:rPr>
          <w:rFonts w:ascii="Times New Roman" w:hAnsi="Times New Roman" w:cs="Times New Roman"/>
          <w:color w:val="000000" w:themeColor="text1"/>
          <w:sz w:val="24"/>
          <w:szCs w:val="24"/>
          <w:lang w:val="sr-Cyrl-CS"/>
        </w:rPr>
        <w:t xml:space="preserve"> </w:t>
      </w:r>
      <w:r w:rsidR="006A6671" w:rsidRPr="005C0D60">
        <w:rPr>
          <w:rFonts w:ascii="Times New Roman" w:hAnsi="Times New Roman" w:cs="Times New Roman"/>
          <w:color w:val="000000" w:themeColor="text1"/>
          <w:sz w:val="24"/>
          <w:szCs w:val="24"/>
          <w:lang w:val="sr-Cyrl-CS"/>
        </w:rPr>
        <w:t>30</w:t>
      </w:r>
      <w:r w:rsidR="0017604C" w:rsidRPr="005C0D60">
        <w:rPr>
          <w:rFonts w:ascii="Times New Roman" w:hAnsi="Times New Roman" w:cs="Times New Roman"/>
          <w:color w:val="000000" w:themeColor="text1"/>
          <w:sz w:val="24"/>
          <w:szCs w:val="24"/>
          <w:lang w:val="sr-Cyrl-CS"/>
        </w:rPr>
        <w:t xml:space="preserve"> </w:t>
      </w:r>
      <w:r w:rsidRPr="005C0D60">
        <w:rPr>
          <w:rFonts w:ascii="Times New Roman" w:hAnsi="Times New Roman" w:cs="Times New Roman"/>
          <w:color w:val="000000"/>
          <w:sz w:val="24"/>
          <w:szCs w:val="24"/>
          <w:lang w:val="sr-Cyrl-CS"/>
        </w:rPr>
        <w:t xml:space="preserve">дана од дана његовог подношења, осим у случају објеката из члана 133. Закона, када је рок </w:t>
      </w:r>
      <w:r w:rsidR="006A6671" w:rsidRPr="005C0D60">
        <w:rPr>
          <w:rFonts w:ascii="Times New Roman" w:hAnsi="Times New Roman" w:cs="Times New Roman"/>
          <w:color w:val="000000" w:themeColor="text1"/>
          <w:sz w:val="24"/>
          <w:szCs w:val="24"/>
          <w:lang w:val="sr-Cyrl-CS"/>
        </w:rPr>
        <w:t>60</w:t>
      </w:r>
      <w:r w:rsidR="0017604C" w:rsidRPr="005C0D60">
        <w:rPr>
          <w:rFonts w:ascii="Times New Roman" w:hAnsi="Times New Roman" w:cs="Times New Roman"/>
          <w:color w:val="000000" w:themeColor="text1"/>
          <w:sz w:val="24"/>
          <w:szCs w:val="24"/>
          <w:lang w:val="sr-Cyrl-CS"/>
        </w:rPr>
        <w:t xml:space="preserve"> </w:t>
      </w:r>
      <w:r w:rsidRPr="005C0D60">
        <w:rPr>
          <w:rFonts w:ascii="Times New Roman" w:hAnsi="Times New Roman" w:cs="Times New Roman"/>
          <w:color w:val="000000"/>
          <w:sz w:val="24"/>
          <w:szCs w:val="24"/>
          <w:lang w:val="sr-Cyrl-CS"/>
        </w:rPr>
        <w:t>дана од дана подношења приговора.</w:t>
      </w:r>
    </w:p>
    <w:p w14:paraId="1FA2AB7C" w14:textId="77777777" w:rsidR="00CB5FB5" w:rsidRPr="005C0D60" w:rsidRDefault="00CB5FB5" w:rsidP="00CB5FB5">
      <w:pPr>
        <w:spacing w:after="0" w:line="240" w:lineRule="auto"/>
        <w:ind w:firstLine="709"/>
        <w:jc w:val="both"/>
        <w:rPr>
          <w:rFonts w:ascii="Times New Roman" w:hAnsi="Times New Roman" w:cs="Times New Roman"/>
          <w:sz w:val="24"/>
          <w:szCs w:val="24"/>
          <w:lang w:val="sr-Cyrl-CS"/>
        </w:rPr>
      </w:pPr>
    </w:p>
    <w:p w14:paraId="65645627" w14:textId="6434B995" w:rsidR="006F24B1" w:rsidRPr="005C0D60" w:rsidRDefault="00453703" w:rsidP="00CB5FB5">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sz w:val="24"/>
          <w:szCs w:val="24"/>
          <w:lang w:val="sr-Cyrl-CS"/>
        </w:rPr>
        <w:t>Првостепени орган издаје</w:t>
      </w:r>
      <w:r w:rsidR="0081169A" w:rsidRPr="005C0D60">
        <w:rPr>
          <w:rFonts w:ascii="Times New Roman" w:hAnsi="Times New Roman" w:cs="Times New Roman"/>
          <w:sz w:val="24"/>
          <w:szCs w:val="24"/>
          <w:lang w:val="sr-Cyrl-CS"/>
        </w:rPr>
        <w:t xml:space="preserve"> измењене услове у складу са ставом</w:t>
      </w:r>
      <w:r w:rsidRPr="005C0D60">
        <w:rPr>
          <w:rFonts w:ascii="Times New Roman" w:hAnsi="Times New Roman" w:cs="Times New Roman"/>
          <w:sz w:val="24"/>
          <w:szCs w:val="24"/>
          <w:lang w:val="sr-Cyrl-CS"/>
        </w:rPr>
        <w:t xml:space="preserve"> 4. овог члана у року од пет радних дана од </w:t>
      </w:r>
      <w:r w:rsidR="00BC1DD7" w:rsidRPr="005C0D60">
        <w:rPr>
          <w:rFonts w:ascii="Times New Roman" w:hAnsi="Times New Roman" w:cs="Times New Roman"/>
          <w:sz w:val="24"/>
          <w:szCs w:val="24"/>
          <w:lang w:val="sr-Cyrl-CS"/>
        </w:rPr>
        <w:t xml:space="preserve">дана </w:t>
      </w:r>
      <w:r w:rsidRPr="005C0D60">
        <w:rPr>
          <w:rFonts w:ascii="Times New Roman" w:hAnsi="Times New Roman" w:cs="Times New Roman"/>
          <w:sz w:val="24"/>
          <w:szCs w:val="24"/>
          <w:lang w:val="sr-Cyrl-CS"/>
        </w:rPr>
        <w:t>пријема измењених услова за пројектовање и прикључење.</w:t>
      </w:r>
    </w:p>
    <w:p w14:paraId="55C06C8F" w14:textId="77777777" w:rsidR="00CB5FB5" w:rsidRPr="005C0D60" w:rsidRDefault="00CB5FB5" w:rsidP="00CB5FB5">
      <w:pPr>
        <w:spacing w:after="0" w:line="240" w:lineRule="auto"/>
        <w:ind w:firstLine="709"/>
        <w:jc w:val="both"/>
        <w:rPr>
          <w:rFonts w:ascii="Times New Roman" w:hAnsi="Times New Roman" w:cs="Times New Roman"/>
          <w:sz w:val="24"/>
          <w:szCs w:val="24"/>
          <w:lang w:val="sr-Cyrl-CS"/>
        </w:rPr>
      </w:pPr>
    </w:p>
    <w:p w14:paraId="554A1612" w14:textId="4490D9D7" w:rsidR="006A6671" w:rsidRPr="005C0D60" w:rsidRDefault="00CC271E" w:rsidP="00CB5FB5">
      <w:pPr>
        <w:spacing w:after="0" w:line="240" w:lineRule="auto"/>
        <w:ind w:firstLine="709"/>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themeColor="text1"/>
          <w:sz w:val="24"/>
          <w:szCs w:val="24"/>
          <w:lang w:val="sr-Cyrl-CS"/>
        </w:rPr>
        <w:lastRenderedPageBreak/>
        <w:t xml:space="preserve">Локацијски услови се не могу оспоравати након правноснажности грађевинске дозволе издате на основу тих локацијских услова, односно након пријаве радова у случају када је грађевинска дозвола издата на основу изјаве инвеститора из члана 69. </w:t>
      </w:r>
      <w:r w:rsidR="00657190" w:rsidRPr="005C0D60">
        <w:rPr>
          <w:rFonts w:ascii="Times New Roman" w:hAnsi="Times New Roman" w:cs="Times New Roman"/>
          <w:color w:val="000000" w:themeColor="text1"/>
          <w:sz w:val="24"/>
          <w:szCs w:val="24"/>
          <w:lang w:val="sr-Cyrl-CS"/>
        </w:rPr>
        <w:t xml:space="preserve">став 9. </w:t>
      </w:r>
      <w:r w:rsidR="00B8329E" w:rsidRPr="005C0D60">
        <w:rPr>
          <w:rFonts w:ascii="Times New Roman" w:hAnsi="Times New Roman" w:cs="Times New Roman"/>
          <w:color w:val="000000" w:themeColor="text1"/>
          <w:sz w:val="24"/>
          <w:szCs w:val="24"/>
          <w:lang w:val="sr-Cyrl-CS"/>
        </w:rPr>
        <w:t>З</w:t>
      </w:r>
      <w:r w:rsidRPr="005C0D60">
        <w:rPr>
          <w:rFonts w:ascii="Times New Roman" w:hAnsi="Times New Roman" w:cs="Times New Roman"/>
          <w:color w:val="000000" w:themeColor="text1"/>
          <w:sz w:val="24"/>
          <w:szCs w:val="24"/>
          <w:lang w:val="sr-Cyrl-CS"/>
        </w:rPr>
        <w:t>акона.</w:t>
      </w:r>
    </w:p>
    <w:p w14:paraId="52FBCEDA" w14:textId="62AB4DC6" w:rsidR="00657190" w:rsidRPr="005C0D60" w:rsidRDefault="00657190" w:rsidP="004805AA">
      <w:pPr>
        <w:spacing w:after="0" w:line="240" w:lineRule="auto"/>
        <w:ind w:firstLine="709"/>
        <w:jc w:val="both"/>
        <w:rPr>
          <w:rFonts w:ascii="Times New Roman" w:hAnsi="Times New Roman" w:cs="Times New Roman"/>
          <w:color w:val="000000" w:themeColor="text1"/>
          <w:sz w:val="24"/>
          <w:szCs w:val="24"/>
          <w:lang w:val="sr-Cyrl-CS"/>
        </w:rPr>
      </w:pPr>
    </w:p>
    <w:p w14:paraId="163D8CB4" w14:textId="5F89244A" w:rsidR="006F24B1" w:rsidRPr="005C0D60" w:rsidRDefault="00453703" w:rsidP="004805AA">
      <w:pPr>
        <w:spacing w:after="0" w:line="240" w:lineRule="auto"/>
        <w:jc w:val="center"/>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Измена локацијских услова</w:t>
      </w:r>
    </w:p>
    <w:p w14:paraId="2B4225FE" w14:textId="77777777" w:rsidR="004805AA" w:rsidRPr="005C0D60" w:rsidRDefault="004805AA" w:rsidP="004805AA">
      <w:pPr>
        <w:spacing w:after="0" w:line="240" w:lineRule="auto"/>
        <w:jc w:val="center"/>
        <w:rPr>
          <w:rFonts w:ascii="Times New Roman" w:hAnsi="Times New Roman" w:cs="Times New Roman"/>
          <w:sz w:val="24"/>
          <w:szCs w:val="24"/>
          <w:lang w:val="sr-Cyrl-CS"/>
        </w:rPr>
      </w:pPr>
    </w:p>
    <w:p w14:paraId="524B98E6" w14:textId="77777777" w:rsidR="006F24B1" w:rsidRPr="005C0D60" w:rsidRDefault="00453703" w:rsidP="004553B2">
      <w:pPr>
        <w:spacing w:after="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Члан 16.</w:t>
      </w:r>
    </w:p>
    <w:p w14:paraId="3935A2A5" w14:textId="136DC3AD" w:rsidR="006F24B1" w:rsidRPr="005C0D60" w:rsidRDefault="00453703" w:rsidP="004553B2">
      <w:pPr>
        <w:spacing w:after="0" w:line="240" w:lineRule="auto"/>
        <w:ind w:firstLine="720"/>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sz w:val="24"/>
          <w:szCs w:val="24"/>
          <w:lang w:val="sr-Cyrl-CS"/>
        </w:rPr>
        <w:t>По издавању локацијских услова може се поднети захтев за измену једног или више услова за пројектовање, односно прикључење објекта на инфраструктурну мрежу, у ком случају се врши измена локацијских услова</w:t>
      </w:r>
      <w:r w:rsidR="00CC271E" w:rsidRPr="005C0D60">
        <w:rPr>
          <w:rFonts w:ascii="Times New Roman" w:hAnsi="Times New Roman" w:cs="Times New Roman"/>
          <w:color w:val="000000" w:themeColor="text1"/>
          <w:sz w:val="24"/>
          <w:szCs w:val="24"/>
          <w:lang w:val="sr-Cyrl-CS"/>
        </w:rPr>
        <w:t>, као и у другим случајевима измена односно промена у идејном решењу.</w:t>
      </w:r>
    </w:p>
    <w:p w14:paraId="279432E5" w14:textId="77777777" w:rsidR="00CB5FB5" w:rsidRPr="005C0D60" w:rsidRDefault="00CB5FB5" w:rsidP="004805AA">
      <w:pPr>
        <w:spacing w:after="0" w:line="240" w:lineRule="auto"/>
        <w:ind w:firstLine="720"/>
        <w:jc w:val="both"/>
        <w:rPr>
          <w:rFonts w:ascii="Times New Roman" w:hAnsi="Times New Roman" w:cs="Times New Roman"/>
          <w:color w:val="000000"/>
          <w:sz w:val="24"/>
          <w:szCs w:val="24"/>
          <w:lang w:val="sr-Cyrl-CS"/>
        </w:rPr>
      </w:pPr>
    </w:p>
    <w:p w14:paraId="59AD6DC7" w14:textId="549C76E3" w:rsidR="006F24B1" w:rsidRPr="005C0D60" w:rsidRDefault="00453703" w:rsidP="00CB5FB5">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До подношења захтева за издавање грађевинске дозволе, односно решења из члана 145. Закона, измену локацијских услова може тражити искључиво лице на чији су захтев ти услови издати, а након издавања грађевинске дозволе, односно решења из члана 145. Закона лице на које та дозвола, односно решење гласе.</w:t>
      </w:r>
    </w:p>
    <w:p w14:paraId="1189C54C" w14:textId="77777777" w:rsidR="00CB5FB5" w:rsidRPr="005C0D60" w:rsidRDefault="00CB5FB5" w:rsidP="00CB5FB5">
      <w:pPr>
        <w:spacing w:after="0" w:line="240" w:lineRule="auto"/>
        <w:ind w:firstLine="720"/>
        <w:jc w:val="both"/>
        <w:rPr>
          <w:rFonts w:ascii="Times New Roman" w:hAnsi="Times New Roman" w:cs="Times New Roman"/>
          <w:sz w:val="24"/>
          <w:szCs w:val="24"/>
          <w:lang w:val="sr-Cyrl-CS"/>
        </w:rPr>
      </w:pPr>
    </w:p>
    <w:p w14:paraId="6D596353" w14:textId="7FA20534" w:rsidR="006F24B1" w:rsidRPr="005C0D60" w:rsidRDefault="00453703" w:rsidP="00CB5FB5">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Ако локацијске услове не може утврдити увидом у плански документ, односно сепарат, надлежни орган доставља измењено идејно решење ради издавања нових услова за пројектовање и прикључење, односно укрштање и паралелно вођење оним имаоцима јавних овлашћења у односу на чије услове за пројектовање и прикључење, односно укрштање и паралелно вођење се тражи измена локацијских услова.</w:t>
      </w:r>
    </w:p>
    <w:p w14:paraId="05AEA8FC" w14:textId="77777777" w:rsidR="00CB5FB5" w:rsidRPr="005C0D60" w:rsidRDefault="00CB5FB5" w:rsidP="00CB5FB5">
      <w:pPr>
        <w:spacing w:after="0" w:line="240" w:lineRule="auto"/>
        <w:ind w:firstLine="720"/>
        <w:jc w:val="both"/>
        <w:rPr>
          <w:rFonts w:ascii="Times New Roman" w:hAnsi="Times New Roman" w:cs="Times New Roman"/>
          <w:sz w:val="24"/>
          <w:szCs w:val="24"/>
          <w:lang w:val="sr-Cyrl-CS"/>
        </w:rPr>
      </w:pPr>
    </w:p>
    <w:p w14:paraId="194466E8" w14:textId="12ABDF37" w:rsidR="006F24B1" w:rsidRPr="005C0D60" w:rsidRDefault="00453703" w:rsidP="00CB5FB5">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У односу на сва остала питања, на измењене локацијске услове примењују се одредбе ове уредбе, којима се уређује издавање локацијских услова.</w:t>
      </w:r>
    </w:p>
    <w:p w14:paraId="669F01B7" w14:textId="77777777" w:rsidR="00CB5FB5" w:rsidRPr="005C0D60" w:rsidRDefault="00CB5FB5" w:rsidP="00CB5FB5">
      <w:pPr>
        <w:spacing w:after="0" w:line="240" w:lineRule="auto"/>
        <w:ind w:firstLine="720"/>
        <w:jc w:val="both"/>
        <w:rPr>
          <w:rFonts w:ascii="Times New Roman" w:hAnsi="Times New Roman" w:cs="Times New Roman"/>
          <w:sz w:val="24"/>
          <w:szCs w:val="24"/>
          <w:lang w:val="sr-Cyrl-CS"/>
        </w:rPr>
      </w:pPr>
    </w:p>
    <w:p w14:paraId="702CA094" w14:textId="13CFB5A1" w:rsidR="006F24B1" w:rsidRPr="005C0D60" w:rsidRDefault="00453703" w:rsidP="00CB5FB5">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Локацијски услови се могу изменити и у случају измене решења о грађевинској дозволи, ако те измене нису у сагласности са издатим локацијским условима.</w:t>
      </w:r>
    </w:p>
    <w:p w14:paraId="2277939E" w14:textId="77777777" w:rsidR="00CB5FB5" w:rsidRPr="005C0D60" w:rsidRDefault="00CB5FB5" w:rsidP="00CB5FB5">
      <w:pPr>
        <w:spacing w:after="0" w:line="240" w:lineRule="auto"/>
        <w:ind w:firstLine="720"/>
        <w:jc w:val="both"/>
        <w:rPr>
          <w:rFonts w:ascii="Times New Roman" w:hAnsi="Times New Roman" w:cs="Times New Roman"/>
          <w:sz w:val="24"/>
          <w:szCs w:val="24"/>
          <w:lang w:val="sr-Cyrl-CS"/>
        </w:rPr>
      </w:pPr>
    </w:p>
    <w:p w14:paraId="7B1946D9" w14:textId="01FBABF5" w:rsidR="006F24B1" w:rsidRPr="005C0D60" w:rsidRDefault="00453703" w:rsidP="00CB5FB5">
      <w:pPr>
        <w:spacing w:after="0" w:line="240" w:lineRule="auto"/>
        <w:jc w:val="center"/>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 xml:space="preserve">Објава информација о </w:t>
      </w:r>
      <w:r w:rsidR="00491E09" w:rsidRPr="005C0D60">
        <w:rPr>
          <w:rFonts w:ascii="Times New Roman" w:hAnsi="Times New Roman" w:cs="Times New Roman"/>
          <w:color w:val="000000"/>
          <w:sz w:val="24"/>
          <w:szCs w:val="24"/>
          <w:lang w:val="sr-Cyrl-CS"/>
        </w:rPr>
        <w:t>трошковима</w:t>
      </w:r>
      <w:r w:rsidRPr="005C0D60">
        <w:rPr>
          <w:rFonts w:ascii="Times New Roman" w:hAnsi="Times New Roman" w:cs="Times New Roman"/>
          <w:color w:val="000000"/>
          <w:sz w:val="24"/>
          <w:szCs w:val="24"/>
          <w:lang w:val="sr-Cyrl-CS"/>
        </w:rPr>
        <w:t xml:space="preserve"> за издавање услова</w:t>
      </w:r>
    </w:p>
    <w:p w14:paraId="2F009266" w14:textId="77777777" w:rsidR="00CB5FB5" w:rsidRPr="005C0D60" w:rsidRDefault="00CB5FB5" w:rsidP="00CB5FB5">
      <w:pPr>
        <w:spacing w:after="0" w:line="240" w:lineRule="auto"/>
        <w:jc w:val="center"/>
        <w:rPr>
          <w:rFonts w:ascii="Times New Roman" w:hAnsi="Times New Roman" w:cs="Times New Roman"/>
          <w:sz w:val="24"/>
          <w:szCs w:val="24"/>
          <w:lang w:val="sr-Cyrl-CS"/>
        </w:rPr>
      </w:pPr>
    </w:p>
    <w:p w14:paraId="13BFE10E" w14:textId="77777777" w:rsidR="006F24B1" w:rsidRPr="005C0D60" w:rsidRDefault="00453703" w:rsidP="004553B2">
      <w:pPr>
        <w:spacing w:after="12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Члан 17.</w:t>
      </w:r>
    </w:p>
    <w:p w14:paraId="4329910E" w14:textId="5B2279EB" w:rsidR="006F24B1" w:rsidRPr="005C0D60" w:rsidRDefault="00453703" w:rsidP="00CB5FB5">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Надлежни орган и ималац јавних овлашћења су обавезни да на својој интернет страници објаве износе стварних трошкова за издавање и објављивање локацијских услова и услова за пројектовање и прикључење, према класи и намени објекта, као и да информације о измени висине тих стварних трошкова без одлагања ажурирају.</w:t>
      </w:r>
    </w:p>
    <w:p w14:paraId="54AC0623" w14:textId="77777777" w:rsidR="0047213B" w:rsidRPr="005C0D60" w:rsidRDefault="0047213B" w:rsidP="004553B2">
      <w:pPr>
        <w:spacing w:after="150" w:line="240" w:lineRule="auto"/>
        <w:jc w:val="both"/>
        <w:rPr>
          <w:rFonts w:ascii="Times New Roman" w:hAnsi="Times New Roman" w:cs="Times New Roman"/>
          <w:sz w:val="24"/>
          <w:szCs w:val="24"/>
          <w:lang w:val="sr-Cyrl-CS"/>
        </w:rPr>
      </w:pPr>
    </w:p>
    <w:p w14:paraId="2CAE9E0E" w14:textId="2104EC45" w:rsidR="006F24B1" w:rsidRPr="005C0D60" w:rsidRDefault="00453703" w:rsidP="00CB5FB5">
      <w:pPr>
        <w:spacing w:after="0" w:line="240" w:lineRule="auto"/>
        <w:jc w:val="center"/>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III. УСЛОВИ ЗА ПРОЈЕКТОВАЊЕ И ПРИКЉУЧЕЊЕ КОЈИ СЕ ОБАВЕЗНО ПРИБАВЉАЈУ ОД ИМАЛАЦА ЈАВНИХ ОВЛАШЋЕЊА У ПОСТУПКУ ИЗДАВАЊА ЛОКАЦИЈСКИХ УСЛОВА</w:t>
      </w:r>
    </w:p>
    <w:p w14:paraId="54E8E4D0" w14:textId="77777777" w:rsidR="0047213B" w:rsidRPr="005C0D60" w:rsidRDefault="0047213B" w:rsidP="004553B2">
      <w:pPr>
        <w:spacing w:after="120" w:line="240" w:lineRule="auto"/>
        <w:jc w:val="center"/>
        <w:rPr>
          <w:rFonts w:ascii="Times New Roman" w:hAnsi="Times New Roman" w:cs="Times New Roman"/>
          <w:sz w:val="24"/>
          <w:szCs w:val="24"/>
          <w:lang w:val="sr-Cyrl-CS"/>
        </w:rPr>
      </w:pPr>
    </w:p>
    <w:p w14:paraId="41F23C01" w14:textId="49B9E8B2" w:rsidR="006F24B1" w:rsidRPr="005C0D60" w:rsidRDefault="00453703" w:rsidP="00CB5FB5">
      <w:pPr>
        <w:spacing w:after="0" w:line="240" w:lineRule="auto"/>
        <w:jc w:val="center"/>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 xml:space="preserve">1. Услови у погледу пројектовања и прикључења на </w:t>
      </w:r>
      <w:r w:rsidR="0082550C" w:rsidRPr="005C0D60">
        <w:rPr>
          <w:rFonts w:ascii="Times New Roman" w:hAnsi="Times New Roman" w:cs="Times New Roman"/>
          <w:color w:val="000000"/>
          <w:sz w:val="24"/>
          <w:szCs w:val="24"/>
          <w:lang w:val="sr-Cyrl-CS"/>
        </w:rPr>
        <w:t xml:space="preserve">преносни и </w:t>
      </w:r>
      <w:r w:rsidRPr="005C0D60">
        <w:rPr>
          <w:rFonts w:ascii="Times New Roman" w:hAnsi="Times New Roman" w:cs="Times New Roman"/>
          <w:color w:val="000000"/>
          <w:sz w:val="24"/>
          <w:szCs w:val="24"/>
          <w:lang w:val="sr-Cyrl-CS"/>
        </w:rPr>
        <w:t>дистрибутивни систем електричне енергије и системе водоснабдевања и одвођења отпадних вода</w:t>
      </w:r>
    </w:p>
    <w:p w14:paraId="7C20D29F" w14:textId="77777777" w:rsidR="00CB5FB5" w:rsidRPr="005C0D60" w:rsidRDefault="00CB5FB5" w:rsidP="00CB5FB5">
      <w:pPr>
        <w:spacing w:after="0" w:line="240" w:lineRule="auto"/>
        <w:jc w:val="center"/>
        <w:rPr>
          <w:rFonts w:ascii="Times New Roman" w:hAnsi="Times New Roman" w:cs="Times New Roman"/>
          <w:sz w:val="24"/>
          <w:szCs w:val="24"/>
          <w:lang w:val="sr-Cyrl-CS"/>
        </w:rPr>
      </w:pPr>
    </w:p>
    <w:p w14:paraId="04F4BFB1" w14:textId="77777777" w:rsidR="006F24B1" w:rsidRPr="005C0D60" w:rsidRDefault="00453703" w:rsidP="007710E1">
      <w:pPr>
        <w:spacing w:after="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Члан 18.</w:t>
      </w:r>
    </w:p>
    <w:p w14:paraId="3C6AAE29" w14:textId="77777777" w:rsidR="006F24B1" w:rsidRPr="005C0D60" w:rsidRDefault="00453703" w:rsidP="007710E1">
      <w:pPr>
        <w:spacing w:after="0" w:line="240" w:lineRule="auto"/>
        <w:ind w:firstLine="720"/>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 xml:space="preserve">Услови за пројектовање и прикључење у погледу прикључења на дистрибутивни систем електричне енергије и системе водоснабдевања и одвођења отпадних вода </w:t>
      </w:r>
      <w:r w:rsidRPr="005C0D60">
        <w:rPr>
          <w:rFonts w:ascii="Times New Roman" w:hAnsi="Times New Roman" w:cs="Times New Roman"/>
          <w:color w:val="000000"/>
          <w:sz w:val="24"/>
          <w:szCs w:val="24"/>
          <w:lang w:val="sr-Cyrl-CS"/>
        </w:rPr>
        <w:lastRenderedPageBreak/>
        <w:t>прибављају се од јавних предузећа, односно привредних друштава којима је поверено обављање одговарајућих делатности, за следеће класе објеката:</w:t>
      </w:r>
    </w:p>
    <w:p w14:paraId="63A831F6" w14:textId="77777777" w:rsidR="006F24B1" w:rsidRPr="005C0D60" w:rsidRDefault="00453703" w:rsidP="004553B2">
      <w:pPr>
        <w:spacing w:after="0" w:line="240" w:lineRule="auto"/>
        <w:ind w:firstLine="851"/>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1) класе из категорије „А”, осим за класе 124220, 125231, 127111, 127121, 127141 и 127230;</w:t>
      </w:r>
    </w:p>
    <w:p w14:paraId="469186C1" w14:textId="77777777" w:rsidR="006F24B1" w:rsidRPr="005C0D60" w:rsidRDefault="00453703" w:rsidP="004553B2">
      <w:pPr>
        <w:spacing w:after="0" w:line="240" w:lineRule="auto"/>
        <w:ind w:firstLine="851"/>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2) класе из категорије „Б”, осим за класе 125232, 127112, 127122, 127131, 127142 и 127420;</w:t>
      </w:r>
    </w:p>
    <w:p w14:paraId="57EB7287" w14:textId="77777777" w:rsidR="006F24B1" w:rsidRPr="005C0D60" w:rsidRDefault="00453703" w:rsidP="004553B2">
      <w:pPr>
        <w:spacing w:after="0" w:line="240" w:lineRule="auto"/>
        <w:ind w:firstLine="851"/>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3) класе из категорије „В”, осим за класе 124210, 127113, 127132, 127143, 127302 и 127303;</w:t>
      </w:r>
    </w:p>
    <w:p w14:paraId="7E958BC4" w14:textId="370E8D0E" w:rsidR="006F24B1" w:rsidRPr="005C0D60" w:rsidRDefault="00453703" w:rsidP="007710E1">
      <w:pPr>
        <w:spacing w:after="0" w:line="240" w:lineRule="auto"/>
        <w:ind w:firstLine="851"/>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4) класе из категорије „Г”, односно друге класе објеката из категорија „А”, „Б” или „В”, ако је то предвиђено прописом, планским документом или идејним решењем које се подноси уз захтев за издавање локацијских услова.</w:t>
      </w:r>
    </w:p>
    <w:p w14:paraId="444625EE" w14:textId="77777777" w:rsidR="007710E1" w:rsidRPr="005C0D60" w:rsidRDefault="007710E1" w:rsidP="007710E1">
      <w:pPr>
        <w:spacing w:after="0" w:line="240" w:lineRule="auto"/>
        <w:ind w:firstLine="851"/>
        <w:jc w:val="both"/>
        <w:rPr>
          <w:rFonts w:ascii="Times New Roman" w:hAnsi="Times New Roman" w:cs="Times New Roman"/>
          <w:sz w:val="24"/>
          <w:szCs w:val="24"/>
          <w:lang w:val="sr-Cyrl-CS"/>
        </w:rPr>
      </w:pPr>
    </w:p>
    <w:p w14:paraId="4A1FDF87" w14:textId="0B23DB0A" w:rsidR="006F24B1" w:rsidRPr="005C0D60" w:rsidRDefault="00453703" w:rsidP="007710E1">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Услове из става 1. овог члана одређује сепаратом надлежни ималац јавних овлашћења, ако нису одређени планским документом.</w:t>
      </w:r>
    </w:p>
    <w:p w14:paraId="7996C9C0" w14:textId="77777777" w:rsidR="007710E1" w:rsidRPr="005C0D60" w:rsidRDefault="007710E1" w:rsidP="007710E1">
      <w:pPr>
        <w:spacing w:after="0" w:line="240" w:lineRule="auto"/>
        <w:ind w:firstLine="720"/>
        <w:jc w:val="both"/>
        <w:rPr>
          <w:rFonts w:ascii="Times New Roman" w:hAnsi="Times New Roman" w:cs="Times New Roman"/>
          <w:sz w:val="24"/>
          <w:szCs w:val="24"/>
          <w:lang w:val="sr-Cyrl-CS"/>
        </w:rPr>
      </w:pPr>
    </w:p>
    <w:p w14:paraId="43CF2BAA" w14:textId="11408324" w:rsidR="006F24B1" w:rsidRPr="005C0D60" w:rsidRDefault="005A036C" w:rsidP="007710E1">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 xml:space="preserve">Изузетно од става 1. тач. 1) - </w:t>
      </w:r>
      <w:r w:rsidR="00453703" w:rsidRPr="005C0D60">
        <w:rPr>
          <w:rFonts w:ascii="Times New Roman" w:hAnsi="Times New Roman" w:cs="Times New Roman"/>
          <w:color w:val="000000"/>
          <w:sz w:val="24"/>
          <w:szCs w:val="24"/>
          <w:lang w:val="sr-Cyrl-CS"/>
        </w:rPr>
        <w:t>3) овог члана, надлежна служба неће прибављати услове за наведене објекте ако је, у складу са законом или планским документом или идејним решењем предвиђен другачији начин обезбеђивања електричне енергије, односно водоснабдевања, односно одвођења отпадних вода или ако идејним решењем није предвиђено прикључење објекта на те системе.</w:t>
      </w:r>
    </w:p>
    <w:p w14:paraId="72F3ABBB" w14:textId="77777777" w:rsidR="007710E1" w:rsidRPr="005C0D60" w:rsidRDefault="007710E1" w:rsidP="007710E1">
      <w:pPr>
        <w:spacing w:after="0" w:line="240" w:lineRule="auto"/>
        <w:ind w:firstLine="720"/>
        <w:jc w:val="both"/>
        <w:rPr>
          <w:rFonts w:ascii="Times New Roman" w:hAnsi="Times New Roman" w:cs="Times New Roman"/>
          <w:sz w:val="24"/>
          <w:szCs w:val="24"/>
          <w:lang w:val="sr-Cyrl-CS"/>
        </w:rPr>
      </w:pPr>
    </w:p>
    <w:p w14:paraId="7DCAE8A1" w14:textId="4B6173E5" w:rsidR="006F24B1" w:rsidRPr="005C0D60" w:rsidRDefault="00453703" w:rsidP="007710E1">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 xml:space="preserve">За објекте који су у функцији производње, преноса и дистрибуције електричне енергије, као и за објекте за које грађевинску дозволу издаје министарство надлежно за послове грађевинарства, односно надлежни орган аутономне покрајине, </w:t>
      </w:r>
      <w:r w:rsidR="00CC271E" w:rsidRPr="005C0D60">
        <w:rPr>
          <w:rFonts w:ascii="Times New Roman" w:hAnsi="Times New Roman" w:cs="Times New Roman"/>
          <w:color w:val="000000" w:themeColor="text1"/>
          <w:sz w:val="24"/>
          <w:szCs w:val="24"/>
          <w:lang w:val="sr-Cyrl-CS"/>
        </w:rPr>
        <w:t xml:space="preserve">надлежни орган у погледу прикључења на дистрибутивни, односно преносни систем електричне енергије, по службеној дужности прибавља услове за укрштање и паралелно вођење, a </w:t>
      </w:r>
      <w:r w:rsidRPr="005C0D60">
        <w:rPr>
          <w:rFonts w:ascii="Times New Roman" w:hAnsi="Times New Roman" w:cs="Times New Roman"/>
          <w:color w:val="000000"/>
          <w:sz w:val="24"/>
          <w:szCs w:val="24"/>
          <w:lang w:val="sr-Cyrl-CS"/>
        </w:rPr>
        <w:t>услове за пројектовање и прикључење не прибавља надлежни орган у оквиру обједињене процедуре, већ инвеститор у складу са законом којим се уређује енергетика</w:t>
      </w:r>
      <w:r w:rsidR="007710E1" w:rsidRPr="005C0D60">
        <w:rPr>
          <w:rFonts w:ascii="Times New Roman" w:hAnsi="Times New Roman" w:cs="Times New Roman"/>
          <w:color w:val="000000"/>
          <w:sz w:val="24"/>
          <w:szCs w:val="24"/>
          <w:lang w:val="sr-Cyrl-CS"/>
        </w:rPr>
        <w:t>.</w:t>
      </w:r>
    </w:p>
    <w:p w14:paraId="74A7EFEE" w14:textId="77777777" w:rsidR="007710E1" w:rsidRPr="005C0D60" w:rsidRDefault="007710E1" w:rsidP="007710E1">
      <w:pPr>
        <w:spacing w:after="0" w:line="240" w:lineRule="auto"/>
        <w:ind w:firstLine="720"/>
        <w:jc w:val="both"/>
        <w:rPr>
          <w:rFonts w:ascii="Times New Roman" w:hAnsi="Times New Roman" w:cs="Times New Roman"/>
          <w:sz w:val="24"/>
          <w:szCs w:val="24"/>
          <w:lang w:val="sr-Cyrl-CS"/>
        </w:rPr>
      </w:pPr>
    </w:p>
    <w:p w14:paraId="6C4B5A74" w14:textId="408EDDA1" w:rsidR="006F24B1" w:rsidRPr="005C0D60" w:rsidRDefault="00453703" w:rsidP="003331AD">
      <w:pPr>
        <w:pStyle w:val="ListParagraph"/>
        <w:numPr>
          <w:ilvl w:val="0"/>
          <w:numId w:val="5"/>
        </w:numPr>
        <w:spacing w:after="0" w:line="240" w:lineRule="auto"/>
        <w:jc w:val="center"/>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Услови у погледу заштите животне средине и заштите природе</w:t>
      </w:r>
    </w:p>
    <w:p w14:paraId="44981070" w14:textId="77777777" w:rsidR="007710E1" w:rsidRPr="005C0D60" w:rsidRDefault="007710E1" w:rsidP="007710E1">
      <w:pPr>
        <w:pStyle w:val="ListParagraph"/>
        <w:spacing w:after="0" w:line="240" w:lineRule="auto"/>
        <w:rPr>
          <w:rFonts w:ascii="Times New Roman" w:hAnsi="Times New Roman" w:cs="Times New Roman"/>
          <w:sz w:val="24"/>
          <w:szCs w:val="24"/>
          <w:lang w:val="sr-Cyrl-CS"/>
        </w:rPr>
      </w:pPr>
    </w:p>
    <w:p w14:paraId="21D9F89F" w14:textId="77777777" w:rsidR="006F24B1" w:rsidRPr="005C0D60" w:rsidRDefault="00453703" w:rsidP="007710E1">
      <w:pPr>
        <w:spacing w:after="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Члан 19.</w:t>
      </w:r>
    </w:p>
    <w:p w14:paraId="4223B591" w14:textId="2BC92AB2" w:rsidR="006F24B1" w:rsidRPr="005C0D60" w:rsidRDefault="00453703" w:rsidP="007710E1">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Услови у погледу заштите природе прибављају се у случајевима када је прописима о заштити природе, планским документом, односно сепаратом предвиђено прибављање тих услова.</w:t>
      </w:r>
    </w:p>
    <w:p w14:paraId="5F77AD4D" w14:textId="77777777" w:rsidR="007710E1" w:rsidRPr="005C0D60" w:rsidRDefault="007710E1" w:rsidP="007710E1">
      <w:pPr>
        <w:spacing w:after="0" w:line="240" w:lineRule="auto"/>
        <w:ind w:firstLine="720"/>
        <w:jc w:val="both"/>
        <w:rPr>
          <w:rFonts w:ascii="Times New Roman" w:hAnsi="Times New Roman" w:cs="Times New Roman"/>
          <w:sz w:val="24"/>
          <w:szCs w:val="24"/>
          <w:lang w:val="sr-Cyrl-CS"/>
        </w:rPr>
      </w:pPr>
    </w:p>
    <w:p w14:paraId="6EF9524A" w14:textId="3246CCBE" w:rsidR="006F24B1" w:rsidRPr="005C0D60" w:rsidRDefault="00453703" w:rsidP="007710E1">
      <w:pPr>
        <w:spacing w:after="0" w:line="240" w:lineRule="auto"/>
        <w:ind w:firstLine="720"/>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sz w:val="24"/>
          <w:szCs w:val="24"/>
          <w:lang w:val="sr-Cyrl-CS"/>
        </w:rPr>
        <w:t>Локацијски услови садрже информацију о потреби спровођења процедуре процене утицаја на животну средину у вези са изградњом објекта или извођењем радова, за к</w:t>
      </w:r>
      <w:r w:rsidR="00AF64F1" w:rsidRPr="005C0D60">
        <w:rPr>
          <w:rFonts w:ascii="Times New Roman" w:hAnsi="Times New Roman" w:cs="Times New Roman"/>
          <w:color w:val="000000"/>
          <w:sz w:val="24"/>
          <w:szCs w:val="24"/>
          <w:lang w:val="sr-Cyrl-CS"/>
        </w:rPr>
        <w:t>оје се издају локацијски услови</w:t>
      </w:r>
      <w:r w:rsidR="00CC271E" w:rsidRPr="005C0D60">
        <w:rPr>
          <w:rFonts w:ascii="Times New Roman" w:hAnsi="Times New Roman" w:cs="Times New Roman"/>
          <w:color w:val="000000" w:themeColor="text1"/>
          <w:sz w:val="24"/>
          <w:szCs w:val="24"/>
          <w:lang w:val="sr-Cyrl-CS"/>
        </w:rPr>
        <w:t>, која се од органа надлежног за послове заштите животне средине прибавља у обједињеној процедури кроз ЦИС.</w:t>
      </w:r>
    </w:p>
    <w:p w14:paraId="61295190" w14:textId="77777777" w:rsidR="007710E1" w:rsidRPr="005C0D60" w:rsidRDefault="007710E1" w:rsidP="007710E1">
      <w:pPr>
        <w:spacing w:after="0" w:line="240" w:lineRule="auto"/>
        <w:ind w:firstLine="720"/>
        <w:jc w:val="both"/>
        <w:rPr>
          <w:rFonts w:ascii="Times New Roman" w:hAnsi="Times New Roman" w:cs="Times New Roman"/>
          <w:sz w:val="24"/>
          <w:szCs w:val="24"/>
          <w:lang w:val="sr-Cyrl-CS"/>
        </w:rPr>
      </w:pPr>
    </w:p>
    <w:p w14:paraId="6DD6E02F" w14:textId="6A017B70" w:rsidR="006F24B1" w:rsidRPr="005C0D60" w:rsidRDefault="00453703" w:rsidP="003331AD">
      <w:pPr>
        <w:spacing w:after="0" w:line="240" w:lineRule="auto"/>
        <w:jc w:val="center"/>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3. Услови у погледу мера заштите од пожара и експлозија</w:t>
      </w:r>
    </w:p>
    <w:p w14:paraId="55E9636F" w14:textId="77777777" w:rsidR="003331AD" w:rsidRPr="005C0D60" w:rsidRDefault="003331AD" w:rsidP="003331AD">
      <w:pPr>
        <w:spacing w:after="0" w:line="240" w:lineRule="auto"/>
        <w:jc w:val="center"/>
        <w:rPr>
          <w:rFonts w:ascii="Times New Roman" w:hAnsi="Times New Roman" w:cs="Times New Roman"/>
          <w:sz w:val="24"/>
          <w:szCs w:val="24"/>
          <w:lang w:val="sr-Cyrl-CS"/>
        </w:rPr>
      </w:pPr>
    </w:p>
    <w:p w14:paraId="67635C4A" w14:textId="77777777" w:rsidR="006F24B1" w:rsidRPr="005C0D60" w:rsidRDefault="00453703" w:rsidP="003331AD">
      <w:pPr>
        <w:spacing w:after="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Члан 20.</w:t>
      </w:r>
    </w:p>
    <w:p w14:paraId="69D86E67" w14:textId="491ECBF1" w:rsidR="006F24B1" w:rsidRPr="005C0D60" w:rsidRDefault="00453703" w:rsidP="003331AD">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Услови у погледу мера заштите од пожара и експлозија прибављају се за објекте са запаљивим и горивим течностима, запаљивим гасовима и експлозивним материјама за које постоји обавеза издавања услова за безбедно постављање прописана законом који</w:t>
      </w:r>
      <w:r w:rsidR="003444C5" w:rsidRPr="005C0D60">
        <w:rPr>
          <w:rFonts w:ascii="Times New Roman" w:hAnsi="Times New Roman" w:cs="Times New Roman"/>
          <w:color w:val="000000"/>
          <w:sz w:val="24"/>
          <w:szCs w:val="24"/>
          <w:lang w:val="sr-Cyrl-CS"/>
        </w:rPr>
        <w:t>м се уређују безбедносни услови</w:t>
      </w:r>
      <w:r w:rsidRPr="005C0D60">
        <w:rPr>
          <w:rFonts w:ascii="Times New Roman" w:hAnsi="Times New Roman" w:cs="Times New Roman"/>
          <w:color w:val="000000"/>
          <w:sz w:val="24"/>
          <w:szCs w:val="24"/>
          <w:lang w:val="sr-Cyrl-CS"/>
        </w:rPr>
        <w:t xml:space="preserve"> за изградњу и реконструкцију објеката са запаљивим и горивим течностима, запаљивим гасовима и експлозивним материјама. </w:t>
      </w:r>
      <w:r w:rsidRPr="005C0D60">
        <w:rPr>
          <w:rFonts w:ascii="Times New Roman" w:hAnsi="Times New Roman" w:cs="Times New Roman"/>
          <w:color w:val="000000"/>
          <w:sz w:val="24"/>
          <w:szCs w:val="24"/>
          <w:lang w:val="sr-Cyrl-CS"/>
        </w:rPr>
        <w:lastRenderedPageBreak/>
        <w:t>Саставни део услова је и ситуациони план из идејног решења, који оверава ималац јавних овлашћења приликом издавања услова.</w:t>
      </w:r>
    </w:p>
    <w:p w14:paraId="3D82A9BA" w14:textId="77777777" w:rsidR="003331AD" w:rsidRPr="005C0D60" w:rsidRDefault="003331AD" w:rsidP="003331AD">
      <w:pPr>
        <w:spacing w:after="0" w:line="240" w:lineRule="auto"/>
        <w:ind w:firstLine="720"/>
        <w:jc w:val="both"/>
        <w:rPr>
          <w:rFonts w:ascii="Times New Roman" w:hAnsi="Times New Roman" w:cs="Times New Roman"/>
          <w:sz w:val="24"/>
          <w:szCs w:val="24"/>
          <w:lang w:val="sr-Cyrl-CS"/>
        </w:rPr>
      </w:pPr>
    </w:p>
    <w:p w14:paraId="2F10585C" w14:textId="1A348A3D" w:rsidR="006F24B1" w:rsidRPr="005C0D60" w:rsidRDefault="00453703" w:rsidP="003331AD">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Услови у погледу мера заштите од пожара прибављају се и за објекте за које је законом који</w:t>
      </w:r>
      <w:r w:rsidR="003444C5" w:rsidRPr="005C0D60">
        <w:rPr>
          <w:rFonts w:ascii="Times New Roman" w:hAnsi="Times New Roman" w:cs="Times New Roman"/>
          <w:color w:val="000000"/>
          <w:sz w:val="24"/>
          <w:szCs w:val="24"/>
          <w:lang w:val="sr-Cyrl-CS"/>
        </w:rPr>
        <w:t>м се уређује заштита</w:t>
      </w:r>
      <w:r w:rsidRPr="005C0D60">
        <w:rPr>
          <w:rFonts w:ascii="Times New Roman" w:hAnsi="Times New Roman" w:cs="Times New Roman"/>
          <w:color w:val="000000"/>
          <w:sz w:val="24"/>
          <w:szCs w:val="24"/>
          <w:lang w:val="sr-Cyrl-CS"/>
        </w:rPr>
        <w:t xml:space="preserve"> од пожара прописана обавеза давања сагласности на техничку документацију, а посебно се наглашавају услови који нису у довољној мери </w:t>
      </w:r>
      <w:r w:rsidR="00B938A1" w:rsidRPr="005C0D60">
        <w:rPr>
          <w:rFonts w:ascii="Times New Roman" w:hAnsi="Times New Roman" w:cs="Times New Roman"/>
          <w:color w:val="000000"/>
          <w:sz w:val="24"/>
          <w:szCs w:val="24"/>
          <w:lang w:val="sr-Cyrl-CS"/>
        </w:rPr>
        <w:t>уређени</w:t>
      </w:r>
      <w:r w:rsidRPr="005C0D60">
        <w:rPr>
          <w:rFonts w:ascii="Times New Roman" w:hAnsi="Times New Roman" w:cs="Times New Roman"/>
          <w:color w:val="000000"/>
          <w:sz w:val="24"/>
          <w:szCs w:val="24"/>
          <w:lang w:val="sr-Cyrl-CS"/>
        </w:rPr>
        <w:t xml:space="preserve"> прописима.</w:t>
      </w:r>
    </w:p>
    <w:p w14:paraId="6CA7FEBB" w14:textId="77777777" w:rsidR="003331AD" w:rsidRPr="005C0D60" w:rsidRDefault="003331AD" w:rsidP="003331AD">
      <w:pPr>
        <w:spacing w:after="0" w:line="240" w:lineRule="auto"/>
        <w:ind w:firstLine="720"/>
        <w:jc w:val="both"/>
        <w:rPr>
          <w:rFonts w:ascii="Times New Roman" w:hAnsi="Times New Roman" w:cs="Times New Roman"/>
          <w:sz w:val="24"/>
          <w:szCs w:val="24"/>
          <w:lang w:val="sr-Cyrl-CS"/>
        </w:rPr>
      </w:pPr>
    </w:p>
    <w:p w14:paraId="211A8D54" w14:textId="598A818A" w:rsidR="006F24B1" w:rsidRPr="005C0D60" w:rsidRDefault="00453703" w:rsidP="003331AD">
      <w:pPr>
        <w:spacing w:after="0" w:line="240" w:lineRule="auto"/>
        <w:jc w:val="center"/>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4. Услови прикључења на јавни пут</w:t>
      </w:r>
    </w:p>
    <w:p w14:paraId="31985E3B" w14:textId="77777777" w:rsidR="003331AD" w:rsidRPr="005C0D60" w:rsidRDefault="003331AD" w:rsidP="003331AD">
      <w:pPr>
        <w:spacing w:after="0" w:line="240" w:lineRule="auto"/>
        <w:jc w:val="center"/>
        <w:rPr>
          <w:rFonts w:ascii="Times New Roman" w:hAnsi="Times New Roman" w:cs="Times New Roman"/>
          <w:sz w:val="24"/>
          <w:szCs w:val="24"/>
          <w:lang w:val="sr-Cyrl-CS"/>
        </w:rPr>
      </w:pPr>
    </w:p>
    <w:p w14:paraId="12AC8312" w14:textId="77777777" w:rsidR="006F24B1" w:rsidRPr="005C0D60" w:rsidRDefault="00453703" w:rsidP="003331AD">
      <w:pPr>
        <w:spacing w:after="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Члан 21.</w:t>
      </w:r>
    </w:p>
    <w:p w14:paraId="7F2CFBD0" w14:textId="05FFCA2C" w:rsidR="006F24B1" w:rsidRPr="005C0D60" w:rsidRDefault="00453703" w:rsidP="003331AD">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Услови прикључења на јавни пут прибављају се ако је изградња прикључка на јавни пут предвиђена идејним решењем приложеним уз захтев за издавање локацијских услова.</w:t>
      </w:r>
    </w:p>
    <w:p w14:paraId="40FBB76D" w14:textId="77777777" w:rsidR="003331AD" w:rsidRPr="005C0D60" w:rsidRDefault="003331AD" w:rsidP="003331AD">
      <w:pPr>
        <w:spacing w:after="0" w:line="240" w:lineRule="auto"/>
        <w:ind w:firstLine="720"/>
        <w:jc w:val="both"/>
        <w:rPr>
          <w:rFonts w:ascii="Times New Roman" w:hAnsi="Times New Roman" w:cs="Times New Roman"/>
          <w:sz w:val="24"/>
          <w:szCs w:val="24"/>
          <w:lang w:val="sr-Cyrl-CS"/>
        </w:rPr>
      </w:pPr>
    </w:p>
    <w:p w14:paraId="7BC55631" w14:textId="28D0223E" w:rsidR="006F24B1" w:rsidRPr="005C0D60" w:rsidRDefault="00453703" w:rsidP="003331AD">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Услове из става 1. овог члана издаје управљач јавног пута.</w:t>
      </w:r>
    </w:p>
    <w:p w14:paraId="53BE6316" w14:textId="77777777" w:rsidR="003331AD" w:rsidRPr="005C0D60" w:rsidRDefault="003331AD" w:rsidP="003331AD">
      <w:pPr>
        <w:spacing w:after="0" w:line="240" w:lineRule="auto"/>
        <w:ind w:firstLine="720"/>
        <w:jc w:val="both"/>
        <w:rPr>
          <w:rFonts w:ascii="Times New Roman" w:hAnsi="Times New Roman" w:cs="Times New Roman"/>
          <w:sz w:val="24"/>
          <w:szCs w:val="24"/>
          <w:lang w:val="sr-Cyrl-CS"/>
        </w:rPr>
      </w:pPr>
    </w:p>
    <w:p w14:paraId="5C888AEA" w14:textId="4DE1F40A" w:rsidR="006F24B1" w:rsidRPr="005C0D60" w:rsidRDefault="00453703" w:rsidP="003331AD">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Изузетно од одредбе става 2. овог члана, услове за изградњу прикључка на јавни пут у насељу, у смислу закона којим се уређују јавни путеви, издаје надлежни орган јединице локалне самоуправе, осим ако се ради о изградњ</w:t>
      </w:r>
      <w:r w:rsidR="00D4702C" w:rsidRPr="005C0D60">
        <w:rPr>
          <w:rFonts w:ascii="Times New Roman" w:hAnsi="Times New Roman" w:cs="Times New Roman"/>
          <w:color w:val="000000"/>
          <w:sz w:val="24"/>
          <w:szCs w:val="24"/>
          <w:lang w:val="sr-Cyrl-CS"/>
        </w:rPr>
        <w:t>и прикључка на државни пут I</w:t>
      </w:r>
      <w:r w:rsidRPr="005C0D60">
        <w:rPr>
          <w:rFonts w:ascii="Times New Roman" w:hAnsi="Times New Roman" w:cs="Times New Roman"/>
          <w:color w:val="000000"/>
          <w:sz w:val="24"/>
          <w:szCs w:val="24"/>
          <w:lang w:val="sr-Cyrl-CS"/>
        </w:rPr>
        <w:t xml:space="preserve"> реда.</w:t>
      </w:r>
    </w:p>
    <w:p w14:paraId="705C0FC0" w14:textId="77777777" w:rsidR="003331AD" w:rsidRPr="005C0D60" w:rsidRDefault="003331AD" w:rsidP="003331AD">
      <w:pPr>
        <w:spacing w:after="0" w:line="240" w:lineRule="auto"/>
        <w:ind w:firstLine="720"/>
        <w:jc w:val="both"/>
        <w:rPr>
          <w:rFonts w:ascii="Times New Roman" w:hAnsi="Times New Roman" w:cs="Times New Roman"/>
          <w:sz w:val="24"/>
          <w:szCs w:val="24"/>
          <w:lang w:val="sr-Cyrl-CS"/>
        </w:rPr>
      </w:pPr>
    </w:p>
    <w:p w14:paraId="7D46093F" w14:textId="2DD1CDF8" w:rsidR="006F24B1" w:rsidRPr="005C0D60" w:rsidRDefault="00453703" w:rsidP="003331AD">
      <w:pPr>
        <w:spacing w:after="0" w:line="240" w:lineRule="auto"/>
        <w:jc w:val="center"/>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5. Услови за прикључење на систем даљинског грејања, односно на дистрибутивни систем природног гаса</w:t>
      </w:r>
    </w:p>
    <w:p w14:paraId="64D77F8E" w14:textId="77777777" w:rsidR="003331AD" w:rsidRPr="005C0D60" w:rsidRDefault="003331AD" w:rsidP="003331AD">
      <w:pPr>
        <w:spacing w:after="0" w:line="240" w:lineRule="auto"/>
        <w:jc w:val="center"/>
        <w:rPr>
          <w:rFonts w:ascii="Times New Roman" w:hAnsi="Times New Roman" w:cs="Times New Roman"/>
          <w:sz w:val="24"/>
          <w:szCs w:val="24"/>
          <w:lang w:val="sr-Cyrl-CS"/>
        </w:rPr>
      </w:pPr>
    </w:p>
    <w:p w14:paraId="02DDB8B7" w14:textId="77777777" w:rsidR="006F24B1" w:rsidRPr="005C0D60" w:rsidRDefault="00453703" w:rsidP="003331AD">
      <w:pPr>
        <w:spacing w:after="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Члан 22.</w:t>
      </w:r>
    </w:p>
    <w:p w14:paraId="0F03FDA7" w14:textId="15981BCC" w:rsidR="006F24B1" w:rsidRPr="005C0D60" w:rsidRDefault="00453703" w:rsidP="003331AD">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Услови за прикључење на систем даљинског грејања, односно на дистрибутивни систем природног гаса, прибављају се ако је прикључење на тај систем предвиђено идејним решењем приложеним уз захтев за издавање локацијских услова, а ти услови нису садржани у планском документу, односно сепарату.</w:t>
      </w:r>
    </w:p>
    <w:p w14:paraId="076F260C" w14:textId="77777777" w:rsidR="003331AD" w:rsidRPr="005C0D60" w:rsidRDefault="003331AD" w:rsidP="003331AD">
      <w:pPr>
        <w:spacing w:after="0" w:line="240" w:lineRule="auto"/>
        <w:ind w:firstLine="720"/>
        <w:jc w:val="both"/>
        <w:rPr>
          <w:rFonts w:ascii="Times New Roman" w:hAnsi="Times New Roman" w:cs="Times New Roman"/>
          <w:sz w:val="24"/>
          <w:szCs w:val="24"/>
          <w:lang w:val="sr-Cyrl-CS"/>
        </w:rPr>
      </w:pPr>
    </w:p>
    <w:p w14:paraId="2726B9DA" w14:textId="4161093D" w:rsidR="006F24B1" w:rsidRPr="005C0D60" w:rsidRDefault="00453703" w:rsidP="003331AD">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 xml:space="preserve">За објекте који су у функцији транспорта, дистрибуције и производње природног гаса, односно биогаса, као и за објекте за које грађевинску дозволу издаје министарство надлежно за послове грађевинарства, односно надлежни орган аутономне покрајине, </w:t>
      </w:r>
      <w:r w:rsidR="0072684A" w:rsidRPr="005C0D60">
        <w:rPr>
          <w:rFonts w:ascii="Times New Roman" w:hAnsi="Times New Roman" w:cs="Times New Roman"/>
          <w:color w:val="000000" w:themeColor="text1"/>
          <w:sz w:val="24"/>
          <w:szCs w:val="24"/>
          <w:lang w:val="sr-Cyrl-CS"/>
        </w:rPr>
        <w:t>надлежни орган по службеној дужности прибавља услове за укрштање и паралелно вођење у погледу прикључења на дистрибутивни систем, односно на систем за транспорт природног гаса, а</w:t>
      </w:r>
      <w:r w:rsidR="0072684A" w:rsidRPr="005C0D60">
        <w:rPr>
          <w:rFonts w:ascii="Times New Roman" w:hAnsi="Times New Roman" w:cs="Times New Roman"/>
          <w:b/>
          <w:color w:val="000000" w:themeColor="text1"/>
          <w:sz w:val="24"/>
          <w:szCs w:val="24"/>
          <w:lang w:val="sr-Cyrl-CS"/>
        </w:rPr>
        <w:t xml:space="preserve"> </w:t>
      </w:r>
      <w:r w:rsidRPr="005C0D60">
        <w:rPr>
          <w:rFonts w:ascii="Times New Roman" w:hAnsi="Times New Roman" w:cs="Times New Roman"/>
          <w:color w:val="000000"/>
          <w:sz w:val="24"/>
          <w:szCs w:val="24"/>
          <w:lang w:val="sr-Cyrl-CS"/>
        </w:rPr>
        <w:t>услове за пројектовање и прикључење не прибавља надлежни орган у оквиру обједињене процедуре, већ инвеститор у складу са законом којим се уређује енергетика</w:t>
      </w:r>
      <w:r w:rsidR="00116C0A" w:rsidRPr="005C0D60">
        <w:rPr>
          <w:rFonts w:ascii="Times New Roman" w:hAnsi="Times New Roman" w:cs="Times New Roman"/>
          <w:color w:val="000000"/>
          <w:sz w:val="24"/>
          <w:szCs w:val="24"/>
          <w:lang w:val="sr-Cyrl-CS"/>
        </w:rPr>
        <w:t>.</w:t>
      </w:r>
    </w:p>
    <w:p w14:paraId="42AC47F2" w14:textId="77777777" w:rsidR="003331AD" w:rsidRPr="005C0D60" w:rsidRDefault="003331AD" w:rsidP="003331AD">
      <w:pPr>
        <w:spacing w:after="0" w:line="240" w:lineRule="auto"/>
        <w:ind w:firstLine="720"/>
        <w:jc w:val="both"/>
        <w:rPr>
          <w:rFonts w:ascii="Times New Roman" w:hAnsi="Times New Roman" w:cs="Times New Roman"/>
          <w:sz w:val="24"/>
          <w:szCs w:val="24"/>
          <w:lang w:val="sr-Cyrl-CS"/>
        </w:rPr>
      </w:pPr>
    </w:p>
    <w:p w14:paraId="13B4A3EF" w14:textId="2F24650D" w:rsidR="006F24B1" w:rsidRPr="005C0D60" w:rsidRDefault="00453703" w:rsidP="003331AD">
      <w:pPr>
        <w:spacing w:after="0" w:line="240" w:lineRule="auto"/>
        <w:jc w:val="center"/>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6. Водни услови</w:t>
      </w:r>
    </w:p>
    <w:p w14:paraId="22456417" w14:textId="77777777" w:rsidR="003331AD" w:rsidRPr="005C0D60" w:rsidRDefault="003331AD" w:rsidP="003331AD">
      <w:pPr>
        <w:spacing w:after="0" w:line="240" w:lineRule="auto"/>
        <w:jc w:val="center"/>
        <w:rPr>
          <w:rFonts w:ascii="Times New Roman" w:hAnsi="Times New Roman" w:cs="Times New Roman"/>
          <w:sz w:val="24"/>
          <w:szCs w:val="24"/>
          <w:lang w:val="sr-Cyrl-CS"/>
        </w:rPr>
      </w:pPr>
    </w:p>
    <w:p w14:paraId="1401C318" w14:textId="77777777" w:rsidR="006F24B1" w:rsidRPr="005C0D60" w:rsidRDefault="00453703" w:rsidP="003331AD">
      <w:pPr>
        <w:spacing w:after="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Члан 23.</w:t>
      </w:r>
    </w:p>
    <w:p w14:paraId="22A63D32" w14:textId="77777777" w:rsidR="006F24B1" w:rsidRPr="005C0D60" w:rsidRDefault="00453703" w:rsidP="003331AD">
      <w:pPr>
        <w:spacing w:after="0" w:line="240" w:lineRule="auto"/>
        <w:ind w:firstLine="720"/>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Водни услови прибављају се за објекте, и то:</w:t>
      </w:r>
    </w:p>
    <w:p w14:paraId="5E8679F5" w14:textId="7777777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1) брану са акумулацијом;</w:t>
      </w:r>
    </w:p>
    <w:p w14:paraId="6801A131" w14:textId="7777777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2) јавни водовод;</w:t>
      </w:r>
    </w:p>
    <w:p w14:paraId="2191B1F0" w14:textId="7777777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3) регионални вишенаменски хидросистем;</w:t>
      </w:r>
    </w:p>
    <w:p w14:paraId="6D64158F" w14:textId="7777777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4) хидроелектрану, термоелектрану, нуклеарни објекат;</w:t>
      </w:r>
    </w:p>
    <w:p w14:paraId="339BF2D4" w14:textId="7777777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 xml:space="preserve">5) индустријски и други објекат за који се захвата и доводи вода из површинских и подземних вода, индустријски објекат чије се отпадне воде испуштају у површинске </w:t>
      </w:r>
      <w:r w:rsidRPr="005C0D60">
        <w:rPr>
          <w:rFonts w:ascii="Times New Roman" w:hAnsi="Times New Roman" w:cs="Times New Roman"/>
          <w:color w:val="000000"/>
          <w:sz w:val="24"/>
          <w:szCs w:val="24"/>
          <w:lang w:val="sr-Cyrl-CS"/>
        </w:rPr>
        <w:lastRenderedPageBreak/>
        <w:t>воде, подземне воде, односно други објекат чије се отпадне воде испуштају у површинске или подземне воде;</w:t>
      </w:r>
    </w:p>
    <w:p w14:paraId="00BF8DCE" w14:textId="7777777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6) постројење за пречишћавање отпадних вода и објекат за одвођење и испуштање отпадних вода;</w:t>
      </w:r>
    </w:p>
    <w:p w14:paraId="4FAFC2B2" w14:textId="7777777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7) магистрални и регионални пут, железнице и мостове на њима, аеродром;</w:t>
      </w:r>
    </w:p>
    <w:p w14:paraId="24CCFC9C" w14:textId="7777777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8) преводницу, пловни пут, луку, марину и пристаниште;</w:t>
      </w:r>
    </w:p>
    <w:p w14:paraId="6703B8B9" w14:textId="7777777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9) индустријску и комуналну депонију;</w:t>
      </w:r>
    </w:p>
    <w:p w14:paraId="14D27910" w14:textId="7777777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10) продуктовод, ТТ, оптички кабл и кабловски вод за пренос електричне енергије, као и други цевовод, односно кабловски вод, када се поставља испод корита реке или укршта са реком, као и магистрални нафтовод, гасовод, далековод и трафостаница, када је то предвиђено планским документом или сепаратом;</w:t>
      </w:r>
    </w:p>
    <w:p w14:paraId="697B04D8" w14:textId="7777777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11) систем за одводњавање;</w:t>
      </w:r>
    </w:p>
    <w:p w14:paraId="2F75CEDA" w14:textId="7777777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12) систем за наводњавање;</w:t>
      </w:r>
    </w:p>
    <w:p w14:paraId="558D48C0" w14:textId="7777777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13) систем за одвођење атмосферских вода насеља;</w:t>
      </w:r>
    </w:p>
    <w:p w14:paraId="282CD980" w14:textId="7777777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14) подземно и надземно складиште за нафту и њене деривате и друге хазардне и приоритетне супстанце;</w:t>
      </w:r>
    </w:p>
    <w:p w14:paraId="5BA0BE9E" w14:textId="7777777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15) складиштење на обалама материја које могу загадити воду;</w:t>
      </w:r>
    </w:p>
    <w:p w14:paraId="40BD994D" w14:textId="7777777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16) уређење водотока и изградњу заштитних водних објеката;</w:t>
      </w:r>
    </w:p>
    <w:p w14:paraId="44AEFA03" w14:textId="7777777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17) рибњак;</w:t>
      </w:r>
    </w:p>
    <w:p w14:paraId="07BA132B" w14:textId="7777777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18) јавна скијалишта;</w:t>
      </w:r>
    </w:p>
    <w:p w14:paraId="087E1671" w14:textId="7777777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19) јавни водовод у сеоском насељу;</w:t>
      </w:r>
    </w:p>
    <w:p w14:paraId="682F9AE8" w14:textId="7777777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20) воденицу и стамбени објекат на сплаву;</w:t>
      </w:r>
    </w:p>
    <w:p w14:paraId="0556966B" w14:textId="7777777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21) друге објекте и радове, који могу привремено, повремено или трајно да проузрокују промене у водном режиму или на које може утицати водни режим предвиђен планским документом или сепаратом;</w:t>
      </w:r>
    </w:p>
    <w:p w14:paraId="65D53C11" w14:textId="493D7C2C" w:rsidR="006F24B1" w:rsidRPr="005C0D60" w:rsidRDefault="00453703" w:rsidP="004805AA">
      <w:pPr>
        <w:spacing w:after="0" w:line="240" w:lineRule="auto"/>
        <w:ind w:firstLine="709"/>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22) као</w:t>
      </w:r>
      <w:r w:rsidR="0090783A" w:rsidRPr="005C0D60">
        <w:rPr>
          <w:rFonts w:ascii="Times New Roman" w:hAnsi="Times New Roman" w:cs="Times New Roman"/>
          <w:color w:val="000000"/>
          <w:sz w:val="24"/>
          <w:szCs w:val="24"/>
          <w:lang w:val="sr-Cyrl-CS"/>
        </w:rPr>
        <w:t xml:space="preserve"> и за остале објекте прописане з</w:t>
      </w:r>
      <w:r w:rsidRPr="005C0D60">
        <w:rPr>
          <w:rFonts w:ascii="Times New Roman" w:hAnsi="Times New Roman" w:cs="Times New Roman"/>
          <w:color w:val="000000"/>
          <w:sz w:val="24"/>
          <w:szCs w:val="24"/>
          <w:lang w:val="sr-Cyrl-CS"/>
        </w:rPr>
        <w:t>аконом којим се уређују воде.</w:t>
      </w:r>
    </w:p>
    <w:p w14:paraId="56D17176" w14:textId="77777777" w:rsidR="004805AA" w:rsidRPr="005C0D60" w:rsidRDefault="004805AA" w:rsidP="004805AA">
      <w:pPr>
        <w:spacing w:after="0" w:line="240" w:lineRule="auto"/>
        <w:ind w:firstLine="709"/>
        <w:jc w:val="both"/>
        <w:rPr>
          <w:rFonts w:ascii="Times New Roman" w:hAnsi="Times New Roman" w:cs="Times New Roman"/>
          <w:sz w:val="24"/>
          <w:szCs w:val="24"/>
          <w:lang w:val="sr-Cyrl-CS"/>
        </w:rPr>
      </w:pPr>
    </w:p>
    <w:p w14:paraId="406E5708" w14:textId="11DA6C57" w:rsidR="006F24B1" w:rsidRPr="005C0D60" w:rsidRDefault="00453703" w:rsidP="003331AD">
      <w:pPr>
        <w:spacing w:after="0" w:line="240" w:lineRule="auto"/>
        <w:jc w:val="center"/>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7. Услови заштите културних добара</w:t>
      </w:r>
    </w:p>
    <w:p w14:paraId="037AF03E" w14:textId="77777777" w:rsidR="003331AD" w:rsidRPr="005C0D60" w:rsidRDefault="003331AD" w:rsidP="003331AD">
      <w:pPr>
        <w:spacing w:after="0" w:line="240" w:lineRule="auto"/>
        <w:jc w:val="center"/>
        <w:rPr>
          <w:rFonts w:ascii="Times New Roman" w:hAnsi="Times New Roman" w:cs="Times New Roman"/>
          <w:sz w:val="24"/>
          <w:szCs w:val="24"/>
          <w:lang w:val="sr-Cyrl-CS"/>
        </w:rPr>
      </w:pPr>
    </w:p>
    <w:p w14:paraId="640D953C" w14:textId="77777777" w:rsidR="006F24B1" w:rsidRPr="005C0D60" w:rsidRDefault="00453703" w:rsidP="003331AD">
      <w:pPr>
        <w:spacing w:after="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Члан 24.</w:t>
      </w:r>
    </w:p>
    <w:p w14:paraId="78231C00" w14:textId="26832FF7" w:rsidR="006F24B1" w:rsidRPr="005C0D60" w:rsidRDefault="00453703" w:rsidP="003331AD">
      <w:pPr>
        <w:spacing w:after="0" w:line="240" w:lineRule="auto"/>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Услови заштите културних добара се прибављају за објекте за које је законом којим се уређује заштита културних добара, прописано прибављање услова заштите, као и за следеће класе објеката: 127301, 127302 и 127303.</w:t>
      </w:r>
    </w:p>
    <w:p w14:paraId="11D3D8E5" w14:textId="77777777" w:rsidR="003331AD" w:rsidRPr="005C0D60" w:rsidRDefault="003331AD" w:rsidP="003331AD">
      <w:pPr>
        <w:spacing w:after="0" w:line="240" w:lineRule="auto"/>
        <w:jc w:val="both"/>
        <w:rPr>
          <w:rFonts w:ascii="Times New Roman" w:hAnsi="Times New Roman" w:cs="Times New Roman"/>
          <w:sz w:val="24"/>
          <w:szCs w:val="24"/>
          <w:lang w:val="sr-Cyrl-CS"/>
        </w:rPr>
      </w:pPr>
    </w:p>
    <w:p w14:paraId="75F619D8" w14:textId="2287AE36" w:rsidR="006F24B1" w:rsidRPr="005C0D60" w:rsidRDefault="00453703" w:rsidP="003331AD">
      <w:pPr>
        <w:spacing w:after="0" w:line="240" w:lineRule="auto"/>
        <w:jc w:val="center"/>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8. Услови у вези са одбраном</w:t>
      </w:r>
    </w:p>
    <w:p w14:paraId="4A330EE1" w14:textId="77777777" w:rsidR="003331AD" w:rsidRPr="005C0D60" w:rsidRDefault="003331AD" w:rsidP="003331AD">
      <w:pPr>
        <w:spacing w:after="0" w:line="240" w:lineRule="auto"/>
        <w:jc w:val="center"/>
        <w:rPr>
          <w:rFonts w:ascii="Times New Roman" w:hAnsi="Times New Roman" w:cs="Times New Roman"/>
          <w:sz w:val="24"/>
          <w:szCs w:val="24"/>
          <w:lang w:val="sr-Cyrl-CS"/>
        </w:rPr>
      </w:pPr>
    </w:p>
    <w:p w14:paraId="7D4A5865" w14:textId="77777777" w:rsidR="006F24B1" w:rsidRPr="005C0D60" w:rsidRDefault="00453703" w:rsidP="003331AD">
      <w:pPr>
        <w:spacing w:after="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Члан 25.</w:t>
      </w:r>
    </w:p>
    <w:p w14:paraId="282E0E4F" w14:textId="2000276E" w:rsidR="006F24B1" w:rsidRPr="005C0D60" w:rsidRDefault="00453703" w:rsidP="003331AD">
      <w:pPr>
        <w:spacing w:after="0" w:line="240" w:lineRule="auto"/>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Орган државне управе надлежан за послове одбране издаје услове за пројектовање и прикључење за објекте који се налазе у близини објеката, инсталација и уређаја које министарство надлежно за послове одбране и Војска Србије користе за војне потребе и за објекте који су одређени као објекти од значаја за одбрану, у складу са законом којим се уређује одбрана и планским документом, односно сепаратом.</w:t>
      </w:r>
    </w:p>
    <w:p w14:paraId="40F57AE2" w14:textId="77777777" w:rsidR="003331AD" w:rsidRPr="005C0D60" w:rsidRDefault="003331AD" w:rsidP="003331AD">
      <w:pPr>
        <w:spacing w:after="0" w:line="240" w:lineRule="auto"/>
        <w:jc w:val="both"/>
        <w:rPr>
          <w:rFonts w:ascii="Times New Roman" w:hAnsi="Times New Roman" w:cs="Times New Roman"/>
          <w:sz w:val="24"/>
          <w:szCs w:val="24"/>
          <w:lang w:val="sr-Cyrl-CS"/>
        </w:rPr>
      </w:pPr>
    </w:p>
    <w:p w14:paraId="09E7AAAB" w14:textId="38EB1120" w:rsidR="006F24B1" w:rsidRPr="005C0D60" w:rsidRDefault="00453703" w:rsidP="003331AD">
      <w:pPr>
        <w:spacing w:after="0" w:line="240" w:lineRule="auto"/>
        <w:jc w:val="center"/>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9. Услови за грађење у железничком подручју</w:t>
      </w:r>
    </w:p>
    <w:p w14:paraId="2CFCBA7D" w14:textId="77777777" w:rsidR="003331AD" w:rsidRPr="005C0D60" w:rsidRDefault="003331AD" w:rsidP="003331AD">
      <w:pPr>
        <w:spacing w:after="0" w:line="240" w:lineRule="auto"/>
        <w:jc w:val="center"/>
        <w:rPr>
          <w:rFonts w:ascii="Times New Roman" w:hAnsi="Times New Roman" w:cs="Times New Roman"/>
          <w:sz w:val="24"/>
          <w:szCs w:val="24"/>
          <w:lang w:val="sr-Cyrl-CS"/>
        </w:rPr>
      </w:pPr>
    </w:p>
    <w:p w14:paraId="178B1DEB" w14:textId="77777777" w:rsidR="006F24B1" w:rsidRPr="005C0D60" w:rsidRDefault="00453703" w:rsidP="003331AD">
      <w:pPr>
        <w:spacing w:after="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Члан 26.</w:t>
      </w:r>
    </w:p>
    <w:p w14:paraId="4F0771E6" w14:textId="70B0BF0F" w:rsidR="006F24B1" w:rsidRPr="005C0D60" w:rsidRDefault="00453703" w:rsidP="003331AD">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За грађење у железничком подручју у зони грађевинских објеката као што су железнички мостови, вијадукти и тунели и у инфраструктурном појасу, прибављају се услови управљача инфраструктуре у смислу закона којим се уређује железница (у даљем тексту: управљач железничке инфраструктуре), за све класе објеката.</w:t>
      </w:r>
    </w:p>
    <w:p w14:paraId="479E94B7" w14:textId="77777777" w:rsidR="003331AD" w:rsidRPr="005C0D60" w:rsidRDefault="003331AD" w:rsidP="003331AD">
      <w:pPr>
        <w:spacing w:after="0" w:line="240" w:lineRule="auto"/>
        <w:ind w:firstLine="720"/>
        <w:jc w:val="both"/>
        <w:rPr>
          <w:rFonts w:ascii="Times New Roman" w:hAnsi="Times New Roman" w:cs="Times New Roman"/>
          <w:sz w:val="24"/>
          <w:szCs w:val="24"/>
          <w:lang w:val="sr-Cyrl-CS"/>
        </w:rPr>
      </w:pPr>
    </w:p>
    <w:p w14:paraId="70E1E247" w14:textId="68574415" w:rsidR="008B0E6F" w:rsidRPr="005C0D60" w:rsidRDefault="00453703" w:rsidP="003331AD">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За грађење у заштитном пружном појасу, прибављају се услови управљача железничке инфраструктуре за следеће класе објеката: 230101, 230102, 230201, 230202, 230203, 230301, 230302, 230303 и 230400.</w:t>
      </w:r>
    </w:p>
    <w:p w14:paraId="76DBB989" w14:textId="77777777" w:rsidR="003331AD" w:rsidRPr="005C0D60" w:rsidRDefault="003331AD" w:rsidP="003331AD">
      <w:pPr>
        <w:spacing w:after="0" w:line="240" w:lineRule="auto"/>
        <w:ind w:firstLine="720"/>
        <w:jc w:val="both"/>
        <w:rPr>
          <w:rFonts w:ascii="Times New Roman" w:hAnsi="Times New Roman" w:cs="Times New Roman"/>
          <w:color w:val="000000"/>
          <w:sz w:val="24"/>
          <w:szCs w:val="24"/>
          <w:lang w:val="sr-Cyrl-CS"/>
        </w:rPr>
      </w:pPr>
    </w:p>
    <w:p w14:paraId="5BF5F618" w14:textId="244A41A0" w:rsidR="006F24B1" w:rsidRPr="005C0D60" w:rsidRDefault="00453703" w:rsidP="003331AD">
      <w:pPr>
        <w:spacing w:after="0" w:line="240" w:lineRule="auto"/>
        <w:jc w:val="center"/>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10. Услови за одлагање комуналног и чврстог отпада</w:t>
      </w:r>
    </w:p>
    <w:p w14:paraId="4FC4522B" w14:textId="77777777" w:rsidR="003331AD" w:rsidRPr="005C0D60" w:rsidRDefault="003331AD" w:rsidP="003331AD">
      <w:pPr>
        <w:spacing w:after="0" w:line="240" w:lineRule="auto"/>
        <w:jc w:val="center"/>
        <w:rPr>
          <w:rFonts w:ascii="Times New Roman" w:hAnsi="Times New Roman" w:cs="Times New Roman"/>
          <w:sz w:val="24"/>
          <w:szCs w:val="24"/>
          <w:lang w:val="sr-Cyrl-CS"/>
        </w:rPr>
      </w:pPr>
    </w:p>
    <w:p w14:paraId="05EEE1A5" w14:textId="77777777" w:rsidR="006F24B1" w:rsidRPr="005C0D60" w:rsidRDefault="00453703" w:rsidP="003331AD">
      <w:pPr>
        <w:spacing w:after="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Члан 27.</w:t>
      </w:r>
    </w:p>
    <w:p w14:paraId="38533223" w14:textId="051CBE6A" w:rsidR="006F24B1" w:rsidRPr="005C0D60" w:rsidRDefault="00453703" w:rsidP="003331AD">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Јединица локалне самоуправе може својим актом прописати услове за одлагање комуналног и чврстог отпада, као и за које класе и намене објеката, односно подручја, се ти услови прибављају од надлежног имаоца јавних овлашћења, односно из сепарата.</w:t>
      </w:r>
    </w:p>
    <w:p w14:paraId="3AC1891A" w14:textId="77777777" w:rsidR="003331AD" w:rsidRPr="005C0D60" w:rsidRDefault="003331AD" w:rsidP="003331AD">
      <w:pPr>
        <w:spacing w:after="0" w:line="240" w:lineRule="auto"/>
        <w:ind w:firstLine="720"/>
        <w:jc w:val="both"/>
        <w:rPr>
          <w:rFonts w:ascii="Times New Roman" w:hAnsi="Times New Roman" w:cs="Times New Roman"/>
          <w:sz w:val="24"/>
          <w:szCs w:val="24"/>
          <w:lang w:val="sr-Cyrl-CS"/>
        </w:rPr>
      </w:pPr>
    </w:p>
    <w:p w14:paraId="6AB72F38" w14:textId="743A8B9B" w:rsidR="006F24B1" w:rsidRPr="005C0D60" w:rsidRDefault="00453703" w:rsidP="003331AD">
      <w:pPr>
        <w:spacing w:after="0" w:line="240" w:lineRule="auto"/>
        <w:jc w:val="center"/>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11. Други услови за пројектовање и прикључење</w:t>
      </w:r>
    </w:p>
    <w:p w14:paraId="050AAD60" w14:textId="77777777" w:rsidR="003331AD" w:rsidRPr="005C0D60" w:rsidRDefault="003331AD" w:rsidP="003331AD">
      <w:pPr>
        <w:spacing w:after="0" w:line="240" w:lineRule="auto"/>
        <w:jc w:val="center"/>
        <w:rPr>
          <w:rFonts w:ascii="Times New Roman" w:hAnsi="Times New Roman" w:cs="Times New Roman"/>
          <w:sz w:val="24"/>
          <w:szCs w:val="24"/>
          <w:lang w:val="sr-Cyrl-CS"/>
        </w:rPr>
      </w:pPr>
    </w:p>
    <w:p w14:paraId="109B74A1" w14:textId="77777777" w:rsidR="006F24B1" w:rsidRPr="005C0D60" w:rsidRDefault="00453703" w:rsidP="003331AD">
      <w:pPr>
        <w:spacing w:after="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Члан 28.</w:t>
      </w:r>
    </w:p>
    <w:p w14:paraId="36D5EC93" w14:textId="4261B6DA" w:rsidR="006F24B1" w:rsidRPr="005C0D60" w:rsidRDefault="00453703" w:rsidP="003331AD">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 xml:space="preserve">За грађење објеката линијске и комуналне инфраструктуре, прибављају се услови за </w:t>
      </w:r>
      <w:r w:rsidR="00B81739" w:rsidRPr="005C0D60">
        <w:rPr>
          <w:rFonts w:ascii="Times New Roman" w:hAnsi="Times New Roman" w:cs="Times New Roman"/>
          <w:color w:val="000000" w:themeColor="text1"/>
          <w:sz w:val="24"/>
          <w:szCs w:val="24"/>
          <w:lang w:val="sr-Cyrl-CS"/>
        </w:rPr>
        <w:t xml:space="preserve">пројектовање и прикључење, </w:t>
      </w:r>
      <w:r w:rsidRPr="005C0D60">
        <w:rPr>
          <w:rFonts w:ascii="Times New Roman" w:hAnsi="Times New Roman" w:cs="Times New Roman"/>
          <w:color w:val="000000"/>
          <w:sz w:val="24"/>
          <w:szCs w:val="24"/>
          <w:lang w:val="sr-Cyrl-CS"/>
        </w:rPr>
        <w:t>укрштање и паралелно вођење од свих ималаца јавних овлашћења који су управљачи водова на траси предметног објекта, као и од других управљача водова на траси предметног објекта који су уписани у катастар водова.</w:t>
      </w:r>
    </w:p>
    <w:p w14:paraId="39B0A608" w14:textId="77777777" w:rsidR="003331AD" w:rsidRPr="005C0D60" w:rsidRDefault="003331AD" w:rsidP="003331AD">
      <w:pPr>
        <w:spacing w:after="0" w:line="240" w:lineRule="auto"/>
        <w:ind w:firstLine="720"/>
        <w:jc w:val="both"/>
        <w:rPr>
          <w:rFonts w:ascii="Times New Roman" w:hAnsi="Times New Roman" w:cs="Times New Roman"/>
          <w:sz w:val="24"/>
          <w:szCs w:val="24"/>
          <w:lang w:val="sr-Cyrl-CS"/>
        </w:rPr>
      </w:pPr>
    </w:p>
    <w:p w14:paraId="6AEC2097" w14:textId="1964EAE9" w:rsidR="003331AD" w:rsidRPr="005C0D60" w:rsidRDefault="00105F83" w:rsidP="003331AD">
      <w:pPr>
        <w:spacing w:after="0" w:line="240" w:lineRule="auto"/>
        <w:ind w:firstLine="720"/>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sz w:val="24"/>
          <w:szCs w:val="24"/>
          <w:lang w:val="sr-Cyrl-CS"/>
        </w:rPr>
        <w:t>Ималац јавних овлашћења који је истовремено и инвеститор радова на реконструкцији, санацији и адаптацији постојеће инфраструктуре, изградњи прикључака на постојећу водоводну, канализациону, гасну и сл. мрежу,</w:t>
      </w:r>
      <w:r w:rsidR="0082550C" w:rsidRPr="005C0D60">
        <w:rPr>
          <w:rFonts w:ascii="Times New Roman" w:hAnsi="Times New Roman" w:cs="Times New Roman"/>
          <w:color w:val="000000"/>
          <w:sz w:val="24"/>
          <w:szCs w:val="24"/>
          <w:lang w:val="sr-Cyrl-CS"/>
        </w:rPr>
        <w:t xml:space="preserve"> нафтоводе и продуктоводе,</w:t>
      </w:r>
      <w:r w:rsidRPr="005C0D60">
        <w:rPr>
          <w:rFonts w:ascii="Times New Roman" w:hAnsi="Times New Roman" w:cs="Times New Roman"/>
          <w:color w:val="000000"/>
          <w:sz w:val="24"/>
          <w:szCs w:val="24"/>
          <w:lang w:val="sr-Cyrl-CS"/>
        </w:rPr>
        <w:t xml:space="preserve"> типских топловодних прикључака, привода за електронске комуникације и дела електродистрибутивне мреже од трансформаторске станице, односно дела мреже, до места прикључка на објекту купца, за које се издаје решење из члана 145. Закона, </w:t>
      </w:r>
      <w:r w:rsidR="00B81739" w:rsidRPr="005C0D60">
        <w:rPr>
          <w:rFonts w:ascii="Times New Roman" w:hAnsi="Times New Roman" w:cs="Times New Roman"/>
          <w:color w:val="000000" w:themeColor="text1"/>
          <w:sz w:val="24"/>
          <w:szCs w:val="24"/>
          <w:lang w:val="sr-Cyrl-CS"/>
        </w:rPr>
        <w:t xml:space="preserve">подноси захтев за издавање решења из члана 145. закона, уз који </w:t>
      </w:r>
      <w:r w:rsidRPr="005C0D60">
        <w:rPr>
          <w:rFonts w:ascii="Times New Roman" w:hAnsi="Times New Roman" w:cs="Times New Roman"/>
          <w:color w:val="000000"/>
          <w:sz w:val="24"/>
          <w:szCs w:val="24"/>
          <w:lang w:val="sr-Cyrl-CS"/>
        </w:rPr>
        <w:t xml:space="preserve">прилаже услове </w:t>
      </w:r>
      <w:r w:rsidR="00B81739" w:rsidRPr="005C0D60">
        <w:rPr>
          <w:rFonts w:ascii="Times New Roman" w:hAnsi="Times New Roman" w:cs="Times New Roman"/>
          <w:color w:val="000000" w:themeColor="text1"/>
          <w:sz w:val="24"/>
          <w:szCs w:val="24"/>
          <w:lang w:val="sr-Cyrl-CS"/>
        </w:rPr>
        <w:t>за пројектовање и прикључење,</w:t>
      </w:r>
      <w:r w:rsidR="00B81739" w:rsidRPr="005C0D60">
        <w:rPr>
          <w:rFonts w:ascii="Times New Roman" w:hAnsi="Times New Roman" w:cs="Times New Roman"/>
          <w:b/>
          <w:color w:val="000000" w:themeColor="text1"/>
          <w:sz w:val="24"/>
          <w:szCs w:val="24"/>
          <w:lang w:val="sr-Cyrl-CS"/>
        </w:rPr>
        <w:t xml:space="preserve"> </w:t>
      </w:r>
      <w:r w:rsidRPr="005C0D60">
        <w:rPr>
          <w:rFonts w:ascii="Times New Roman" w:hAnsi="Times New Roman" w:cs="Times New Roman"/>
          <w:color w:val="000000"/>
          <w:sz w:val="24"/>
          <w:szCs w:val="24"/>
          <w:lang w:val="sr-Cyrl-CS"/>
        </w:rPr>
        <w:t>укрштање и паралелно вођење од свих управљача инсталација водо</w:t>
      </w:r>
      <w:r w:rsidR="00B81739" w:rsidRPr="005C0D60">
        <w:rPr>
          <w:rFonts w:ascii="Times New Roman" w:hAnsi="Times New Roman" w:cs="Times New Roman"/>
          <w:color w:val="000000"/>
          <w:sz w:val="24"/>
          <w:szCs w:val="24"/>
          <w:lang w:val="sr-Cyrl-CS"/>
        </w:rPr>
        <w:t>ва на траси предметног објекта</w:t>
      </w:r>
      <w:r w:rsidR="00B81739" w:rsidRPr="005C0D60">
        <w:rPr>
          <w:rFonts w:ascii="Times New Roman" w:hAnsi="Times New Roman" w:cs="Times New Roman"/>
          <w:color w:val="000000" w:themeColor="text1"/>
          <w:sz w:val="24"/>
          <w:szCs w:val="24"/>
          <w:lang w:val="sr-Cyrl-CS"/>
        </w:rPr>
        <w:t>, а без претходно прибављених локацијских услова.</w:t>
      </w:r>
    </w:p>
    <w:p w14:paraId="4F94A31E" w14:textId="77777777" w:rsidR="003331AD" w:rsidRPr="005C0D60" w:rsidRDefault="003331AD" w:rsidP="003331AD">
      <w:pPr>
        <w:spacing w:after="0" w:line="240" w:lineRule="auto"/>
        <w:ind w:firstLine="720"/>
        <w:jc w:val="both"/>
        <w:rPr>
          <w:rFonts w:ascii="Times New Roman" w:hAnsi="Times New Roman" w:cs="Times New Roman"/>
          <w:color w:val="000000" w:themeColor="text1"/>
          <w:sz w:val="24"/>
          <w:szCs w:val="24"/>
          <w:lang w:val="sr-Cyrl-CS"/>
        </w:rPr>
      </w:pPr>
    </w:p>
    <w:p w14:paraId="02A2620A" w14:textId="7C129375" w:rsidR="00105F83" w:rsidRPr="005C0D60" w:rsidRDefault="00B81739" w:rsidP="003331AD">
      <w:pPr>
        <w:spacing w:after="0" w:line="240" w:lineRule="auto"/>
        <w:ind w:firstLine="720"/>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themeColor="text1"/>
          <w:sz w:val="24"/>
          <w:szCs w:val="24"/>
          <w:lang w:val="sr-Cyrl-CS"/>
        </w:rPr>
        <w:t>Изузетно, ако је реч о објектима из члана 133. Закона, у случају из става 2. овог члана не прибављају се услови за прикључење на дистрибутивни систем електричне енергије.</w:t>
      </w:r>
    </w:p>
    <w:p w14:paraId="6FAFDF5F" w14:textId="77777777" w:rsidR="003331AD" w:rsidRPr="005C0D60" w:rsidRDefault="003331AD" w:rsidP="003331AD">
      <w:pPr>
        <w:spacing w:after="0" w:line="240" w:lineRule="auto"/>
        <w:ind w:firstLine="720"/>
        <w:jc w:val="both"/>
        <w:rPr>
          <w:rFonts w:ascii="Times New Roman" w:hAnsi="Times New Roman" w:cs="Times New Roman"/>
          <w:color w:val="000000" w:themeColor="text1"/>
          <w:sz w:val="24"/>
          <w:szCs w:val="24"/>
          <w:lang w:val="sr-Cyrl-CS"/>
        </w:rPr>
      </w:pPr>
    </w:p>
    <w:p w14:paraId="365FB96D" w14:textId="56AB9038" w:rsidR="006F24B1" w:rsidRPr="005C0D60" w:rsidRDefault="00453703" w:rsidP="003331AD">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Ималац јавних овлашћења који је и инвеститор радова на прикључку на комуналну и другу инфраструктуру за које се издаје решење из члана 145. Закона није обавезан да прибави локацијске услове ако би се услови за пројектовање и прикључење прибављали само од имаоца јавног овлашћења који је уједно и инвеститор.</w:t>
      </w:r>
    </w:p>
    <w:p w14:paraId="0EC894B4" w14:textId="77777777" w:rsidR="003331AD" w:rsidRPr="005C0D60" w:rsidRDefault="003331AD" w:rsidP="003331AD">
      <w:pPr>
        <w:spacing w:after="0" w:line="240" w:lineRule="auto"/>
        <w:ind w:firstLine="720"/>
        <w:jc w:val="both"/>
        <w:rPr>
          <w:rFonts w:ascii="Times New Roman" w:hAnsi="Times New Roman" w:cs="Times New Roman"/>
          <w:sz w:val="24"/>
          <w:szCs w:val="24"/>
          <w:lang w:val="sr-Cyrl-CS"/>
        </w:rPr>
      </w:pPr>
    </w:p>
    <w:p w14:paraId="11596C9B" w14:textId="6DDF3E13" w:rsidR="006F24B1" w:rsidRPr="005C0D60" w:rsidRDefault="00453703" w:rsidP="003331AD">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Решење из члана 145. Закона за изградњу прикључка на комуналну и другу инфраструктуру издаје се на основу локацијских услова издатих за објекат који се прикључује на мрежу, ако ти локацијски услови садрже услове за извођење прикључка за који је поднет захтев за издавање</w:t>
      </w:r>
      <w:r w:rsidR="00356F88" w:rsidRPr="005C0D60">
        <w:rPr>
          <w:rFonts w:ascii="Times New Roman" w:hAnsi="Times New Roman" w:cs="Times New Roman"/>
          <w:color w:val="000000"/>
          <w:sz w:val="24"/>
          <w:szCs w:val="24"/>
          <w:lang w:val="sr-Cyrl-CS"/>
        </w:rPr>
        <w:t xml:space="preserve"> решења</w:t>
      </w:r>
      <w:r w:rsidRPr="005C0D60">
        <w:rPr>
          <w:rFonts w:ascii="Times New Roman" w:hAnsi="Times New Roman" w:cs="Times New Roman"/>
          <w:color w:val="000000"/>
          <w:sz w:val="24"/>
          <w:szCs w:val="24"/>
          <w:lang w:val="sr-Cyrl-CS"/>
        </w:rPr>
        <w:t xml:space="preserve"> из члана 145. Закона.</w:t>
      </w:r>
    </w:p>
    <w:p w14:paraId="285D5C2F" w14:textId="77777777" w:rsidR="003331AD" w:rsidRPr="005C0D60" w:rsidRDefault="003331AD" w:rsidP="003331AD">
      <w:pPr>
        <w:spacing w:after="0" w:line="240" w:lineRule="auto"/>
        <w:ind w:firstLine="720"/>
        <w:jc w:val="both"/>
        <w:rPr>
          <w:rFonts w:ascii="Times New Roman" w:hAnsi="Times New Roman" w:cs="Times New Roman"/>
          <w:sz w:val="24"/>
          <w:szCs w:val="24"/>
          <w:lang w:val="sr-Cyrl-CS"/>
        </w:rPr>
      </w:pPr>
    </w:p>
    <w:p w14:paraId="2EA84044" w14:textId="2156DA57" w:rsidR="006F24B1" w:rsidRPr="005C0D60" w:rsidRDefault="00453703" w:rsidP="003331AD">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Надлежни орган ће прибавити услове за пројектовање и прикључење, односно укрштање и паралелно вођење и у другим случајевима прописаним законом, односно предвиђеним планским документом или сепаратом.</w:t>
      </w:r>
    </w:p>
    <w:p w14:paraId="1C0304AA" w14:textId="77777777" w:rsidR="003331AD" w:rsidRPr="005C0D60" w:rsidRDefault="003331AD" w:rsidP="003331AD">
      <w:pPr>
        <w:spacing w:after="0" w:line="240" w:lineRule="auto"/>
        <w:ind w:firstLine="720"/>
        <w:jc w:val="both"/>
        <w:rPr>
          <w:rFonts w:ascii="Times New Roman" w:hAnsi="Times New Roman" w:cs="Times New Roman"/>
          <w:color w:val="000000"/>
          <w:sz w:val="24"/>
          <w:szCs w:val="24"/>
          <w:lang w:val="sr-Cyrl-CS"/>
        </w:rPr>
      </w:pPr>
    </w:p>
    <w:p w14:paraId="07EC5DB5" w14:textId="18DBA694" w:rsidR="002663C0" w:rsidRPr="005C0D60" w:rsidRDefault="002663C0" w:rsidP="003331AD">
      <w:pPr>
        <w:spacing w:after="0" w:line="240" w:lineRule="auto"/>
        <w:ind w:firstLine="720"/>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sz w:val="24"/>
          <w:szCs w:val="24"/>
          <w:lang w:val="sr-Cyrl-CS"/>
        </w:rPr>
        <w:lastRenderedPageBreak/>
        <w:t>Изузетно, неће се прибављати услови за пројектовање и прикључење, који се односе на телекомуникације и електронске комуникације, већ искључиво услови за укрштање и паралелно вођење</w:t>
      </w:r>
      <w:r w:rsidRPr="005C0D60">
        <w:rPr>
          <w:rFonts w:ascii="Times New Roman" w:hAnsi="Times New Roman" w:cs="Times New Roman"/>
          <w:color w:val="000000" w:themeColor="text1"/>
          <w:sz w:val="24"/>
          <w:szCs w:val="24"/>
          <w:lang w:val="sr-Cyrl-CS"/>
        </w:rPr>
        <w:t>.</w:t>
      </w:r>
    </w:p>
    <w:p w14:paraId="3D923B75" w14:textId="77777777" w:rsidR="003331AD" w:rsidRPr="005C0D60" w:rsidRDefault="003331AD" w:rsidP="003331AD">
      <w:pPr>
        <w:spacing w:after="0" w:line="240" w:lineRule="auto"/>
        <w:ind w:firstLine="720"/>
        <w:jc w:val="both"/>
        <w:rPr>
          <w:rFonts w:ascii="Times New Roman" w:hAnsi="Times New Roman" w:cs="Times New Roman"/>
          <w:color w:val="000000"/>
          <w:sz w:val="24"/>
          <w:szCs w:val="24"/>
          <w:lang w:val="sr-Cyrl-CS"/>
        </w:rPr>
      </w:pPr>
    </w:p>
    <w:p w14:paraId="07B62EE6" w14:textId="45AD0A15" w:rsidR="006F24B1" w:rsidRPr="005C0D60" w:rsidRDefault="00453703" w:rsidP="003331AD">
      <w:pPr>
        <w:spacing w:after="0" w:line="240" w:lineRule="auto"/>
        <w:jc w:val="center"/>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IV. САДРЖИНА, ПОСТУПАК И НАЧИН ИЗДАВАЊА УСЛОВА ЗА ПРОЈЕКТОВАЊЕ И ПРИКЉУЧЕЊЕ ОД СТРАНЕ ИМАОЦА ЈАВНИХ ОВЛАШЋЕЊА</w:t>
      </w:r>
    </w:p>
    <w:p w14:paraId="1A68A298" w14:textId="77777777" w:rsidR="003331AD" w:rsidRPr="005C0D60" w:rsidRDefault="003331AD" w:rsidP="003331AD">
      <w:pPr>
        <w:spacing w:after="0" w:line="240" w:lineRule="auto"/>
        <w:jc w:val="center"/>
        <w:rPr>
          <w:rFonts w:ascii="Times New Roman" w:hAnsi="Times New Roman" w:cs="Times New Roman"/>
          <w:sz w:val="24"/>
          <w:szCs w:val="24"/>
          <w:lang w:val="sr-Cyrl-CS"/>
        </w:rPr>
      </w:pPr>
    </w:p>
    <w:p w14:paraId="7331D7E3" w14:textId="40A9C618" w:rsidR="006F24B1" w:rsidRPr="005C0D60" w:rsidRDefault="00453703" w:rsidP="003331AD">
      <w:pPr>
        <w:spacing w:after="0" w:line="240" w:lineRule="auto"/>
        <w:jc w:val="center"/>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1. Садржина услова за пројектовање и прикључење које издају имаоци јавних овлашћења</w:t>
      </w:r>
    </w:p>
    <w:p w14:paraId="4C214DC0" w14:textId="77777777" w:rsidR="003331AD" w:rsidRPr="005C0D60" w:rsidRDefault="003331AD" w:rsidP="003331AD">
      <w:pPr>
        <w:spacing w:after="0" w:line="240" w:lineRule="auto"/>
        <w:jc w:val="center"/>
        <w:rPr>
          <w:rFonts w:ascii="Times New Roman" w:hAnsi="Times New Roman" w:cs="Times New Roman"/>
          <w:sz w:val="24"/>
          <w:szCs w:val="24"/>
          <w:lang w:val="sr-Cyrl-CS"/>
        </w:rPr>
      </w:pPr>
    </w:p>
    <w:p w14:paraId="5A34115B" w14:textId="77777777" w:rsidR="006F24B1" w:rsidRPr="005C0D60" w:rsidRDefault="00453703" w:rsidP="003331AD">
      <w:pPr>
        <w:spacing w:after="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Члан 29.</w:t>
      </w:r>
    </w:p>
    <w:p w14:paraId="255D8275" w14:textId="70CCD0C8" w:rsidR="003331AD" w:rsidRPr="005C0D60" w:rsidRDefault="00453703" w:rsidP="003331AD">
      <w:pPr>
        <w:spacing w:after="0" w:line="240" w:lineRule="auto"/>
        <w:ind w:firstLine="720"/>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sz w:val="24"/>
          <w:szCs w:val="24"/>
          <w:lang w:val="sr-Cyrl-CS"/>
        </w:rPr>
        <w:t>Услови за пројектовање и прикључење</w:t>
      </w:r>
      <w:r w:rsidR="00B81739" w:rsidRPr="005C0D60">
        <w:rPr>
          <w:rFonts w:ascii="Times New Roman" w:hAnsi="Times New Roman" w:cs="Times New Roman"/>
          <w:color w:val="000000" w:themeColor="text1"/>
          <w:sz w:val="24"/>
          <w:szCs w:val="24"/>
          <w:lang w:val="sr-Cyrl-CS"/>
        </w:rPr>
        <w:t>, чије издавање је у надлежности имаоца јавног овлашћења, садрже све урбанистичке, техничке и друге услове и податке потребне за израду идејног пројекта, односно пројекта за грађевинску дозволу и пројекта за извођење, у складу са поднетим захтевом за издавање локацијских услова, а нарочито податке о могућностима</w:t>
      </w:r>
      <w:r w:rsidR="00B6537D" w:rsidRPr="005C0D60">
        <w:rPr>
          <w:rFonts w:ascii="Times New Roman" w:hAnsi="Times New Roman" w:cs="Times New Roman"/>
          <w:color w:val="000000" w:themeColor="text1"/>
          <w:sz w:val="24"/>
          <w:szCs w:val="24"/>
          <w:lang w:val="sr-Cyrl-CS"/>
        </w:rPr>
        <w:t xml:space="preserve"> и ограничењима за градњу, као и</w:t>
      </w:r>
      <w:r w:rsidR="00B81739" w:rsidRPr="005C0D60">
        <w:rPr>
          <w:rFonts w:ascii="Times New Roman" w:hAnsi="Times New Roman" w:cs="Times New Roman"/>
          <w:color w:val="000000" w:themeColor="text1"/>
          <w:sz w:val="24"/>
          <w:szCs w:val="24"/>
          <w:lang w:val="sr-Cyrl-CS"/>
        </w:rPr>
        <w:t>:</w:t>
      </w:r>
    </w:p>
    <w:p w14:paraId="552EA805" w14:textId="1506F755" w:rsidR="006F24B1" w:rsidRPr="005C0D60" w:rsidRDefault="00453703" w:rsidP="003331AD">
      <w:pPr>
        <w:spacing w:after="0" w:line="240" w:lineRule="auto"/>
        <w:ind w:firstLine="720"/>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1) број</w:t>
      </w:r>
      <w:r w:rsidR="00CB19C6" w:rsidRPr="005C0D60">
        <w:rPr>
          <w:rFonts w:ascii="Times New Roman" w:hAnsi="Times New Roman" w:cs="Times New Roman"/>
          <w:color w:val="000000"/>
          <w:sz w:val="24"/>
          <w:szCs w:val="24"/>
          <w:lang w:val="sr-Cyrl-CS"/>
        </w:rPr>
        <w:t>у</w:t>
      </w:r>
      <w:r w:rsidRPr="005C0D60">
        <w:rPr>
          <w:rFonts w:ascii="Times New Roman" w:hAnsi="Times New Roman" w:cs="Times New Roman"/>
          <w:color w:val="000000"/>
          <w:sz w:val="24"/>
          <w:szCs w:val="24"/>
          <w:lang w:val="sr-Cyrl-CS"/>
        </w:rPr>
        <w:t xml:space="preserve"> катастарске парцеле, као и назив</w:t>
      </w:r>
      <w:r w:rsidR="00CB19C6" w:rsidRPr="005C0D60">
        <w:rPr>
          <w:rFonts w:ascii="Times New Roman" w:hAnsi="Times New Roman" w:cs="Times New Roman"/>
          <w:color w:val="000000"/>
          <w:sz w:val="24"/>
          <w:szCs w:val="24"/>
          <w:lang w:val="sr-Cyrl-CS"/>
        </w:rPr>
        <w:t>у</w:t>
      </w:r>
      <w:r w:rsidRPr="005C0D60">
        <w:rPr>
          <w:rFonts w:ascii="Times New Roman" w:hAnsi="Times New Roman" w:cs="Times New Roman"/>
          <w:color w:val="000000"/>
          <w:sz w:val="24"/>
          <w:szCs w:val="24"/>
          <w:lang w:val="sr-Cyrl-CS"/>
        </w:rPr>
        <w:t xml:space="preserve"> катастарске општине на којој се та парцела налази, односно </w:t>
      </w:r>
      <w:r w:rsidR="00CB19C6" w:rsidRPr="005C0D60">
        <w:rPr>
          <w:rFonts w:ascii="Times New Roman" w:hAnsi="Times New Roman" w:cs="Times New Roman"/>
          <w:color w:val="000000"/>
          <w:sz w:val="24"/>
          <w:szCs w:val="24"/>
          <w:lang w:val="sr-Cyrl-CS"/>
        </w:rPr>
        <w:t>податке о бројевима</w:t>
      </w:r>
      <w:r w:rsidRPr="005C0D60">
        <w:rPr>
          <w:rFonts w:ascii="Times New Roman" w:hAnsi="Times New Roman" w:cs="Times New Roman"/>
          <w:color w:val="000000"/>
          <w:sz w:val="24"/>
          <w:szCs w:val="24"/>
          <w:lang w:val="sr-Cyrl-CS"/>
        </w:rPr>
        <w:t xml:space="preserve"> катастарских парцела и називи</w:t>
      </w:r>
      <w:r w:rsidR="00CB19C6" w:rsidRPr="005C0D60">
        <w:rPr>
          <w:rFonts w:ascii="Times New Roman" w:hAnsi="Times New Roman" w:cs="Times New Roman"/>
          <w:color w:val="000000"/>
          <w:sz w:val="24"/>
          <w:szCs w:val="24"/>
          <w:lang w:val="sr-Cyrl-CS"/>
        </w:rPr>
        <w:t>ма</w:t>
      </w:r>
      <w:r w:rsidRPr="005C0D60">
        <w:rPr>
          <w:rFonts w:ascii="Times New Roman" w:hAnsi="Times New Roman" w:cs="Times New Roman"/>
          <w:color w:val="000000"/>
          <w:sz w:val="24"/>
          <w:szCs w:val="24"/>
          <w:lang w:val="sr-Cyrl-CS"/>
        </w:rPr>
        <w:t xml:space="preserve"> катастарских општина на којима се те парцеле налазе, ако су локацијски услови тражени за више парцела;</w:t>
      </w:r>
    </w:p>
    <w:p w14:paraId="1E7F46D4" w14:textId="548B21CB" w:rsidR="006F24B1" w:rsidRPr="005C0D60" w:rsidRDefault="00B81739" w:rsidP="004553B2">
      <w:pPr>
        <w:spacing w:after="0" w:line="240" w:lineRule="auto"/>
        <w:ind w:firstLine="709"/>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themeColor="text1"/>
          <w:sz w:val="24"/>
          <w:szCs w:val="24"/>
          <w:lang w:val="sr-Cyrl-CS"/>
        </w:rPr>
        <w:t>2</w:t>
      </w:r>
      <w:r w:rsidR="003D064B" w:rsidRPr="005C0D60">
        <w:rPr>
          <w:rFonts w:ascii="Times New Roman" w:hAnsi="Times New Roman" w:cs="Times New Roman"/>
          <w:color w:val="000000" w:themeColor="text1"/>
          <w:sz w:val="24"/>
          <w:szCs w:val="24"/>
          <w:lang w:val="sr-Cyrl-CS"/>
        </w:rPr>
        <w:t>)</w:t>
      </w:r>
      <w:r w:rsidR="00CB19C6" w:rsidRPr="005C0D60">
        <w:rPr>
          <w:rFonts w:ascii="Times New Roman" w:hAnsi="Times New Roman" w:cs="Times New Roman"/>
          <w:color w:val="000000" w:themeColor="text1"/>
          <w:sz w:val="24"/>
          <w:szCs w:val="24"/>
          <w:lang w:val="sr-Cyrl-CS"/>
        </w:rPr>
        <w:t xml:space="preserve"> површини</w:t>
      </w:r>
      <w:r w:rsidRPr="005C0D60">
        <w:rPr>
          <w:rFonts w:ascii="Times New Roman" w:hAnsi="Times New Roman" w:cs="Times New Roman"/>
          <w:color w:val="000000" w:themeColor="text1"/>
          <w:sz w:val="24"/>
          <w:szCs w:val="24"/>
          <w:lang w:val="sr-Cyrl-CS"/>
        </w:rPr>
        <w:t xml:space="preserve"> катастарске парцеле, односно катастарских парцела, осим ако су локацијски услови тражени за линијске инфраструктурне објекте и антенске стубове;</w:t>
      </w:r>
    </w:p>
    <w:p w14:paraId="13CCEF30" w14:textId="0E753762" w:rsidR="006F24B1" w:rsidRPr="005C0D60" w:rsidRDefault="00CB19C6" w:rsidP="004553B2">
      <w:pPr>
        <w:spacing w:after="0" w:line="240" w:lineRule="auto"/>
        <w:ind w:firstLine="709"/>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themeColor="text1"/>
          <w:sz w:val="24"/>
          <w:szCs w:val="24"/>
          <w:lang w:val="sr-Cyrl-CS"/>
        </w:rPr>
        <w:t>3) означењу</w:t>
      </w:r>
      <w:r w:rsidR="00B81739" w:rsidRPr="005C0D60">
        <w:rPr>
          <w:rFonts w:ascii="Times New Roman" w:hAnsi="Times New Roman" w:cs="Times New Roman"/>
          <w:color w:val="000000" w:themeColor="text1"/>
          <w:sz w:val="24"/>
          <w:szCs w:val="24"/>
          <w:lang w:val="sr-Cyrl-CS"/>
        </w:rPr>
        <w:t xml:space="preserve"> класе и намене објекта за чије грађење се издају;</w:t>
      </w:r>
    </w:p>
    <w:p w14:paraId="3800B272" w14:textId="40758AFA" w:rsidR="006F24B1" w:rsidRPr="005C0D60" w:rsidRDefault="00CB19C6" w:rsidP="004553B2">
      <w:pPr>
        <w:spacing w:after="0" w:line="240" w:lineRule="auto"/>
        <w:ind w:firstLine="709"/>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themeColor="text1"/>
          <w:sz w:val="24"/>
          <w:szCs w:val="24"/>
          <w:lang w:val="sr-Cyrl-CS"/>
        </w:rPr>
        <w:t>4) бруто површини</w:t>
      </w:r>
      <w:r w:rsidR="00B81739" w:rsidRPr="005C0D60">
        <w:rPr>
          <w:rFonts w:ascii="Times New Roman" w:hAnsi="Times New Roman" w:cs="Times New Roman"/>
          <w:color w:val="000000" w:themeColor="text1"/>
          <w:sz w:val="24"/>
          <w:szCs w:val="24"/>
          <w:lang w:val="sr-Cyrl-CS"/>
        </w:rPr>
        <w:t xml:space="preserve"> објекта за чије грађење се издају, уколико се услови издају за зграде;</w:t>
      </w:r>
    </w:p>
    <w:p w14:paraId="6AA67C68" w14:textId="717B3EEB" w:rsidR="00940DD9" w:rsidRPr="005C0D60" w:rsidRDefault="00B81739" w:rsidP="004553B2">
      <w:pPr>
        <w:spacing w:after="0" w:line="240" w:lineRule="auto"/>
        <w:ind w:firstLine="709"/>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themeColor="text1"/>
          <w:sz w:val="24"/>
          <w:szCs w:val="24"/>
          <w:lang w:val="sr-Cyrl-CS"/>
        </w:rPr>
        <w:t>5) капацитетима, начину и техничким условима за прикључење;</w:t>
      </w:r>
    </w:p>
    <w:p w14:paraId="0FFF9CAB" w14:textId="0162ACBC" w:rsidR="00940DD9" w:rsidRPr="005C0D60" w:rsidRDefault="00B81739" w:rsidP="004553B2">
      <w:pPr>
        <w:spacing w:after="0" w:line="240" w:lineRule="auto"/>
        <w:ind w:firstLine="709"/>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themeColor="text1"/>
          <w:sz w:val="24"/>
          <w:szCs w:val="24"/>
          <w:lang w:val="sr-Cyrl-CS"/>
        </w:rPr>
        <w:t>6</w:t>
      </w:r>
      <w:r w:rsidR="003D064B" w:rsidRPr="005C0D60">
        <w:rPr>
          <w:rFonts w:ascii="Times New Roman" w:hAnsi="Times New Roman" w:cs="Times New Roman"/>
          <w:color w:val="000000" w:themeColor="text1"/>
          <w:sz w:val="24"/>
          <w:szCs w:val="24"/>
          <w:lang w:val="sr-Cyrl-CS"/>
        </w:rPr>
        <w:t>)</w:t>
      </w:r>
      <w:r w:rsidR="00CB19C6" w:rsidRPr="005C0D60">
        <w:rPr>
          <w:rFonts w:ascii="Times New Roman" w:hAnsi="Times New Roman" w:cs="Times New Roman"/>
          <w:color w:val="000000" w:themeColor="text1"/>
          <w:sz w:val="24"/>
          <w:szCs w:val="24"/>
          <w:lang w:val="sr-Cyrl-CS"/>
        </w:rPr>
        <w:t xml:space="preserve"> </w:t>
      </w:r>
      <w:r w:rsidRPr="005C0D60">
        <w:rPr>
          <w:rFonts w:ascii="Times New Roman" w:hAnsi="Times New Roman" w:cs="Times New Roman"/>
          <w:color w:val="000000" w:themeColor="text1"/>
          <w:sz w:val="24"/>
          <w:szCs w:val="24"/>
          <w:lang w:val="sr-Cyrl-CS"/>
        </w:rPr>
        <w:t>месту прикључења на систем, катастарској парцели места прикључења и катастарским парцелама трасе прикључка од објекта до места прикључења;</w:t>
      </w:r>
    </w:p>
    <w:p w14:paraId="6F9BAF9D" w14:textId="4F9D74F5" w:rsidR="00940DD9" w:rsidRPr="005C0D60" w:rsidRDefault="00B81739" w:rsidP="004553B2">
      <w:pPr>
        <w:spacing w:after="0" w:line="240" w:lineRule="auto"/>
        <w:ind w:firstLine="709"/>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themeColor="text1"/>
          <w:sz w:val="24"/>
          <w:szCs w:val="24"/>
          <w:lang w:val="sr-Cyrl-CS"/>
        </w:rPr>
        <w:t>7) траси прикључка са дефинисаним надземним и подземним деловима прикључка, као и катастарским парцелама за надземне односно подземне делове прикључка;</w:t>
      </w:r>
    </w:p>
    <w:p w14:paraId="42AD1764" w14:textId="3C0E0678" w:rsidR="00940DD9" w:rsidRPr="005C0D60" w:rsidRDefault="003D064B" w:rsidP="004553B2">
      <w:pPr>
        <w:spacing w:after="0" w:line="240" w:lineRule="auto"/>
        <w:ind w:firstLine="709"/>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themeColor="text1"/>
          <w:sz w:val="24"/>
          <w:szCs w:val="24"/>
          <w:lang w:val="sr-Cyrl-CS"/>
        </w:rPr>
        <w:t>8)</w:t>
      </w:r>
      <w:r w:rsidR="00490333" w:rsidRPr="005C0D60">
        <w:rPr>
          <w:rFonts w:ascii="Times New Roman" w:hAnsi="Times New Roman" w:cs="Times New Roman"/>
          <w:color w:val="000000" w:themeColor="text1"/>
          <w:sz w:val="24"/>
          <w:szCs w:val="24"/>
          <w:lang w:val="sr-Cyrl-CS"/>
        </w:rPr>
        <w:t xml:space="preserve"> </w:t>
      </w:r>
      <w:r w:rsidR="00B81739" w:rsidRPr="005C0D60">
        <w:rPr>
          <w:rFonts w:ascii="Times New Roman" w:hAnsi="Times New Roman" w:cs="Times New Roman"/>
          <w:color w:val="000000" w:themeColor="text1"/>
          <w:sz w:val="24"/>
          <w:szCs w:val="24"/>
          <w:lang w:val="sr-Cyrl-CS"/>
        </w:rPr>
        <w:t>месту разграничења надлежност</w:t>
      </w:r>
      <w:r w:rsidR="00CB19C6" w:rsidRPr="005C0D60">
        <w:rPr>
          <w:rFonts w:ascii="Times New Roman" w:hAnsi="Times New Roman" w:cs="Times New Roman"/>
          <w:color w:val="000000" w:themeColor="text1"/>
          <w:sz w:val="24"/>
          <w:szCs w:val="24"/>
          <w:lang w:val="sr-Cyrl-CS"/>
        </w:rPr>
        <w:t>и за изградњу прикључка, тј.</w:t>
      </w:r>
      <w:r w:rsidR="00B81739" w:rsidRPr="005C0D60">
        <w:rPr>
          <w:rFonts w:ascii="Times New Roman" w:hAnsi="Times New Roman" w:cs="Times New Roman"/>
          <w:color w:val="000000" w:themeColor="text1"/>
          <w:sz w:val="24"/>
          <w:szCs w:val="24"/>
          <w:lang w:val="sr-Cyrl-CS"/>
        </w:rPr>
        <w:t xml:space="preserve"> разграничења између управљача и корисника инфраструктуре;</w:t>
      </w:r>
    </w:p>
    <w:p w14:paraId="5C29FB66" w14:textId="7DB2E43D" w:rsidR="00940DD9" w:rsidRPr="005C0D60" w:rsidRDefault="00B81739" w:rsidP="004553B2">
      <w:pPr>
        <w:spacing w:after="0" w:line="240" w:lineRule="auto"/>
        <w:ind w:firstLine="709"/>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themeColor="text1"/>
          <w:sz w:val="24"/>
          <w:szCs w:val="24"/>
          <w:lang w:val="sr-Cyrl-CS"/>
        </w:rPr>
        <w:t>9) техничким карактеристикама прикључка;</w:t>
      </w:r>
    </w:p>
    <w:p w14:paraId="519E697F" w14:textId="1C692C66" w:rsidR="00940DD9" w:rsidRPr="005C0D60" w:rsidRDefault="00B81739" w:rsidP="004553B2">
      <w:pPr>
        <w:spacing w:after="0" w:line="240" w:lineRule="auto"/>
        <w:ind w:firstLine="709"/>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themeColor="text1"/>
          <w:sz w:val="24"/>
          <w:szCs w:val="24"/>
          <w:lang w:val="sr-Cyrl-CS"/>
        </w:rPr>
        <w:t>10) року за прикључење;</w:t>
      </w:r>
    </w:p>
    <w:p w14:paraId="45420720" w14:textId="4C39A4B5" w:rsidR="00940DD9" w:rsidRPr="005C0D60" w:rsidRDefault="00B81739" w:rsidP="004553B2">
      <w:pPr>
        <w:spacing w:after="0" w:line="240" w:lineRule="auto"/>
        <w:ind w:firstLine="709"/>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themeColor="text1"/>
          <w:sz w:val="24"/>
          <w:szCs w:val="24"/>
          <w:lang w:val="sr-Cyrl-CS"/>
        </w:rPr>
        <w:t>11</w:t>
      </w:r>
      <w:r w:rsidR="003D064B" w:rsidRPr="005C0D60">
        <w:rPr>
          <w:rFonts w:ascii="Times New Roman" w:hAnsi="Times New Roman" w:cs="Times New Roman"/>
          <w:color w:val="000000" w:themeColor="text1"/>
          <w:sz w:val="24"/>
          <w:szCs w:val="24"/>
          <w:lang w:val="sr-Cyrl-CS"/>
        </w:rPr>
        <w:t>)</w:t>
      </w:r>
      <w:r w:rsidR="002C7F5C" w:rsidRPr="005C0D60">
        <w:rPr>
          <w:rFonts w:ascii="Times New Roman" w:hAnsi="Times New Roman" w:cs="Times New Roman"/>
          <w:color w:val="000000" w:themeColor="text1"/>
          <w:sz w:val="24"/>
          <w:szCs w:val="24"/>
          <w:lang w:val="sr-Cyrl-CS"/>
        </w:rPr>
        <w:t xml:space="preserve"> </w:t>
      </w:r>
      <w:r w:rsidRPr="005C0D60">
        <w:rPr>
          <w:rFonts w:ascii="Times New Roman" w:hAnsi="Times New Roman" w:cs="Times New Roman"/>
          <w:color w:val="000000" w:themeColor="text1"/>
          <w:sz w:val="24"/>
          <w:szCs w:val="24"/>
          <w:lang w:val="sr-Cyrl-CS"/>
        </w:rPr>
        <w:t xml:space="preserve">износу </w:t>
      </w:r>
      <w:r w:rsidR="00491E09" w:rsidRPr="005C0D60">
        <w:rPr>
          <w:rFonts w:ascii="Times New Roman" w:hAnsi="Times New Roman" w:cs="Times New Roman"/>
          <w:color w:val="000000" w:themeColor="text1"/>
          <w:sz w:val="24"/>
          <w:szCs w:val="24"/>
          <w:lang w:val="sr-Cyrl-CS"/>
        </w:rPr>
        <w:t>трошкова</w:t>
      </w:r>
      <w:r w:rsidRPr="005C0D60">
        <w:rPr>
          <w:rFonts w:ascii="Times New Roman" w:hAnsi="Times New Roman" w:cs="Times New Roman"/>
          <w:color w:val="000000" w:themeColor="text1"/>
          <w:sz w:val="24"/>
          <w:szCs w:val="24"/>
          <w:lang w:val="sr-Cyrl-CS"/>
        </w:rPr>
        <w:t xml:space="preserve"> за прикључење, коју наплаћује ималац јавних овлашћења, ако је прописано постојање такве обавезе;</w:t>
      </w:r>
    </w:p>
    <w:p w14:paraId="1118363D" w14:textId="11A41CBF" w:rsidR="00940DD9" w:rsidRPr="005C0D60" w:rsidRDefault="002C7F5C" w:rsidP="004553B2">
      <w:pPr>
        <w:spacing w:after="0" w:line="240" w:lineRule="auto"/>
        <w:ind w:firstLine="709"/>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themeColor="text1"/>
          <w:sz w:val="24"/>
          <w:szCs w:val="24"/>
          <w:lang w:val="sr-Cyrl-CS"/>
        </w:rPr>
        <w:t>12) мерама</w:t>
      </w:r>
      <w:r w:rsidR="00B81739" w:rsidRPr="005C0D60">
        <w:rPr>
          <w:rFonts w:ascii="Times New Roman" w:hAnsi="Times New Roman" w:cs="Times New Roman"/>
          <w:color w:val="000000" w:themeColor="text1"/>
          <w:sz w:val="24"/>
          <w:szCs w:val="24"/>
          <w:lang w:val="sr-Cyrl-CS"/>
        </w:rPr>
        <w:t xml:space="preserve"> техничке заштите за објекте који су утврђени као непокретна културна добра и добра под претходном заштитом;</w:t>
      </w:r>
    </w:p>
    <w:p w14:paraId="68E56CF1" w14:textId="5DA67BFD" w:rsidR="00940DD9" w:rsidRPr="005C0D60" w:rsidRDefault="00B81739" w:rsidP="004553B2">
      <w:pPr>
        <w:spacing w:after="0" w:line="240" w:lineRule="auto"/>
        <w:ind w:firstLine="709"/>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themeColor="text1"/>
          <w:sz w:val="24"/>
          <w:szCs w:val="24"/>
          <w:lang w:val="sr-Cyrl-CS"/>
        </w:rPr>
        <w:t>13) потреби закључивања уговора о недостајућој инфраструктури, који се доставља приликом подношења захтева за издавање грађевинске дозволе или одобрења за изградњу;</w:t>
      </w:r>
    </w:p>
    <w:p w14:paraId="44914EE3" w14:textId="222578C9" w:rsidR="00940DD9" w:rsidRPr="005C0D60" w:rsidRDefault="00B81739" w:rsidP="004553B2">
      <w:pPr>
        <w:spacing w:after="0" w:line="240" w:lineRule="auto"/>
        <w:ind w:firstLine="709"/>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themeColor="text1"/>
          <w:sz w:val="24"/>
          <w:szCs w:val="24"/>
          <w:lang w:val="sr-Cyrl-CS"/>
        </w:rPr>
        <w:t>14) друге податке, у складу са законом.</w:t>
      </w:r>
    </w:p>
    <w:p w14:paraId="12978CBE" w14:textId="77777777" w:rsidR="00B81739" w:rsidRPr="005C0D60" w:rsidRDefault="00B81739" w:rsidP="004553B2">
      <w:pPr>
        <w:spacing w:after="0" w:line="240" w:lineRule="auto"/>
        <w:ind w:left="450" w:hanging="450"/>
        <w:jc w:val="both"/>
        <w:rPr>
          <w:rFonts w:ascii="Times New Roman" w:hAnsi="Times New Roman" w:cs="Times New Roman"/>
          <w:color w:val="000000" w:themeColor="text1"/>
          <w:sz w:val="24"/>
          <w:szCs w:val="24"/>
          <w:lang w:val="sr-Cyrl-CS"/>
        </w:rPr>
      </w:pPr>
    </w:p>
    <w:p w14:paraId="0D3E72CD" w14:textId="54C4D3D0" w:rsidR="006F24B1" w:rsidRPr="005C0D60" w:rsidRDefault="00453703" w:rsidP="004553B2">
      <w:pPr>
        <w:spacing w:after="15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 xml:space="preserve">Ако је условима за пројектовање и прикључење предвиђена обавеза плаћања </w:t>
      </w:r>
      <w:r w:rsidR="00491E09" w:rsidRPr="005C0D60">
        <w:rPr>
          <w:rFonts w:ascii="Times New Roman" w:hAnsi="Times New Roman" w:cs="Times New Roman"/>
          <w:color w:val="000000"/>
          <w:sz w:val="24"/>
          <w:szCs w:val="24"/>
          <w:lang w:val="sr-Cyrl-CS"/>
        </w:rPr>
        <w:t>трошкова</w:t>
      </w:r>
      <w:r w:rsidRPr="005C0D60">
        <w:rPr>
          <w:rFonts w:ascii="Times New Roman" w:hAnsi="Times New Roman" w:cs="Times New Roman"/>
          <w:color w:val="000000"/>
          <w:sz w:val="24"/>
          <w:szCs w:val="24"/>
          <w:lang w:val="sr-Cyrl-CS"/>
        </w:rPr>
        <w:t xml:space="preserve"> за прикључење на инфраструктурну мрежу, у образложењу тих услова се наводи правни основ за плаћање те накнаде и детаљно се објашњава методологија на основу које је обрачуната висина те накнаде.</w:t>
      </w:r>
    </w:p>
    <w:p w14:paraId="2FC6E443" w14:textId="0E09BF78" w:rsidR="006F24B1" w:rsidRPr="005C0D60" w:rsidRDefault="00453703" w:rsidP="003331AD">
      <w:pPr>
        <w:spacing w:after="0" w:line="240" w:lineRule="auto"/>
        <w:ind w:firstLine="709"/>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lastRenderedPageBreak/>
        <w:t>Ако ималац јавних овлашћења изда услове за пројектовање и прикључење који не садрж</w:t>
      </w:r>
      <w:r w:rsidR="0081169A" w:rsidRPr="005C0D60">
        <w:rPr>
          <w:rFonts w:ascii="Times New Roman" w:hAnsi="Times New Roman" w:cs="Times New Roman"/>
          <w:color w:val="000000"/>
          <w:sz w:val="24"/>
          <w:szCs w:val="24"/>
          <w:lang w:val="sr-Cyrl-CS"/>
        </w:rPr>
        <w:t>е све податке наведене у ставу</w:t>
      </w:r>
      <w:r w:rsidR="003D064B" w:rsidRPr="005C0D60">
        <w:rPr>
          <w:rFonts w:ascii="Times New Roman" w:hAnsi="Times New Roman" w:cs="Times New Roman"/>
          <w:color w:val="000000"/>
          <w:sz w:val="24"/>
          <w:szCs w:val="24"/>
          <w:lang w:val="sr-Cyrl-CS"/>
        </w:rPr>
        <w:t xml:space="preserve"> 1.</w:t>
      </w:r>
      <w:r w:rsidR="007F6A7C" w:rsidRPr="005C0D60">
        <w:rPr>
          <w:rFonts w:ascii="Times New Roman" w:hAnsi="Times New Roman" w:cs="Times New Roman"/>
          <w:color w:val="FF0000"/>
          <w:sz w:val="24"/>
          <w:szCs w:val="24"/>
          <w:lang w:val="sr-Cyrl-CS"/>
        </w:rPr>
        <w:t xml:space="preserve"> </w:t>
      </w:r>
      <w:r w:rsidRPr="005C0D60">
        <w:rPr>
          <w:rFonts w:ascii="Times New Roman" w:hAnsi="Times New Roman" w:cs="Times New Roman"/>
          <w:color w:val="000000"/>
          <w:sz w:val="24"/>
          <w:szCs w:val="24"/>
          <w:lang w:val="sr-Cyrl-CS"/>
        </w:rPr>
        <w:t>овог члана, надлежни орган ће затражити од имаоца јавних овлашћења да их допуни, а ималац јавних овлашћења је дужан да то учини без наплаћивања додатних трошкова и у оквиру рока који тече за издавање услова чија се допуна захтева.</w:t>
      </w:r>
    </w:p>
    <w:p w14:paraId="270304E2" w14:textId="77777777" w:rsidR="003331AD" w:rsidRPr="005C0D60" w:rsidRDefault="003331AD" w:rsidP="003331AD">
      <w:pPr>
        <w:spacing w:after="0" w:line="240" w:lineRule="auto"/>
        <w:ind w:firstLine="709"/>
        <w:jc w:val="both"/>
        <w:rPr>
          <w:rFonts w:ascii="Times New Roman" w:hAnsi="Times New Roman" w:cs="Times New Roman"/>
          <w:color w:val="000000"/>
          <w:sz w:val="24"/>
          <w:szCs w:val="24"/>
          <w:lang w:val="sr-Cyrl-CS"/>
        </w:rPr>
      </w:pPr>
    </w:p>
    <w:p w14:paraId="53F5CA53" w14:textId="2475CADB" w:rsidR="0082550C" w:rsidRPr="005C0D60" w:rsidRDefault="0082550C" w:rsidP="003331AD">
      <w:pPr>
        <w:spacing w:after="0" w:line="240" w:lineRule="auto"/>
        <w:ind w:firstLine="709"/>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 xml:space="preserve">Изузетно, услови ималаца јавних овлашћења које за потребе прикључења на преносни систем електричне енергије издаје оператор преносног система, не </w:t>
      </w:r>
      <w:r w:rsidR="00763822" w:rsidRPr="005C0D60">
        <w:rPr>
          <w:rFonts w:ascii="Times New Roman" w:hAnsi="Times New Roman" w:cs="Times New Roman"/>
          <w:color w:val="000000"/>
          <w:sz w:val="24"/>
          <w:szCs w:val="24"/>
          <w:lang w:val="sr-Cyrl-CS"/>
        </w:rPr>
        <w:t xml:space="preserve">садрже податке из става 1. тач. 6) - 8) и тач. </w:t>
      </w:r>
      <w:r w:rsidRPr="005C0D60">
        <w:rPr>
          <w:rFonts w:ascii="Times New Roman" w:hAnsi="Times New Roman" w:cs="Times New Roman"/>
          <w:color w:val="000000"/>
          <w:sz w:val="24"/>
          <w:szCs w:val="24"/>
          <w:lang w:val="sr-Cyrl-CS"/>
        </w:rPr>
        <w:t>10) и 11) овог члана.</w:t>
      </w:r>
    </w:p>
    <w:p w14:paraId="55F40A5D" w14:textId="77777777" w:rsidR="003331AD" w:rsidRPr="005C0D60" w:rsidRDefault="003331AD" w:rsidP="003331AD">
      <w:pPr>
        <w:spacing w:after="0" w:line="240" w:lineRule="auto"/>
        <w:ind w:firstLine="709"/>
        <w:jc w:val="both"/>
        <w:rPr>
          <w:rFonts w:ascii="Times New Roman" w:hAnsi="Times New Roman" w:cs="Times New Roman"/>
          <w:sz w:val="24"/>
          <w:szCs w:val="24"/>
          <w:lang w:val="sr-Cyrl-CS"/>
        </w:rPr>
      </w:pPr>
    </w:p>
    <w:p w14:paraId="3817DED0" w14:textId="4B4048C8" w:rsidR="003331AD" w:rsidRPr="005C0D60" w:rsidRDefault="00453703" w:rsidP="003331AD">
      <w:pPr>
        <w:spacing w:after="0" w:line="240" w:lineRule="auto"/>
        <w:jc w:val="center"/>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Члан 30.</w:t>
      </w:r>
    </w:p>
    <w:p w14:paraId="4ABCF0C8" w14:textId="77777777" w:rsidR="006F24B1" w:rsidRPr="005C0D60" w:rsidRDefault="00453703" w:rsidP="003331AD">
      <w:pPr>
        <w:spacing w:after="0" w:line="240" w:lineRule="auto"/>
        <w:ind w:firstLine="720"/>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Ако се објекат за који је поднет захтев не може реализовати без изградње или доградње комуналне или друге инфраструктуре, односно додатног припремања или опремања грађевинског земљишта, у условима за пројектовање и прикључење се, поред података из члана 29. ове уредбе, наводе и:</w:t>
      </w:r>
    </w:p>
    <w:p w14:paraId="4D6E1813" w14:textId="15F941BD" w:rsidR="006F24B1" w:rsidRPr="005C0D60" w:rsidRDefault="003D064B"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1)</w:t>
      </w:r>
      <w:r w:rsidR="007C68E0" w:rsidRPr="005C0D60">
        <w:rPr>
          <w:rFonts w:ascii="Times New Roman" w:hAnsi="Times New Roman" w:cs="Times New Roman"/>
          <w:color w:val="000000"/>
          <w:sz w:val="24"/>
          <w:szCs w:val="24"/>
          <w:lang w:val="sr-Cyrl-CS"/>
        </w:rPr>
        <w:t xml:space="preserve"> </w:t>
      </w:r>
      <w:r w:rsidR="00453703" w:rsidRPr="005C0D60">
        <w:rPr>
          <w:rFonts w:ascii="Times New Roman" w:hAnsi="Times New Roman" w:cs="Times New Roman"/>
          <w:color w:val="000000"/>
          <w:sz w:val="24"/>
          <w:szCs w:val="24"/>
          <w:lang w:val="sr-Cyrl-CS"/>
        </w:rPr>
        <w:t>разлози због којих се објекат за који је поднет захтев не може реализовати без изградње или доградње комуналне или друге инфраструктуре, односно додатног припремања или опремања грађевинског земљишта;</w:t>
      </w:r>
    </w:p>
    <w:p w14:paraId="139E6E91" w14:textId="7777777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2) алтернативни начини обезбеђивања тих услова, ако постоје;</w:t>
      </w:r>
    </w:p>
    <w:p w14:paraId="4004661A" w14:textId="338967D1" w:rsidR="006F24B1" w:rsidRPr="005C0D60" w:rsidRDefault="003D064B"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3)</w:t>
      </w:r>
      <w:r w:rsidR="007C68E0" w:rsidRPr="005C0D60">
        <w:rPr>
          <w:rFonts w:ascii="Times New Roman" w:hAnsi="Times New Roman" w:cs="Times New Roman"/>
          <w:color w:val="000000"/>
          <w:sz w:val="24"/>
          <w:szCs w:val="24"/>
          <w:lang w:val="sr-Cyrl-CS"/>
        </w:rPr>
        <w:t xml:space="preserve"> </w:t>
      </w:r>
      <w:r w:rsidR="00453703" w:rsidRPr="005C0D60">
        <w:rPr>
          <w:rFonts w:ascii="Times New Roman" w:hAnsi="Times New Roman" w:cs="Times New Roman"/>
          <w:color w:val="000000"/>
          <w:sz w:val="24"/>
          <w:szCs w:val="24"/>
          <w:lang w:val="sr-Cyrl-CS"/>
        </w:rPr>
        <w:t>предвиђена динамика реализације недостајуће инфраструктуре, у складу са програмом уређивања грађевинског земљишта;</w:t>
      </w:r>
    </w:p>
    <w:p w14:paraId="03CDBA7B" w14:textId="69DED92D" w:rsidR="006F24B1" w:rsidRPr="005C0D60" w:rsidRDefault="003D064B" w:rsidP="004553B2">
      <w:pPr>
        <w:spacing w:after="0" w:line="240" w:lineRule="auto"/>
        <w:ind w:firstLine="709"/>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4)</w:t>
      </w:r>
      <w:r w:rsidR="007C68E0" w:rsidRPr="005C0D60">
        <w:rPr>
          <w:rFonts w:ascii="Times New Roman" w:hAnsi="Times New Roman" w:cs="Times New Roman"/>
          <w:color w:val="000000"/>
          <w:sz w:val="24"/>
          <w:szCs w:val="24"/>
          <w:lang w:val="sr-Cyrl-CS"/>
        </w:rPr>
        <w:t xml:space="preserve"> </w:t>
      </w:r>
      <w:r w:rsidR="00453703" w:rsidRPr="005C0D60">
        <w:rPr>
          <w:rFonts w:ascii="Times New Roman" w:hAnsi="Times New Roman" w:cs="Times New Roman"/>
          <w:color w:val="000000"/>
          <w:sz w:val="24"/>
          <w:szCs w:val="24"/>
          <w:lang w:val="sr-Cyrl-CS"/>
        </w:rPr>
        <w:t>услови за закључење уговора о заједничком припремању, односно опремању грађевинског земљишта, у циљу довођења постојеће инфраструктуре на ниво неопходан за прикључење објекта из идејног решења.</w:t>
      </w:r>
    </w:p>
    <w:p w14:paraId="27E07511" w14:textId="77777777" w:rsidR="003D064B" w:rsidRPr="005C0D60" w:rsidRDefault="003D064B" w:rsidP="004553B2">
      <w:pPr>
        <w:spacing w:after="0" w:line="240" w:lineRule="auto"/>
        <w:ind w:firstLine="709"/>
        <w:jc w:val="both"/>
        <w:rPr>
          <w:rFonts w:ascii="Times New Roman" w:hAnsi="Times New Roman" w:cs="Times New Roman"/>
          <w:sz w:val="24"/>
          <w:szCs w:val="24"/>
          <w:lang w:val="sr-Cyrl-CS"/>
        </w:rPr>
      </w:pPr>
    </w:p>
    <w:p w14:paraId="0677BBA8" w14:textId="5591C0FD" w:rsidR="006F24B1" w:rsidRPr="005C0D60" w:rsidRDefault="00453703" w:rsidP="003331AD">
      <w:pPr>
        <w:spacing w:after="0" w:line="240" w:lineRule="auto"/>
        <w:jc w:val="center"/>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2. Услови за пројектовање и прикључење у којима се констатује да није могућа изградња објекта у складу са поднетим захтевом</w:t>
      </w:r>
    </w:p>
    <w:p w14:paraId="53A59DD3" w14:textId="77777777" w:rsidR="003331AD" w:rsidRPr="005C0D60" w:rsidRDefault="003331AD" w:rsidP="003331AD">
      <w:pPr>
        <w:spacing w:after="0" w:line="240" w:lineRule="auto"/>
        <w:jc w:val="center"/>
        <w:rPr>
          <w:rFonts w:ascii="Times New Roman" w:hAnsi="Times New Roman" w:cs="Times New Roman"/>
          <w:sz w:val="24"/>
          <w:szCs w:val="24"/>
          <w:lang w:val="sr-Cyrl-CS"/>
        </w:rPr>
      </w:pPr>
    </w:p>
    <w:p w14:paraId="3A66CDA2" w14:textId="77777777" w:rsidR="006F24B1" w:rsidRPr="005C0D60" w:rsidRDefault="00453703" w:rsidP="003331AD">
      <w:pPr>
        <w:spacing w:after="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Члан 31.</w:t>
      </w:r>
    </w:p>
    <w:p w14:paraId="14EBA322" w14:textId="59968692" w:rsidR="006F24B1" w:rsidRPr="005C0D60" w:rsidRDefault="00453703" w:rsidP="003331AD">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Ималац јавних овлашћења издаје услове за пројектовање и прикључење у којима се констатује да није могућа изградња објекта у складу са поднетим захтевом, ако је садржина захтева супротна условима из важећег планског документа, односно сепарата из њихове надлежности, као и из других разлога прописаних законом.</w:t>
      </w:r>
    </w:p>
    <w:p w14:paraId="7EB57C5B" w14:textId="77777777" w:rsidR="003331AD" w:rsidRPr="005C0D60" w:rsidRDefault="003331AD" w:rsidP="003331AD">
      <w:pPr>
        <w:spacing w:after="0" w:line="240" w:lineRule="auto"/>
        <w:ind w:firstLine="720"/>
        <w:jc w:val="both"/>
        <w:rPr>
          <w:rFonts w:ascii="Times New Roman" w:hAnsi="Times New Roman" w:cs="Times New Roman"/>
          <w:sz w:val="24"/>
          <w:szCs w:val="24"/>
          <w:lang w:val="sr-Cyrl-CS"/>
        </w:rPr>
      </w:pPr>
    </w:p>
    <w:p w14:paraId="2EDE1CAE" w14:textId="1206A142" w:rsidR="006F24B1" w:rsidRPr="005C0D60" w:rsidRDefault="00453703" w:rsidP="003331AD">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Ако имаоци јавних овлашћења издају услове за пројектовање и прикључење у складу са ставом 1. овог члана, ти услови садрже информацију да нису испуњени услови за грађење у складу са поднетим захтевом, уз навођење свих разлога, тј. неусклађености.</w:t>
      </w:r>
    </w:p>
    <w:p w14:paraId="23652025" w14:textId="77777777" w:rsidR="003331AD" w:rsidRPr="005C0D60" w:rsidRDefault="003331AD" w:rsidP="003331AD">
      <w:pPr>
        <w:spacing w:after="0" w:line="240" w:lineRule="auto"/>
        <w:ind w:firstLine="720"/>
        <w:jc w:val="both"/>
        <w:rPr>
          <w:rFonts w:ascii="Times New Roman" w:hAnsi="Times New Roman" w:cs="Times New Roman"/>
          <w:sz w:val="24"/>
          <w:szCs w:val="24"/>
          <w:lang w:val="sr-Cyrl-CS"/>
        </w:rPr>
      </w:pPr>
    </w:p>
    <w:p w14:paraId="19FF0413" w14:textId="77777777" w:rsidR="006F24B1" w:rsidRPr="005C0D60" w:rsidRDefault="00453703" w:rsidP="003331AD">
      <w:pPr>
        <w:spacing w:after="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3. Важење услова за пројектовање и прикључење</w:t>
      </w:r>
    </w:p>
    <w:p w14:paraId="708256AE" w14:textId="77777777" w:rsidR="003331AD" w:rsidRPr="005C0D60" w:rsidRDefault="003331AD" w:rsidP="004553B2">
      <w:pPr>
        <w:spacing w:after="120" w:line="240" w:lineRule="auto"/>
        <w:jc w:val="center"/>
        <w:rPr>
          <w:rFonts w:ascii="Times New Roman" w:hAnsi="Times New Roman" w:cs="Times New Roman"/>
          <w:color w:val="000000"/>
          <w:sz w:val="24"/>
          <w:szCs w:val="24"/>
          <w:lang w:val="sr-Cyrl-CS"/>
        </w:rPr>
      </w:pPr>
    </w:p>
    <w:p w14:paraId="674BFD9B" w14:textId="2826B88A" w:rsidR="006F24B1" w:rsidRPr="005C0D60" w:rsidRDefault="00453703" w:rsidP="003331AD">
      <w:pPr>
        <w:spacing w:after="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Члан 32.</w:t>
      </w:r>
    </w:p>
    <w:p w14:paraId="694CFFB1" w14:textId="2D92C104" w:rsidR="006F24B1" w:rsidRPr="005C0D60" w:rsidRDefault="00453703" w:rsidP="003331AD">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Услови за пројектовање и прикључење важе све време важења локацијских услова издатих у складу са њима, односно до истека важења издате грађевинске дозволе, а реализују се издавањем употребне дозволе, односно прикључењем објекта на инфраструктуру за коју су издати.</w:t>
      </w:r>
    </w:p>
    <w:p w14:paraId="72037923" w14:textId="46773AF0" w:rsidR="004805AA" w:rsidRPr="005C0D60" w:rsidRDefault="004805AA" w:rsidP="003331AD">
      <w:pPr>
        <w:spacing w:after="0" w:line="240" w:lineRule="auto"/>
        <w:ind w:firstLine="720"/>
        <w:jc w:val="both"/>
        <w:rPr>
          <w:rFonts w:ascii="Times New Roman" w:hAnsi="Times New Roman" w:cs="Times New Roman"/>
          <w:color w:val="000000"/>
          <w:sz w:val="24"/>
          <w:szCs w:val="24"/>
          <w:lang w:val="sr-Cyrl-CS"/>
        </w:rPr>
      </w:pPr>
    </w:p>
    <w:p w14:paraId="671CDE61" w14:textId="132FD055" w:rsidR="004805AA" w:rsidRPr="005C0D60" w:rsidRDefault="004805AA" w:rsidP="003331AD">
      <w:pPr>
        <w:spacing w:after="0" w:line="240" w:lineRule="auto"/>
        <w:ind w:firstLine="720"/>
        <w:jc w:val="both"/>
        <w:rPr>
          <w:rFonts w:ascii="Times New Roman" w:hAnsi="Times New Roman" w:cs="Times New Roman"/>
          <w:color w:val="000000"/>
          <w:sz w:val="24"/>
          <w:szCs w:val="24"/>
          <w:lang w:val="sr-Cyrl-CS"/>
        </w:rPr>
      </w:pPr>
    </w:p>
    <w:p w14:paraId="2C581915" w14:textId="37C35C61" w:rsidR="004805AA" w:rsidRPr="005C0D60" w:rsidRDefault="004805AA" w:rsidP="003331AD">
      <w:pPr>
        <w:spacing w:after="0" w:line="240" w:lineRule="auto"/>
        <w:ind w:firstLine="720"/>
        <w:jc w:val="both"/>
        <w:rPr>
          <w:rFonts w:ascii="Times New Roman" w:hAnsi="Times New Roman" w:cs="Times New Roman"/>
          <w:color w:val="000000"/>
          <w:sz w:val="24"/>
          <w:szCs w:val="24"/>
          <w:lang w:val="sr-Cyrl-CS"/>
        </w:rPr>
      </w:pPr>
    </w:p>
    <w:p w14:paraId="5CBBB41A" w14:textId="355D9F60" w:rsidR="004805AA" w:rsidRPr="005C0D60" w:rsidRDefault="004805AA" w:rsidP="003331AD">
      <w:pPr>
        <w:spacing w:after="0" w:line="240" w:lineRule="auto"/>
        <w:ind w:firstLine="720"/>
        <w:jc w:val="both"/>
        <w:rPr>
          <w:rFonts w:ascii="Times New Roman" w:hAnsi="Times New Roman" w:cs="Times New Roman"/>
          <w:color w:val="000000"/>
          <w:sz w:val="24"/>
          <w:szCs w:val="24"/>
          <w:lang w:val="sr-Cyrl-CS"/>
        </w:rPr>
      </w:pPr>
    </w:p>
    <w:p w14:paraId="63B7E50A" w14:textId="77777777" w:rsidR="004805AA" w:rsidRPr="005C0D60" w:rsidRDefault="004805AA" w:rsidP="003331AD">
      <w:pPr>
        <w:spacing w:after="0" w:line="240" w:lineRule="auto"/>
        <w:ind w:firstLine="720"/>
        <w:jc w:val="both"/>
        <w:rPr>
          <w:rFonts w:ascii="Times New Roman" w:hAnsi="Times New Roman" w:cs="Times New Roman"/>
          <w:color w:val="000000"/>
          <w:sz w:val="24"/>
          <w:szCs w:val="24"/>
          <w:lang w:val="sr-Cyrl-CS"/>
        </w:rPr>
      </w:pPr>
    </w:p>
    <w:p w14:paraId="5FAA506D" w14:textId="77777777" w:rsidR="003331AD" w:rsidRPr="005C0D60" w:rsidRDefault="003331AD" w:rsidP="003331AD">
      <w:pPr>
        <w:spacing w:after="0" w:line="240" w:lineRule="auto"/>
        <w:ind w:firstLine="720"/>
        <w:jc w:val="both"/>
        <w:rPr>
          <w:rFonts w:ascii="Times New Roman" w:hAnsi="Times New Roman" w:cs="Times New Roman"/>
          <w:sz w:val="24"/>
          <w:szCs w:val="24"/>
          <w:lang w:val="sr-Cyrl-CS"/>
        </w:rPr>
      </w:pPr>
    </w:p>
    <w:p w14:paraId="49FA2814" w14:textId="77777777" w:rsidR="006F24B1" w:rsidRPr="005C0D60" w:rsidRDefault="00453703" w:rsidP="003331AD">
      <w:pPr>
        <w:spacing w:after="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4. Поступак издавања услова за пројектовање и прикључење у оквиру обједињене процедуре</w:t>
      </w:r>
    </w:p>
    <w:p w14:paraId="28FFBF9F" w14:textId="77777777" w:rsidR="003331AD" w:rsidRPr="005C0D60" w:rsidRDefault="003331AD" w:rsidP="004553B2">
      <w:pPr>
        <w:spacing w:after="120" w:line="240" w:lineRule="auto"/>
        <w:jc w:val="center"/>
        <w:rPr>
          <w:rFonts w:ascii="Times New Roman" w:hAnsi="Times New Roman" w:cs="Times New Roman"/>
          <w:color w:val="000000"/>
          <w:sz w:val="24"/>
          <w:szCs w:val="24"/>
          <w:lang w:val="sr-Cyrl-CS"/>
        </w:rPr>
      </w:pPr>
    </w:p>
    <w:p w14:paraId="1CE06DFF" w14:textId="28539173" w:rsidR="006F24B1" w:rsidRPr="005C0D60" w:rsidRDefault="00453703" w:rsidP="003331AD">
      <w:pPr>
        <w:spacing w:after="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Члан 33.</w:t>
      </w:r>
    </w:p>
    <w:p w14:paraId="68E8843C" w14:textId="608AA019" w:rsidR="006F24B1" w:rsidRPr="005C0D60" w:rsidRDefault="00453703" w:rsidP="003331AD">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 xml:space="preserve">Поступак издавања услова за пројектовање и прикључење, спроводи се у оквиру обједињене процедуре у складу са Законом, овом уредбом и </w:t>
      </w:r>
      <w:r w:rsidR="00772DFF" w:rsidRPr="005C0D60">
        <w:rPr>
          <w:rFonts w:ascii="Times New Roman" w:hAnsi="Times New Roman" w:cs="Times New Roman"/>
          <w:color w:val="000000"/>
          <w:sz w:val="24"/>
          <w:szCs w:val="24"/>
          <w:lang w:val="sr-Cyrl-CS"/>
        </w:rPr>
        <w:t>Правилником</w:t>
      </w:r>
      <w:r w:rsidRPr="005C0D60">
        <w:rPr>
          <w:rFonts w:ascii="Times New Roman" w:hAnsi="Times New Roman" w:cs="Times New Roman"/>
          <w:color w:val="000000"/>
          <w:sz w:val="24"/>
          <w:szCs w:val="24"/>
          <w:lang w:val="sr-Cyrl-CS"/>
        </w:rPr>
        <w:t>.</w:t>
      </w:r>
    </w:p>
    <w:p w14:paraId="412CBFBD" w14:textId="77777777" w:rsidR="003331AD" w:rsidRPr="005C0D60" w:rsidRDefault="003331AD" w:rsidP="003331AD">
      <w:pPr>
        <w:spacing w:after="0" w:line="240" w:lineRule="auto"/>
        <w:ind w:firstLine="720"/>
        <w:jc w:val="both"/>
        <w:rPr>
          <w:rFonts w:ascii="Times New Roman" w:hAnsi="Times New Roman" w:cs="Times New Roman"/>
          <w:sz w:val="24"/>
          <w:szCs w:val="24"/>
          <w:lang w:val="sr-Cyrl-CS"/>
        </w:rPr>
      </w:pPr>
    </w:p>
    <w:p w14:paraId="3B25DF45" w14:textId="610A5C15" w:rsidR="006F24B1" w:rsidRPr="005C0D60" w:rsidRDefault="00453703" w:rsidP="003331AD">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 xml:space="preserve">Имаоци јавних овлашћења услове за пројектовање и прикључење издају искључиво </w:t>
      </w:r>
      <w:r w:rsidR="00187409" w:rsidRPr="005C0D60">
        <w:rPr>
          <w:rFonts w:ascii="Times New Roman" w:hAnsi="Times New Roman" w:cs="Times New Roman"/>
          <w:color w:val="000000" w:themeColor="text1"/>
          <w:sz w:val="24"/>
          <w:szCs w:val="24"/>
          <w:lang w:val="sr-Cyrl-CS"/>
        </w:rPr>
        <w:t xml:space="preserve">у складу са одредбом члана 9. став 1. ове уредбе </w:t>
      </w:r>
      <w:r w:rsidRPr="005C0D60">
        <w:rPr>
          <w:rFonts w:ascii="Times New Roman" w:hAnsi="Times New Roman" w:cs="Times New Roman"/>
          <w:color w:val="000000"/>
          <w:sz w:val="24"/>
          <w:szCs w:val="24"/>
          <w:lang w:val="sr-Cyrl-CS"/>
        </w:rPr>
        <w:t>осим ако је Законом или овом уредбом другачије прописано.</w:t>
      </w:r>
    </w:p>
    <w:p w14:paraId="657B6A44" w14:textId="77777777" w:rsidR="003331AD" w:rsidRPr="005C0D60" w:rsidRDefault="003331AD" w:rsidP="003331AD">
      <w:pPr>
        <w:spacing w:after="0" w:line="240" w:lineRule="auto"/>
        <w:ind w:firstLine="720"/>
        <w:jc w:val="both"/>
        <w:rPr>
          <w:rFonts w:ascii="Times New Roman" w:hAnsi="Times New Roman" w:cs="Times New Roman"/>
          <w:color w:val="000000"/>
          <w:sz w:val="24"/>
          <w:szCs w:val="24"/>
          <w:lang w:val="sr-Cyrl-CS"/>
        </w:rPr>
      </w:pPr>
    </w:p>
    <w:p w14:paraId="36F31C01" w14:textId="04080477" w:rsidR="006F24B1" w:rsidRPr="005C0D60" w:rsidRDefault="00453703" w:rsidP="003331AD">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Ималац јавних овлашћења је дужан да достави надлежном органу услове за пројектовање и прикључење, односно паралелно вођење и укрштање, а који су услов за издавање локацијских услова и прикључење на објекте инфраструктуре, на начин и у року прописано</w:t>
      </w:r>
      <w:r w:rsidR="005161D9" w:rsidRPr="005C0D60">
        <w:rPr>
          <w:rFonts w:ascii="Times New Roman" w:hAnsi="Times New Roman" w:cs="Times New Roman"/>
          <w:color w:val="000000"/>
          <w:sz w:val="24"/>
          <w:szCs w:val="24"/>
          <w:lang w:val="sr-Cyrl-CS"/>
        </w:rPr>
        <w:t>м Законом</w:t>
      </w:r>
      <w:r w:rsidRPr="005C0D60">
        <w:rPr>
          <w:rFonts w:ascii="Times New Roman" w:hAnsi="Times New Roman" w:cs="Times New Roman"/>
          <w:color w:val="000000"/>
          <w:sz w:val="24"/>
          <w:szCs w:val="24"/>
          <w:lang w:val="sr-Cyrl-CS"/>
        </w:rPr>
        <w:t>.</w:t>
      </w:r>
    </w:p>
    <w:p w14:paraId="42A00792" w14:textId="77777777" w:rsidR="003331AD" w:rsidRPr="005C0D60" w:rsidRDefault="003331AD" w:rsidP="003331AD">
      <w:pPr>
        <w:spacing w:after="0" w:line="240" w:lineRule="auto"/>
        <w:ind w:firstLine="720"/>
        <w:jc w:val="both"/>
        <w:rPr>
          <w:rFonts w:ascii="Times New Roman" w:hAnsi="Times New Roman" w:cs="Times New Roman"/>
          <w:sz w:val="24"/>
          <w:szCs w:val="24"/>
          <w:lang w:val="sr-Cyrl-CS"/>
        </w:rPr>
      </w:pPr>
    </w:p>
    <w:p w14:paraId="27862636" w14:textId="40EBDCD3" w:rsidR="006F24B1" w:rsidRPr="005C0D60" w:rsidRDefault="00453703" w:rsidP="003331AD">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Ако ималац јавних овлашћења услове за пројектовање и прикључење издаје на основу података који су у поседу другог органа, организације или другог имаоца јавних овлашћења, те податке прибавља по службеној дужности.</w:t>
      </w:r>
    </w:p>
    <w:p w14:paraId="33835967" w14:textId="77777777" w:rsidR="003331AD" w:rsidRPr="005C0D60" w:rsidRDefault="003331AD" w:rsidP="003331AD">
      <w:pPr>
        <w:spacing w:after="0" w:line="240" w:lineRule="auto"/>
        <w:ind w:firstLine="720"/>
        <w:jc w:val="both"/>
        <w:rPr>
          <w:rFonts w:ascii="Times New Roman" w:hAnsi="Times New Roman" w:cs="Times New Roman"/>
          <w:sz w:val="24"/>
          <w:szCs w:val="24"/>
          <w:lang w:val="sr-Cyrl-CS"/>
        </w:rPr>
      </w:pPr>
    </w:p>
    <w:p w14:paraId="6074A2E8" w14:textId="4790E731" w:rsidR="006F24B1" w:rsidRPr="005C0D60" w:rsidRDefault="00453703" w:rsidP="003331AD">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Уз услове за пројектовање и прикључење на дистрибутивну електроенергетску мрежу ималац јавног овлашћења је дужан да достави спецификацију трошкова изградње прикључка и потписан типски уговор о изградњи прикључка на дистрибутивну електроенергетску мрежу потписан од стране одговорног лица имаоца јавног овлашћења са унетим подацима о цени изградње прикључка, року и начину плаћања (једнократно/рате), као и року изградње.</w:t>
      </w:r>
    </w:p>
    <w:p w14:paraId="1D022496" w14:textId="77777777" w:rsidR="003331AD" w:rsidRPr="005C0D60" w:rsidRDefault="003331AD" w:rsidP="003331AD">
      <w:pPr>
        <w:spacing w:after="0" w:line="240" w:lineRule="auto"/>
        <w:ind w:firstLine="720"/>
        <w:jc w:val="both"/>
        <w:rPr>
          <w:rFonts w:ascii="Times New Roman" w:hAnsi="Times New Roman" w:cs="Times New Roman"/>
          <w:sz w:val="24"/>
          <w:szCs w:val="24"/>
          <w:lang w:val="sr-Cyrl-CS"/>
        </w:rPr>
      </w:pPr>
    </w:p>
    <w:p w14:paraId="759A8E72" w14:textId="2BDD958F" w:rsidR="006F24B1" w:rsidRPr="005C0D60" w:rsidRDefault="00453703" w:rsidP="003331AD">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Ако ималац јавних овлашћења не достави тражене услове у року из става 3. овог члана надлежни орган ће поступити на начин и у року прописаном Законом.</w:t>
      </w:r>
    </w:p>
    <w:p w14:paraId="6EBF5D2C" w14:textId="77777777" w:rsidR="003331AD" w:rsidRPr="005C0D60" w:rsidRDefault="003331AD" w:rsidP="003331AD">
      <w:pPr>
        <w:spacing w:after="0" w:line="240" w:lineRule="auto"/>
        <w:ind w:firstLine="720"/>
        <w:jc w:val="both"/>
        <w:rPr>
          <w:rFonts w:ascii="Times New Roman" w:hAnsi="Times New Roman" w:cs="Times New Roman"/>
          <w:sz w:val="24"/>
          <w:szCs w:val="24"/>
          <w:lang w:val="sr-Cyrl-CS"/>
        </w:rPr>
      </w:pPr>
    </w:p>
    <w:p w14:paraId="4557A865" w14:textId="77777777" w:rsidR="006F24B1" w:rsidRPr="005C0D60" w:rsidRDefault="00453703" w:rsidP="003331AD">
      <w:pPr>
        <w:spacing w:after="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5. Поступак у случају када идејно решење не садржи податке неопходне за издавање услова за пројектовање и прикључење</w:t>
      </w:r>
    </w:p>
    <w:p w14:paraId="32220CF9" w14:textId="77777777" w:rsidR="003331AD" w:rsidRPr="005C0D60" w:rsidRDefault="003331AD" w:rsidP="004553B2">
      <w:pPr>
        <w:spacing w:after="120" w:line="240" w:lineRule="auto"/>
        <w:jc w:val="center"/>
        <w:rPr>
          <w:rFonts w:ascii="Times New Roman" w:hAnsi="Times New Roman" w:cs="Times New Roman"/>
          <w:color w:val="000000"/>
          <w:sz w:val="24"/>
          <w:szCs w:val="24"/>
          <w:lang w:val="sr-Cyrl-CS"/>
        </w:rPr>
      </w:pPr>
    </w:p>
    <w:p w14:paraId="4EE403A1" w14:textId="693BB1D4" w:rsidR="006F24B1" w:rsidRPr="005C0D60" w:rsidRDefault="00453703" w:rsidP="004553B2">
      <w:pPr>
        <w:spacing w:after="12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Члан 34.</w:t>
      </w:r>
    </w:p>
    <w:p w14:paraId="1C6C28A2" w14:textId="4DABA0FC" w:rsidR="006F24B1" w:rsidRPr="005C0D60" w:rsidRDefault="00453703" w:rsidP="003331AD">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Ако ималац јавних овлашћења не може да изда услове за пројектовање и прикључење због недостатака у садржини идејног решења достављеног уз захтев за издавање локацијских услова, дужан је да о томе без одлагања обавести надлежни орган, уз навођење свих недостатака, односно разлога за одбацивање.</w:t>
      </w:r>
    </w:p>
    <w:p w14:paraId="4C4BB1B2" w14:textId="77777777" w:rsidR="003331AD" w:rsidRPr="005C0D60" w:rsidRDefault="003331AD" w:rsidP="003331AD">
      <w:pPr>
        <w:spacing w:after="0" w:line="240" w:lineRule="auto"/>
        <w:ind w:firstLine="720"/>
        <w:jc w:val="both"/>
        <w:rPr>
          <w:rFonts w:ascii="Times New Roman" w:hAnsi="Times New Roman" w:cs="Times New Roman"/>
          <w:sz w:val="24"/>
          <w:szCs w:val="24"/>
          <w:lang w:val="sr-Cyrl-CS"/>
        </w:rPr>
      </w:pPr>
    </w:p>
    <w:p w14:paraId="5E4A2606" w14:textId="78AEB56F" w:rsidR="0068143F" w:rsidRPr="005C0D60" w:rsidRDefault="00453703" w:rsidP="003331AD">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По пријему обавештења из става 1. овог члана, а након пријема одговора свих ималаца јавних овлашћења, надлежни орган одбацује захтев у складу са члан</w:t>
      </w:r>
      <w:r w:rsidR="008070F2" w:rsidRPr="005C0D60">
        <w:rPr>
          <w:rFonts w:ascii="Times New Roman" w:hAnsi="Times New Roman" w:cs="Times New Roman"/>
          <w:color w:val="000000"/>
          <w:sz w:val="24"/>
          <w:szCs w:val="24"/>
          <w:lang w:val="sr-Cyrl-CS"/>
        </w:rPr>
        <w:t>ом 6. став 4</w:t>
      </w:r>
      <w:r w:rsidRPr="005C0D60">
        <w:rPr>
          <w:rFonts w:ascii="Times New Roman" w:hAnsi="Times New Roman" w:cs="Times New Roman"/>
          <w:color w:val="000000"/>
          <w:sz w:val="24"/>
          <w:szCs w:val="24"/>
          <w:lang w:val="sr-Cyrl-CS"/>
        </w:rPr>
        <w:t>. ове уредбе, уз свеобухватно образложење на који начин треба допунити идејно решење да би локацијски услови били издати.</w:t>
      </w:r>
    </w:p>
    <w:p w14:paraId="61735DC1" w14:textId="21015535" w:rsidR="00DC7423" w:rsidRPr="005C0D60" w:rsidRDefault="00DC7423" w:rsidP="004553B2">
      <w:pPr>
        <w:spacing w:after="150" w:line="240" w:lineRule="auto"/>
        <w:ind w:firstLine="720"/>
        <w:jc w:val="both"/>
        <w:rPr>
          <w:rFonts w:ascii="Times New Roman" w:hAnsi="Times New Roman" w:cs="Times New Roman"/>
          <w:color w:val="000000"/>
          <w:sz w:val="24"/>
          <w:szCs w:val="24"/>
          <w:lang w:val="sr-Cyrl-CS"/>
        </w:rPr>
      </w:pPr>
    </w:p>
    <w:p w14:paraId="4B2E9C22" w14:textId="782A69E3" w:rsidR="004805AA" w:rsidRPr="005C0D60" w:rsidRDefault="004805AA" w:rsidP="004553B2">
      <w:pPr>
        <w:spacing w:after="150" w:line="240" w:lineRule="auto"/>
        <w:ind w:firstLine="720"/>
        <w:jc w:val="both"/>
        <w:rPr>
          <w:rFonts w:ascii="Times New Roman" w:hAnsi="Times New Roman" w:cs="Times New Roman"/>
          <w:color w:val="000000"/>
          <w:sz w:val="24"/>
          <w:szCs w:val="24"/>
          <w:lang w:val="sr-Cyrl-CS"/>
        </w:rPr>
      </w:pPr>
    </w:p>
    <w:p w14:paraId="0E2D2FE4" w14:textId="77777777" w:rsidR="004805AA" w:rsidRPr="005C0D60" w:rsidRDefault="004805AA" w:rsidP="004553B2">
      <w:pPr>
        <w:spacing w:after="150" w:line="240" w:lineRule="auto"/>
        <w:ind w:firstLine="720"/>
        <w:jc w:val="both"/>
        <w:rPr>
          <w:rFonts w:ascii="Times New Roman" w:hAnsi="Times New Roman" w:cs="Times New Roman"/>
          <w:color w:val="000000"/>
          <w:sz w:val="24"/>
          <w:szCs w:val="24"/>
          <w:lang w:val="sr-Cyrl-CS"/>
        </w:rPr>
      </w:pPr>
    </w:p>
    <w:p w14:paraId="78AFCFD2" w14:textId="77777777" w:rsidR="006F24B1" w:rsidRPr="005C0D60" w:rsidRDefault="00453703" w:rsidP="003331AD">
      <w:pPr>
        <w:spacing w:after="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lastRenderedPageBreak/>
        <w:t>6. Прибављање података и докумената у поступку издавања услова за пројектовање и прикључење</w:t>
      </w:r>
    </w:p>
    <w:p w14:paraId="0C04D920" w14:textId="77777777" w:rsidR="003331AD" w:rsidRPr="005C0D60" w:rsidRDefault="003331AD" w:rsidP="004553B2">
      <w:pPr>
        <w:spacing w:after="120" w:line="240" w:lineRule="auto"/>
        <w:jc w:val="center"/>
        <w:rPr>
          <w:rFonts w:ascii="Times New Roman" w:hAnsi="Times New Roman" w:cs="Times New Roman"/>
          <w:color w:val="000000"/>
          <w:sz w:val="24"/>
          <w:szCs w:val="24"/>
          <w:lang w:val="sr-Cyrl-CS"/>
        </w:rPr>
      </w:pPr>
    </w:p>
    <w:p w14:paraId="0BC4A14E" w14:textId="2E40EE5B" w:rsidR="006F24B1" w:rsidRPr="005C0D60" w:rsidRDefault="00453703" w:rsidP="003331AD">
      <w:pPr>
        <w:spacing w:after="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Члан 35.</w:t>
      </w:r>
    </w:p>
    <w:p w14:paraId="116CE41D" w14:textId="5EA16497" w:rsidR="006F24B1" w:rsidRPr="005C0D60" w:rsidRDefault="00453703" w:rsidP="003331AD">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Све податке и документе које проверавају и/или прибављају у поступку издавања услова за пројектовање и прикључење у обједињеној процедури, а које им надлежни орган не достављају кроз ЦИС у складу са Законом и овом уредбом, имаоци јавних овлашћења прибављају преко сервисне магистрале органа, у складу са прописима који уређују електронску управу, односно у складу са чланом 9. став 3. и чланом 103. Закона о општем управном поступку</w:t>
      </w:r>
      <w:r w:rsidR="000070B9" w:rsidRPr="005C0D60">
        <w:rPr>
          <w:rFonts w:ascii="Times New Roman" w:hAnsi="Times New Roman" w:cs="Times New Roman"/>
          <w:color w:val="000000"/>
          <w:sz w:val="24"/>
          <w:szCs w:val="24"/>
          <w:lang w:val="sr-Cyrl-CS"/>
        </w:rPr>
        <w:t xml:space="preserve"> („Службени гласник РС”, бр. 18/16, 95/18 - аутентично тумачење и 2/23 - УС)</w:t>
      </w:r>
      <w:r w:rsidRPr="005C0D60">
        <w:rPr>
          <w:rFonts w:ascii="Times New Roman" w:hAnsi="Times New Roman" w:cs="Times New Roman"/>
          <w:color w:val="000000"/>
          <w:sz w:val="24"/>
          <w:szCs w:val="24"/>
          <w:lang w:val="sr-Cyrl-CS"/>
        </w:rPr>
        <w:t>.</w:t>
      </w:r>
    </w:p>
    <w:p w14:paraId="709CE8D8" w14:textId="77777777" w:rsidR="003331AD" w:rsidRPr="005C0D60" w:rsidRDefault="003331AD" w:rsidP="003331AD">
      <w:pPr>
        <w:spacing w:after="0" w:line="240" w:lineRule="auto"/>
        <w:ind w:firstLine="720"/>
        <w:jc w:val="both"/>
        <w:rPr>
          <w:rFonts w:ascii="Times New Roman" w:hAnsi="Times New Roman" w:cs="Times New Roman"/>
          <w:sz w:val="24"/>
          <w:szCs w:val="24"/>
          <w:lang w:val="sr-Cyrl-CS"/>
        </w:rPr>
      </w:pPr>
    </w:p>
    <w:p w14:paraId="1977D78C" w14:textId="77777777" w:rsidR="006F24B1" w:rsidRPr="005C0D60" w:rsidRDefault="00453703" w:rsidP="003331AD">
      <w:pPr>
        <w:spacing w:after="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7. Утврђење статуса имаоца јавних овлашћења</w:t>
      </w:r>
    </w:p>
    <w:p w14:paraId="44896693" w14:textId="77777777" w:rsidR="003331AD" w:rsidRPr="005C0D60" w:rsidRDefault="003331AD" w:rsidP="004553B2">
      <w:pPr>
        <w:spacing w:after="120" w:line="240" w:lineRule="auto"/>
        <w:jc w:val="center"/>
        <w:rPr>
          <w:rFonts w:ascii="Times New Roman" w:hAnsi="Times New Roman" w:cs="Times New Roman"/>
          <w:color w:val="000000"/>
          <w:sz w:val="24"/>
          <w:szCs w:val="24"/>
          <w:lang w:val="sr-Cyrl-CS"/>
        </w:rPr>
      </w:pPr>
    </w:p>
    <w:p w14:paraId="2594D361" w14:textId="769B72A0" w:rsidR="006F24B1" w:rsidRPr="005C0D60" w:rsidRDefault="00453703" w:rsidP="003331AD">
      <w:pPr>
        <w:spacing w:after="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Члан 36.</w:t>
      </w:r>
    </w:p>
    <w:p w14:paraId="597DE895" w14:textId="20003A8A" w:rsidR="006F24B1" w:rsidRPr="005C0D60" w:rsidRDefault="00453703" w:rsidP="003331AD">
      <w:pPr>
        <w:spacing w:after="0" w:line="240" w:lineRule="auto"/>
        <w:ind w:firstLine="720"/>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Статус имаоца јавних овлашћења, надлежног за издавање услова за пројектовање и прикључење п</w:t>
      </w:r>
      <w:r w:rsidR="00A91D3C" w:rsidRPr="005C0D60">
        <w:rPr>
          <w:rFonts w:ascii="Times New Roman" w:hAnsi="Times New Roman" w:cs="Times New Roman"/>
          <w:color w:val="000000"/>
          <w:sz w:val="24"/>
          <w:szCs w:val="24"/>
          <w:lang w:val="sr-Cyrl-CS"/>
        </w:rPr>
        <w:t>о конкретном захтеву за издавање</w:t>
      </w:r>
      <w:r w:rsidRPr="005C0D60">
        <w:rPr>
          <w:rFonts w:ascii="Times New Roman" w:hAnsi="Times New Roman" w:cs="Times New Roman"/>
          <w:color w:val="000000"/>
          <w:sz w:val="24"/>
          <w:szCs w:val="24"/>
          <w:lang w:val="sr-Cyrl-CS"/>
        </w:rPr>
        <w:t xml:space="preserve"> локацијских услова, надлежни орган утврђује на основу:</w:t>
      </w:r>
    </w:p>
    <w:p w14:paraId="4E508CBF" w14:textId="3FB237F3" w:rsidR="006F24B1" w:rsidRPr="005C0D60" w:rsidRDefault="0081552B"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1) закона којим су</w:t>
      </w:r>
      <w:r w:rsidR="00453703" w:rsidRPr="005C0D60">
        <w:rPr>
          <w:rFonts w:ascii="Times New Roman" w:hAnsi="Times New Roman" w:cs="Times New Roman"/>
          <w:color w:val="000000"/>
          <w:sz w:val="24"/>
          <w:szCs w:val="24"/>
          <w:lang w:val="sr-Cyrl-CS"/>
        </w:rPr>
        <w:t xml:space="preserve"> </w:t>
      </w:r>
      <w:r w:rsidRPr="005C0D60">
        <w:rPr>
          <w:rFonts w:ascii="Times New Roman" w:hAnsi="Times New Roman" w:cs="Times New Roman"/>
          <w:color w:val="000000"/>
          <w:sz w:val="24"/>
          <w:szCs w:val="24"/>
          <w:lang w:val="sr-Cyrl-CS"/>
        </w:rPr>
        <w:t>имаоцу јавних овлашћења поверени ти послови</w:t>
      </w:r>
      <w:r w:rsidR="00453703" w:rsidRPr="005C0D60">
        <w:rPr>
          <w:rFonts w:ascii="Times New Roman" w:hAnsi="Times New Roman" w:cs="Times New Roman"/>
          <w:color w:val="000000"/>
          <w:sz w:val="24"/>
          <w:szCs w:val="24"/>
          <w:lang w:val="sr-Cyrl-CS"/>
        </w:rPr>
        <w:t>;</w:t>
      </w:r>
    </w:p>
    <w:p w14:paraId="03345574" w14:textId="52516179" w:rsidR="006F24B1" w:rsidRPr="005C0D60" w:rsidRDefault="00453703" w:rsidP="004553B2">
      <w:pPr>
        <w:spacing w:after="0" w:line="240" w:lineRule="auto"/>
        <w:ind w:firstLine="709"/>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 xml:space="preserve">2) одлуке јединице локалне самоуправе, односно града или аутономне покрајине, којим се том правном лицу, органу или организацији поверавају </w:t>
      </w:r>
      <w:r w:rsidR="0081552B" w:rsidRPr="005C0D60">
        <w:rPr>
          <w:rFonts w:ascii="Times New Roman" w:hAnsi="Times New Roman" w:cs="Times New Roman"/>
          <w:color w:val="000000"/>
          <w:sz w:val="24"/>
          <w:szCs w:val="24"/>
          <w:lang w:val="sr-Cyrl-CS"/>
        </w:rPr>
        <w:t>послови</w:t>
      </w:r>
      <w:r w:rsidRPr="005C0D60">
        <w:rPr>
          <w:rFonts w:ascii="Times New Roman" w:hAnsi="Times New Roman" w:cs="Times New Roman"/>
          <w:color w:val="000000"/>
          <w:sz w:val="24"/>
          <w:szCs w:val="24"/>
          <w:lang w:val="sr-Cyrl-CS"/>
        </w:rPr>
        <w:t xml:space="preserve"> у области издавањa услова за пројектовањe и прикључење, паралелно вођење и укрштање за потребе издавања локацијских услова у поступку обједињене процедуре.</w:t>
      </w:r>
    </w:p>
    <w:p w14:paraId="0CF08FFD" w14:textId="77777777" w:rsidR="008070F2" w:rsidRPr="005C0D60" w:rsidRDefault="008070F2" w:rsidP="004553B2">
      <w:pPr>
        <w:spacing w:after="0" w:line="240" w:lineRule="auto"/>
        <w:ind w:firstLine="709"/>
        <w:jc w:val="both"/>
        <w:rPr>
          <w:rFonts w:ascii="Times New Roman" w:hAnsi="Times New Roman" w:cs="Times New Roman"/>
          <w:sz w:val="24"/>
          <w:szCs w:val="24"/>
          <w:lang w:val="sr-Cyrl-CS"/>
        </w:rPr>
      </w:pPr>
    </w:p>
    <w:p w14:paraId="09BF035C" w14:textId="260710FD" w:rsidR="006F24B1" w:rsidRPr="005C0D60" w:rsidRDefault="00453703" w:rsidP="00257248">
      <w:pPr>
        <w:spacing w:after="0" w:line="240" w:lineRule="auto"/>
        <w:ind w:firstLine="709"/>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 xml:space="preserve">Сви имаоци јавних овлашћења дужни су </w:t>
      </w:r>
      <w:r w:rsidR="008070F2" w:rsidRPr="005C0D60">
        <w:rPr>
          <w:rFonts w:ascii="Times New Roman" w:hAnsi="Times New Roman" w:cs="Times New Roman"/>
          <w:color w:val="000000"/>
          <w:sz w:val="24"/>
          <w:szCs w:val="24"/>
          <w:lang w:val="sr-Cyrl-CS"/>
        </w:rPr>
        <w:t>да у складу са чланом</w:t>
      </w:r>
      <w:r w:rsidRPr="005C0D60">
        <w:rPr>
          <w:rFonts w:ascii="Times New Roman" w:hAnsi="Times New Roman" w:cs="Times New Roman"/>
          <w:color w:val="000000"/>
          <w:sz w:val="24"/>
          <w:szCs w:val="24"/>
          <w:lang w:val="sr-Cyrl-CS"/>
        </w:rPr>
        <w:t xml:space="preserve"> 8а Закона</w:t>
      </w:r>
      <w:r w:rsidR="008070F2" w:rsidRPr="005C0D60">
        <w:rPr>
          <w:rFonts w:ascii="Times New Roman" w:hAnsi="Times New Roman" w:cs="Times New Roman"/>
          <w:color w:val="000000"/>
          <w:sz w:val="24"/>
          <w:szCs w:val="24"/>
          <w:lang w:val="sr-Cyrl-CS"/>
        </w:rPr>
        <w:t>,</w:t>
      </w:r>
      <w:r w:rsidRPr="005C0D60">
        <w:rPr>
          <w:rFonts w:ascii="Times New Roman" w:hAnsi="Times New Roman" w:cs="Times New Roman"/>
          <w:color w:val="000000"/>
          <w:sz w:val="24"/>
          <w:szCs w:val="24"/>
          <w:lang w:val="sr-Cyrl-CS"/>
        </w:rPr>
        <w:t xml:space="preserve"> услове за пројектовање и прикључење издају у поступку обједињене процедуре кроз ЦИС, осим ако је Законом и овом уредбом другачије прописано.</w:t>
      </w:r>
    </w:p>
    <w:p w14:paraId="54F07F3C" w14:textId="77777777" w:rsidR="00257248" w:rsidRPr="005C0D60" w:rsidRDefault="00257248" w:rsidP="00257248">
      <w:pPr>
        <w:spacing w:after="0" w:line="240" w:lineRule="auto"/>
        <w:ind w:firstLine="709"/>
        <w:jc w:val="both"/>
        <w:rPr>
          <w:rFonts w:ascii="Times New Roman" w:hAnsi="Times New Roman" w:cs="Times New Roman"/>
          <w:sz w:val="24"/>
          <w:szCs w:val="24"/>
          <w:lang w:val="sr-Cyrl-CS"/>
        </w:rPr>
      </w:pPr>
    </w:p>
    <w:p w14:paraId="7FF08715" w14:textId="77777777" w:rsidR="006F24B1" w:rsidRPr="005C0D60" w:rsidRDefault="00453703" w:rsidP="00257248">
      <w:pPr>
        <w:spacing w:after="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Члан 37.</w:t>
      </w:r>
    </w:p>
    <w:p w14:paraId="497B3D56" w14:textId="371F7EC2" w:rsidR="006F24B1" w:rsidRPr="005C0D60" w:rsidRDefault="00453703" w:rsidP="00257248">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Надлежна министарства воде списак органа, организација и правних лица којима су овлашћења за издавање услова за пројектовање и прикључење поверена законом који је у њиховој надлежности.</w:t>
      </w:r>
    </w:p>
    <w:p w14:paraId="4E4EB9CF" w14:textId="77777777" w:rsidR="00257248" w:rsidRPr="005C0D60" w:rsidRDefault="00257248" w:rsidP="00257248">
      <w:pPr>
        <w:spacing w:after="0" w:line="240" w:lineRule="auto"/>
        <w:ind w:firstLine="720"/>
        <w:jc w:val="both"/>
        <w:rPr>
          <w:rFonts w:ascii="Times New Roman" w:hAnsi="Times New Roman" w:cs="Times New Roman"/>
          <w:sz w:val="24"/>
          <w:szCs w:val="24"/>
          <w:lang w:val="sr-Cyrl-CS"/>
        </w:rPr>
      </w:pPr>
    </w:p>
    <w:p w14:paraId="17ECDB98" w14:textId="018CCE74" w:rsidR="006F24B1" w:rsidRPr="005C0D60" w:rsidRDefault="00453703" w:rsidP="00257248">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Јединице локалне самоуправе, град и аутономна покрајина воде списак органа којима су поверили овлашћења за издавање услова за пројектовање и прикључење из њихове надлежности.</w:t>
      </w:r>
    </w:p>
    <w:p w14:paraId="11D8D777" w14:textId="77777777" w:rsidR="00257248" w:rsidRPr="005C0D60" w:rsidRDefault="00257248" w:rsidP="00257248">
      <w:pPr>
        <w:spacing w:after="0" w:line="240" w:lineRule="auto"/>
        <w:ind w:firstLine="720"/>
        <w:jc w:val="both"/>
        <w:rPr>
          <w:rFonts w:ascii="Times New Roman" w:hAnsi="Times New Roman" w:cs="Times New Roman"/>
          <w:sz w:val="24"/>
          <w:szCs w:val="24"/>
          <w:lang w:val="sr-Cyrl-CS"/>
        </w:rPr>
      </w:pPr>
    </w:p>
    <w:p w14:paraId="74B11767" w14:textId="32B5A85D" w:rsidR="006F24B1" w:rsidRPr="005C0D60" w:rsidRDefault="00453703" w:rsidP="00257248">
      <w:pPr>
        <w:spacing w:after="0" w:line="240" w:lineRule="auto"/>
        <w:ind w:firstLine="720"/>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Спискови из ст</w:t>
      </w:r>
      <w:r w:rsidR="00B55AA6" w:rsidRPr="005C0D60">
        <w:rPr>
          <w:rFonts w:ascii="Times New Roman" w:hAnsi="Times New Roman" w:cs="Times New Roman"/>
          <w:color w:val="000000"/>
          <w:sz w:val="24"/>
          <w:szCs w:val="24"/>
          <w:lang w:val="sr-Cyrl-CS"/>
        </w:rPr>
        <w:t>.</w:t>
      </w:r>
      <w:r w:rsidRPr="005C0D60">
        <w:rPr>
          <w:rFonts w:ascii="Times New Roman" w:hAnsi="Times New Roman" w:cs="Times New Roman"/>
          <w:color w:val="000000"/>
          <w:sz w:val="24"/>
          <w:szCs w:val="24"/>
          <w:lang w:val="sr-Cyrl-CS"/>
        </w:rPr>
        <w:t xml:space="preserve"> 1. и 2. овог члана садрже следеће податке:</w:t>
      </w:r>
    </w:p>
    <w:p w14:paraId="48DBCBAB" w14:textId="7777777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1) назив имаоца јавних овлашћења;</w:t>
      </w:r>
    </w:p>
    <w:p w14:paraId="332145B3" w14:textId="7777777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2) матични број имаоца јавних овлашћења, ако му је додељен;</w:t>
      </w:r>
    </w:p>
    <w:p w14:paraId="1E7BB10E" w14:textId="7777777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3) назив, односно опис услова за пројектовање и прикључење које издаје;</w:t>
      </w:r>
    </w:p>
    <w:p w14:paraId="0A443570" w14:textId="7777777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4) означење основа којим му је додељен статус имаоца јавних овлашћења (члан закона, односно пун назив акта којим су му поверена овлашћења);</w:t>
      </w:r>
    </w:p>
    <w:p w14:paraId="75C2CADF" w14:textId="77777777" w:rsidR="006F24B1" w:rsidRPr="005C0D60" w:rsidRDefault="00453703" w:rsidP="004553B2">
      <w:pPr>
        <w:spacing w:after="0" w:line="240" w:lineRule="auto"/>
        <w:ind w:firstLine="709"/>
        <w:jc w:val="both"/>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5) контакт имаоца јавних овлашћења;</w:t>
      </w:r>
    </w:p>
    <w:p w14:paraId="4CEDCE43" w14:textId="2B32BFE1" w:rsidR="006F24B1" w:rsidRPr="005C0D60" w:rsidRDefault="00453703" w:rsidP="004553B2">
      <w:pPr>
        <w:spacing w:after="0" w:line="240" w:lineRule="auto"/>
        <w:ind w:firstLine="709"/>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6) број рачуна на који се врше уплате за издавање услова за пројектовање и прикључење.</w:t>
      </w:r>
    </w:p>
    <w:p w14:paraId="42E0F0AC" w14:textId="77777777" w:rsidR="008070F2" w:rsidRPr="005C0D60" w:rsidRDefault="008070F2" w:rsidP="004553B2">
      <w:pPr>
        <w:spacing w:after="0" w:line="240" w:lineRule="auto"/>
        <w:ind w:firstLine="709"/>
        <w:jc w:val="both"/>
        <w:rPr>
          <w:rFonts w:ascii="Times New Roman" w:hAnsi="Times New Roman" w:cs="Times New Roman"/>
          <w:sz w:val="24"/>
          <w:szCs w:val="24"/>
          <w:lang w:val="sr-Cyrl-CS"/>
        </w:rPr>
      </w:pPr>
    </w:p>
    <w:p w14:paraId="5A0EC6EA" w14:textId="3113675C" w:rsidR="006F24B1" w:rsidRPr="005C0D60" w:rsidRDefault="00E9078F" w:rsidP="00257248">
      <w:pPr>
        <w:spacing w:after="0" w:line="240" w:lineRule="auto"/>
        <w:ind w:firstLine="709"/>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Лица из ст.</w:t>
      </w:r>
      <w:r w:rsidR="00453703" w:rsidRPr="005C0D60">
        <w:rPr>
          <w:rFonts w:ascii="Times New Roman" w:hAnsi="Times New Roman" w:cs="Times New Roman"/>
          <w:color w:val="000000"/>
          <w:sz w:val="24"/>
          <w:szCs w:val="24"/>
          <w:lang w:val="sr-Cyrl-CS"/>
        </w:rPr>
        <w:t xml:space="preserve"> 1. и 2. овог члана достављају Регистратору централне евиденције ажурне спискове са подацима из става 3. овог чл</w:t>
      </w:r>
      <w:r w:rsidR="00A10999" w:rsidRPr="005C0D60">
        <w:rPr>
          <w:rFonts w:ascii="Times New Roman" w:hAnsi="Times New Roman" w:cs="Times New Roman"/>
          <w:color w:val="000000"/>
          <w:sz w:val="24"/>
          <w:szCs w:val="24"/>
          <w:lang w:val="sr-Cyrl-CS"/>
        </w:rPr>
        <w:t xml:space="preserve">ана најмање једном годишње од 1 - </w:t>
      </w:r>
      <w:r w:rsidR="00453703" w:rsidRPr="005C0D60">
        <w:rPr>
          <w:rFonts w:ascii="Times New Roman" w:hAnsi="Times New Roman" w:cs="Times New Roman"/>
          <w:color w:val="000000"/>
          <w:sz w:val="24"/>
          <w:szCs w:val="24"/>
          <w:lang w:val="sr-Cyrl-CS"/>
        </w:rPr>
        <w:t xml:space="preserve">31. </w:t>
      </w:r>
      <w:r w:rsidR="00453703" w:rsidRPr="005C0D60">
        <w:rPr>
          <w:rFonts w:ascii="Times New Roman" w:hAnsi="Times New Roman" w:cs="Times New Roman"/>
          <w:color w:val="000000"/>
          <w:sz w:val="24"/>
          <w:szCs w:val="24"/>
          <w:lang w:val="sr-Cyrl-CS"/>
        </w:rPr>
        <w:lastRenderedPageBreak/>
        <w:t>јануара текуће године, као и приликом сваке промене података о имаоцима јавних овлашћења са тог списка.</w:t>
      </w:r>
    </w:p>
    <w:p w14:paraId="50711454" w14:textId="77777777" w:rsidR="00257248" w:rsidRPr="005C0D60" w:rsidRDefault="00257248" w:rsidP="00257248">
      <w:pPr>
        <w:spacing w:after="0" w:line="240" w:lineRule="auto"/>
        <w:ind w:firstLine="709"/>
        <w:jc w:val="both"/>
        <w:rPr>
          <w:rFonts w:ascii="Times New Roman" w:hAnsi="Times New Roman" w:cs="Times New Roman"/>
          <w:sz w:val="24"/>
          <w:szCs w:val="24"/>
          <w:lang w:val="sr-Cyrl-CS"/>
        </w:rPr>
      </w:pPr>
    </w:p>
    <w:p w14:paraId="03F1F267" w14:textId="2353B373" w:rsidR="006F24B1" w:rsidRPr="005C0D60" w:rsidRDefault="00453703" w:rsidP="00257248">
      <w:pPr>
        <w:spacing w:after="0" w:line="240" w:lineRule="auto"/>
        <w:ind w:firstLine="709"/>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Регистратор Централне евиденције без одлагања обједињује спискове из ст</w:t>
      </w:r>
      <w:r w:rsidR="00F45A4A" w:rsidRPr="005C0D60">
        <w:rPr>
          <w:rFonts w:ascii="Times New Roman" w:hAnsi="Times New Roman" w:cs="Times New Roman"/>
          <w:color w:val="000000"/>
          <w:sz w:val="24"/>
          <w:szCs w:val="24"/>
          <w:lang w:val="sr-Cyrl-CS"/>
        </w:rPr>
        <w:t>.</w:t>
      </w:r>
      <w:r w:rsidRPr="005C0D60">
        <w:rPr>
          <w:rFonts w:ascii="Times New Roman" w:hAnsi="Times New Roman" w:cs="Times New Roman"/>
          <w:color w:val="000000"/>
          <w:sz w:val="24"/>
          <w:szCs w:val="24"/>
          <w:lang w:val="sr-Cyrl-CS"/>
        </w:rPr>
        <w:t xml:space="preserve"> 1. и 2. овог члана и чини их јавно доступним на интернет страници Агенције за привредне регистре.</w:t>
      </w:r>
    </w:p>
    <w:p w14:paraId="5D180084" w14:textId="77777777" w:rsidR="00257248" w:rsidRPr="005C0D60" w:rsidRDefault="00257248" w:rsidP="00257248">
      <w:pPr>
        <w:spacing w:after="0" w:line="240" w:lineRule="auto"/>
        <w:ind w:firstLine="709"/>
        <w:jc w:val="both"/>
        <w:rPr>
          <w:rFonts w:ascii="Times New Roman" w:hAnsi="Times New Roman" w:cs="Times New Roman"/>
          <w:sz w:val="24"/>
          <w:szCs w:val="24"/>
          <w:lang w:val="sr-Cyrl-CS"/>
        </w:rPr>
      </w:pPr>
    </w:p>
    <w:p w14:paraId="73ED0267" w14:textId="23204376" w:rsidR="006F24B1" w:rsidRPr="005C0D60" w:rsidRDefault="00453703" w:rsidP="00257248">
      <w:pPr>
        <w:spacing w:after="0" w:line="240" w:lineRule="auto"/>
        <w:ind w:firstLine="709"/>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Регистратор Централне евиденције доставља списак ималаца јавних овлашћења министарству надлежном за послове грађевинарства, ради информисања.</w:t>
      </w:r>
    </w:p>
    <w:p w14:paraId="27C8D764" w14:textId="77777777" w:rsidR="00257248" w:rsidRPr="005C0D60" w:rsidRDefault="00257248" w:rsidP="00257248">
      <w:pPr>
        <w:spacing w:after="0" w:line="240" w:lineRule="auto"/>
        <w:ind w:firstLine="709"/>
        <w:jc w:val="both"/>
        <w:rPr>
          <w:rFonts w:ascii="Times New Roman" w:hAnsi="Times New Roman" w:cs="Times New Roman"/>
          <w:sz w:val="24"/>
          <w:szCs w:val="24"/>
          <w:lang w:val="sr-Cyrl-CS"/>
        </w:rPr>
      </w:pPr>
    </w:p>
    <w:p w14:paraId="668210F8" w14:textId="2C6325C4" w:rsidR="006F24B1" w:rsidRPr="005C0D60" w:rsidRDefault="00453703" w:rsidP="00257248">
      <w:pPr>
        <w:spacing w:after="0" w:line="240" w:lineRule="auto"/>
        <w:ind w:firstLine="709"/>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Ако надлежни орган утврди да неки ималац јавних овлашћења није на списку из ст</w:t>
      </w:r>
      <w:r w:rsidR="00CE06F6" w:rsidRPr="005C0D60">
        <w:rPr>
          <w:rFonts w:ascii="Times New Roman" w:hAnsi="Times New Roman" w:cs="Times New Roman"/>
          <w:color w:val="000000"/>
          <w:sz w:val="24"/>
          <w:szCs w:val="24"/>
          <w:lang w:val="sr-Cyrl-CS"/>
        </w:rPr>
        <w:t>.</w:t>
      </w:r>
      <w:r w:rsidRPr="005C0D60">
        <w:rPr>
          <w:rFonts w:ascii="Times New Roman" w:hAnsi="Times New Roman" w:cs="Times New Roman"/>
          <w:color w:val="000000"/>
          <w:sz w:val="24"/>
          <w:szCs w:val="24"/>
          <w:lang w:val="sr-Cyrl-CS"/>
        </w:rPr>
        <w:t xml:space="preserve"> 1. и 2. овог члана или да не поседује креиран налог у ЦИС-у, као и у случају ако утврди да тај списак није ажуран, може о томе обавестити лице из ст</w:t>
      </w:r>
      <w:r w:rsidR="00CE06F6" w:rsidRPr="005C0D60">
        <w:rPr>
          <w:rFonts w:ascii="Times New Roman" w:hAnsi="Times New Roman" w:cs="Times New Roman"/>
          <w:color w:val="000000"/>
          <w:sz w:val="24"/>
          <w:szCs w:val="24"/>
          <w:lang w:val="sr-Cyrl-CS"/>
        </w:rPr>
        <w:t>.</w:t>
      </w:r>
      <w:r w:rsidRPr="005C0D60">
        <w:rPr>
          <w:rFonts w:ascii="Times New Roman" w:hAnsi="Times New Roman" w:cs="Times New Roman"/>
          <w:color w:val="000000"/>
          <w:sz w:val="24"/>
          <w:szCs w:val="24"/>
          <w:lang w:val="sr-Cyrl-CS"/>
        </w:rPr>
        <w:t xml:space="preserve"> 1. и 2. овог члана надлежно за вођење списка, са предлогом да ажурира тај списак, односно да у оквиру својих надлежности предузме активности у циљу реализације обавезе имаоца јавних овлашћења да поступа кроз ЦИС. Обавештење може послати и Регистратору централне евиденције, ради информисања.</w:t>
      </w:r>
    </w:p>
    <w:p w14:paraId="72ACA4CB" w14:textId="77777777" w:rsidR="004255D9" w:rsidRPr="005C0D60" w:rsidRDefault="004255D9" w:rsidP="004553B2">
      <w:pPr>
        <w:spacing w:after="150" w:line="240" w:lineRule="auto"/>
        <w:ind w:firstLine="709"/>
        <w:jc w:val="both"/>
        <w:rPr>
          <w:rFonts w:ascii="Times New Roman" w:hAnsi="Times New Roman" w:cs="Times New Roman"/>
          <w:sz w:val="24"/>
          <w:szCs w:val="24"/>
          <w:lang w:val="sr-Cyrl-CS"/>
        </w:rPr>
      </w:pPr>
    </w:p>
    <w:p w14:paraId="26D1D522" w14:textId="5259DB5C" w:rsidR="006F24B1" w:rsidRPr="005C0D60" w:rsidRDefault="00453703" w:rsidP="00257248">
      <w:pPr>
        <w:spacing w:after="0" w:line="240" w:lineRule="auto"/>
        <w:jc w:val="center"/>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V. ФОРМАТ АКАТА И ДОКУМЕНТАЦИЈЕ</w:t>
      </w:r>
    </w:p>
    <w:p w14:paraId="5C412EBD" w14:textId="77777777" w:rsidR="004255D9" w:rsidRPr="005C0D60" w:rsidRDefault="004255D9" w:rsidP="004553B2">
      <w:pPr>
        <w:spacing w:after="120" w:line="240" w:lineRule="auto"/>
        <w:jc w:val="center"/>
        <w:rPr>
          <w:rFonts w:ascii="Times New Roman" w:hAnsi="Times New Roman" w:cs="Times New Roman"/>
          <w:sz w:val="24"/>
          <w:szCs w:val="24"/>
          <w:lang w:val="sr-Cyrl-CS"/>
        </w:rPr>
      </w:pPr>
    </w:p>
    <w:p w14:paraId="5AEA476D" w14:textId="77777777" w:rsidR="006F24B1" w:rsidRPr="005C0D60" w:rsidRDefault="00453703" w:rsidP="00257248">
      <w:pPr>
        <w:spacing w:after="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Члан 38.</w:t>
      </w:r>
    </w:p>
    <w:p w14:paraId="68C304C6" w14:textId="3A5DAFF8" w:rsidR="006F24B1" w:rsidRPr="005C0D60" w:rsidRDefault="00453703" w:rsidP="00257248">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Сва акта која доносе, односно размењују надлежни орган и имаоци јавних овлашћења у поступку издавања услова за пројектовање и прикључење, у оквиру обједињене процедуре, достављају се у форми електронског документа, израђеног у складу са Законом, овом уредбом, правилником који</w:t>
      </w:r>
      <w:r w:rsidR="00BB7820" w:rsidRPr="005C0D60">
        <w:rPr>
          <w:rFonts w:ascii="Times New Roman" w:hAnsi="Times New Roman" w:cs="Times New Roman"/>
          <w:color w:val="000000"/>
          <w:sz w:val="24"/>
          <w:szCs w:val="24"/>
          <w:lang w:val="sr-Cyrl-CS"/>
        </w:rPr>
        <w:t>м се</w:t>
      </w:r>
      <w:r w:rsidRPr="005C0D60">
        <w:rPr>
          <w:rFonts w:ascii="Times New Roman" w:hAnsi="Times New Roman" w:cs="Times New Roman"/>
          <w:color w:val="000000"/>
          <w:sz w:val="24"/>
          <w:szCs w:val="24"/>
          <w:lang w:val="sr-Cyrl-CS"/>
        </w:rPr>
        <w:t xml:space="preserve"> уређу</w:t>
      </w:r>
      <w:r w:rsidR="00BB7820" w:rsidRPr="005C0D60">
        <w:rPr>
          <w:rFonts w:ascii="Times New Roman" w:hAnsi="Times New Roman" w:cs="Times New Roman"/>
          <w:color w:val="000000"/>
          <w:sz w:val="24"/>
          <w:szCs w:val="24"/>
          <w:lang w:val="sr-Cyrl-CS"/>
        </w:rPr>
        <w:t>је садржина</w:t>
      </w:r>
      <w:r w:rsidRPr="005C0D60">
        <w:rPr>
          <w:rFonts w:ascii="Times New Roman" w:hAnsi="Times New Roman" w:cs="Times New Roman"/>
          <w:color w:val="000000"/>
          <w:sz w:val="24"/>
          <w:szCs w:val="24"/>
          <w:lang w:val="sr-Cyrl-CS"/>
        </w:rPr>
        <w:t xml:space="preserve"> техничке документације п</w:t>
      </w:r>
      <w:r w:rsidR="004255D9" w:rsidRPr="005C0D60">
        <w:rPr>
          <w:rFonts w:ascii="Times New Roman" w:hAnsi="Times New Roman" w:cs="Times New Roman"/>
          <w:color w:val="000000"/>
          <w:sz w:val="24"/>
          <w:szCs w:val="24"/>
          <w:lang w:val="sr-Cyrl-CS"/>
        </w:rPr>
        <w:t>рема класи и намени објеката и П</w:t>
      </w:r>
      <w:r w:rsidRPr="005C0D60">
        <w:rPr>
          <w:rFonts w:ascii="Times New Roman" w:hAnsi="Times New Roman" w:cs="Times New Roman"/>
          <w:color w:val="000000"/>
          <w:sz w:val="24"/>
          <w:szCs w:val="24"/>
          <w:lang w:val="sr-Cyrl-CS"/>
        </w:rPr>
        <w:t>равилником.</w:t>
      </w:r>
    </w:p>
    <w:p w14:paraId="3734A34C" w14:textId="77777777" w:rsidR="00257248" w:rsidRPr="005C0D60" w:rsidRDefault="00257248" w:rsidP="00257248">
      <w:pPr>
        <w:spacing w:after="0" w:line="240" w:lineRule="auto"/>
        <w:ind w:firstLine="720"/>
        <w:jc w:val="both"/>
        <w:rPr>
          <w:rFonts w:ascii="Times New Roman" w:hAnsi="Times New Roman" w:cs="Times New Roman"/>
          <w:sz w:val="24"/>
          <w:szCs w:val="24"/>
          <w:lang w:val="sr-Cyrl-CS"/>
        </w:rPr>
      </w:pPr>
    </w:p>
    <w:p w14:paraId="0554F3BA" w14:textId="27B74D57" w:rsidR="006F24B1" w:rsidRPr="005C0D60" w:rsidRDefault="00453703" w:rsidP="00257248">
      <w:pPr>
        <w:spacing w:after="0" w:line="240" w:lineRule="auto"/>
        <w:jc w:val="center"/>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VI. ПРЕЛАЗНЕ И ЗАВРШНЕ ОДРЕДБЕ</w:t>
      </w:r>
    </w:p>
    <w:p w14:paraId="3E1ED733" w14:textId="77777777" w:rsidR="00257248" w:rsidRPr="005C0D60" w:rsidRDefault="00257248" w:rsidP="00257248">
      <w:pPr>
        <w:spacing w:after="0" w:line="240" w:lineRule="auto"/>
        <w:jc w:val="center"/>
        <w:rPr>
          <w:rFonts w:ascii="Times New Roman" w:hAnsi="Times New Roman" w:cs="Times New Roman"/>
          <w:sz w:val="24"/>
          <w:szCs w:val="24"/>
          <w:lang w:val="sr-Cyrl-CS"/>
        </w:rPr>
      </w:pPr>
    </w:p>
    <w:p w14:paraId="2716DBC5" w14:textId="390CA25F" w:rsidR="006F24B1" w:rsidRPr="005C0D60" w:rsidRDefault="00453703" w:rsidP="00257248">
      <w:pPr>
        <w:spacing w:after="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Рок за објављивање аката којима се уређују стварни трошкови за издавање услова за пројектовање и прикључење</w:t>
      </w:r>
    </w:p>
    <w:p w14:paraId="37CDC4A0" w14:textId="77777777" w:rsidR="00257248" w:rsidRPr="005C0D60" w:rsidRDefault="00257248" w:rsidP="004553B2">
      <w:pPr>
        <w:spacing w:after="120" w:line="240" w:lineRule="auto"/>
        <w:jc w:val="center"/>
        <w:rPr>
          <w:rFonts w:ascii="Times New Roman" w:hAnsi="Times New Roman" w:cs="Times New Roman"/>
          <w:color w:val="000000"/>
          <w:sz w:val="24"/>
          <w:szCs w:val="24"/>
          <w:lang w:val="sr-Cyrl-CS"/>
        </w:rPr>
      </w:pPr>
    </w:p>
    <w:p w14:paraId="32F9ED0F" w14:textId="638671EF" w:rsidR="006F24B1" w:rsidRPr="005C0D60" w:rsidRDefault="00453703" w:rsidP="00257248">
      <w:pPr>
        <w:spacing w:after="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Члан 39.</w:t>
      </w:r>
    </w:p>
    <w:p w14:paraId="39081FC8" w14:textId="4C9A84C3" w:rsidR="006F24B1" w:rsidRPr="005C0D60" w:rsidRDefault="00453703" w:rsidP="00257248">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 xml:space="preserve">Надлежни орган и ималац јавних овлашћења обавезни су да у року од 30 дана од дана ступања </w:t>
      </w:r>
      <w:r w:rsidR="00E727A5" w:rsidRPr="005C0D60">
        <w:rPr>
          <w:rFonts w:ascii="Times New Roman" w:hAnsi="Times New Roman" w:cs="Times New Roman"/>
          <w:color w:val="000000"/>
          <w:sz w:val="24"/>
          <w:szCs w:val="24"/>
          <w:lang w:val="sr-Cyrl-CS"/>
        </w:rPr>
        <w:t xml:space="preserve">на снагу </w:t>
      </w:r>
      <w:r w:rsidRPr="005C0D60">
        <w:rPr>
          <w:rFonts w:ascii="Times New Roman" w:hAnsi="Times New Roman" w:cs="Times New Roman"/>
          <w:color w:val="000000"/>
          <w:sz w:val="24"/>
          <w:szCs w:val="24"/>
          <w:lang w:val="sr-Cyrl-CS"/>
        </w:rPr>
        <w:t>ове уредбе објаве износе стварних трошкова за издавање локацијских услова и услова за пројектовање и прикључење у складу са чланом 17. ове уредбе.</w:t>
      </w:r>
    </w:p>
    <w:p w14:paraId="5EE4161D" w14:textId="77777777" w:rsidR="00257248" w:rsidRPr="005C0D60" w:rsidRDefault="00257248" w:rsidP="00257248">
      <w:pPr>
        <w:spacing w:after="0" w:line="240" w:lineRule="auto"/>
        <w:ind w:firstLine="720"/>
        <w:jc w:val="both"/>
        <w:rPr>
          <w:rFonts w:ascii="Times New Roman" w:hAnsi="Times New Roman" w:cs="Times New Roman"/>
          <w:sz w:val="24"/>
          <w:szCs w:val="24"/>
          <w:lang w:val="sr-Cyrl-CS"/>
        </w:rPr>
      </w:pPr>
    </w:p>
    <w:p w14:paraId="07B81280" w14:textId="052B831B" w:rsidR="006F24B1" w:rsidRPr="005C0D60" w:rsidRDefault="00453703" w:rsidP="00257248">
      <w:pPr>
        <w:spacing w:after="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 xml:space="preserve">Надлежна министарства, односно јединице локалне самоуправе, град и аутономна покрајина дужни су да списак органа, организација и правних лица из члана 37. </w:t>
      </w:r>
      <w:r w:rsidR="00BE0744" w:rsidRPr="005C0D60">
        <w:rPr>
          <w:rFonts w:ascii="Times New Roman" w:hAnsi="Times New Roman" w:cs="Times New Roman"/>
          <w:color w:val="000000"/>
          <w:sz w:val="24"/>
          <w:szCs w:val="24"/>
          <w:lang w:val="sr-Cyrl-CS"/>
        </w:rPr>
        <w:t>с</w:t>
      </w:r>
      <w:r w:rsidRPr="005C0D60">
        <w:rPr>
          <w:rFonts w:ascii="Times New Roman" w:hAnsi="Times New Roman" w:cs="Times New Roman"/>
          <w:color w:val="000000"/>
          <w:sz w:val="24"/>
          <w:szCs w:val="24"/>
          <w:lang w:val="sr-Cyrl-CS"/>
        </w:rPr>
        <w:t>т</w:t>
      </w:r>
      <w:r w:rsidR="00BE0744" w:rsidRPr="005C0D60">
        <w:rPr>
          <w:rFonts w:ascii="Times New Roman" w:hAnsi="Times New Roman" w:cs="Times New Roman"/>
          <w:color w:val="000000"/>
          <w:sz w:val="24"/>
          <w:szCs w:val="24"/>
          <w:lang w:val="sr-Cyrl-CS"/>
        </w:rPr>
        <w:t>.</w:t>
      </w:r>
      <w:r w:rsidRPr="005C0D60">
        <w:rPr>
          <w:rFonts w:ascii="Times New Roman" w:hAnsi="Times New Roman" w:cs="Times New Roman"/>
          <w:color w:val="000000"/>
          <w:sz w:val="24"/>
          <w:szCs w:val="24"/>
          <w:lang w:val="sr-Cyrl-CS"/>
        </w:rPr>
        <w:t xml:space="preserve"> 1. и 2. ове уредбе сачине и доставе регистратору централне евиденције ради обједињавања и објављивања у складу са </w:t>
      </w:r>
      <w:r w:rsidR="000A268E" w:rsidRPr="005C0D60">
        <w:rPr>
          <w:rFonts w:ascii="Times New Roman" w:hAnsi="Times New Roman" w:cs="Times New Roman"/>
          <w:color w:val="000000"/>
          <w:sz w:val="24"/>
          <w:szCs w:val="24"/>
          <w:lang w:val="sr-Cyrl-CS"/>
        </w:rPr>
        <w:t xml:space="preserve">чланом 37. став </w:t>
      </w:r>
      <w:r w:rsidRPr="005C0D60">
        <w:rPr>
          <w:rFonts w:ascii="Times New Roman" w:hAnsi="Times New Roman" w:cs="Times New Roman"/>
          <w:color w:val="000000"/>
          <w:sz w:val="24"/>
          <w:szCs w:val="24"/>
          <w:lang w:val="sr-Cyrl-CS"/>
        </w:rPr>
        <w:t xml:space="preserve">5. </w:t>
      </w:r>
      <w:r w:rsidR="000A268E" w:rsidRPr="005C0D60">
        <w:rPr>
          <w:rFonts w:ascii="Times New Roman" w:hAnsi="Times New Roman" w:cs="Times New Roman"/>
          <w:color w:val="000000"/>
          <w:sz w:val="24"/>
          <w:szCs w:val="24"/>
          <w:lang w:val="sr-Cyrl-CS"/>
        </w:rPr>
        <w:t>ове уредбе</w:t>
      </w:r>
      <w:r w:rsidRPr="005C0D60">
        <w:rPr>
          <w:rFonts w:ascii="Times New Roman" w:hAnsi="Times New Roman" w:cs="Times New Roman"/>
          <w:color w:val="000000"/>
          <w:sz w:val="24"/>
          <w:szCs w:val="24"/>
          <w:lang w:val="sr-Cyrl-CS"/>
        </w:rPr>
        <w:t xml:space="preserve"> у року од 90 дана од ступања на снагу ове уредбе.</w:t>
      </w:r>
    </w:p>
    <w:p w14:paraId="715145B9" w14:textId="0C8E7078" w:rsidR="00B77A44" w:rsidRPr="005C0D60" w:rsidRDefault="00B77A44" w:rsidP="00257248">
      <w:pPr>
        <w:spacing w:after="0" w:line="240" w:lineRule="auto"/>
        <w:ind w:firstLine="720"/>
        <w:jc w:val="both"/>
        <w:rPr>
          <w:rFonts w:ascii="Times New Roman" w:hAnsi="Times New Roman" w:cs="Times New Roman"/>
          <w:color w:val="000000"/>
          <w:sz w:val="24"/>
          <w:szCs w:val="24"/>
          <w:lang w:val="sr-Cyrl-CS"/>
        </w:rPr>
      </w:pPr>
    </w:p>
    <w:p w14:paraId="4F7D6583" w14:textId="3D31D75E" w:rsidR="00B77A44" w:rsidRPr="005C0D60" w:rsidRDefault="00B77A44" w:rsidP="00257248">
      <w:pPr>
        <w:spacing w:after="0" w:line="240" w:lineRule="auto"/>
        <w:ind w:firstLine="720"/>
        <w:jc w:val="both"/>
        <w:rPr>
          <w:rFonts w:ascii="Times New Roman" w:hAnsi="Times New Roman" w:cs="Times New Roman"/>
          <w:color w:val="000000"/>
          <w:sz w:val="24"/>
          <w:szCs w:val="24"/>
          <w:lang w:val="sr-Cyrl-CS"/>
        </w:rPr>
      </w:pPr>
    </w:p>
    <w:p w14:paraId="3C2010AF" w14:textId="3C0BCE47" w:rsidR="00B77A44" w:rsidRPr="005C0D60" w:rsidRDefault="00B77A44" w:rsidP="00257248">
      <w:pPr>
        <w:spacing w:after="0" w:line="240" w:lineRule="auto"/>
        <w:ind w:firstLine="720"/>
        <w:jc w:val="both"/>
        <w:rPr>
          <w:rFonts w:ascii="Times New Roman" w:hAnsi="Times New Roman" w:cs="Times New Roman"/>
          <w:color w:val="000000"/>
          <w:sz w:val="24"/>
          <w:szCs w:val="24"/>
          <w:lang w:val="sr-Cyrl-CS"/>
        </w:rPr>
      </w:pPr>
    </w:p>
    <w:p w14:paraId="2BF56012" w14:textId="77777777" w:rsidR="00B77A44" w:rsidRPr="005C0D60" w:rsidRDefault="00B77A44" w:rsidP="00257248">
      <w:pPr>
        <w:spacing w:after="0" w:line="240" w:lineRule="auto"/>
        <w:ind w:firstLine="720"/>
        <w:jc w:val="both"/>
        <w:rPr>
          <w:rFonts w:ascii="Times New Roman" w:hAnsi="Times New Roman" w:cs="Times New Roman"/>
          <w:color w:val="000000"/>
          <w:sz w:val="24"/>
          <w:szCs w:val="24"/>
          <w:lang w:val="sr-Cyrl-CS"/>
        </w:rPr>
      </w:pPr>
    </w:p>
    <w:p w14:paraId="54ACB663" w14:textId="77777777" w:rsidR="00257248" w:rsidRPr="005C0D60" w:rsidRDefault="00257248" w:rsidP="00257248">
      <w:pPr>
        <w:spacing w:after="0" w:line="240" w:lineRule="auto"/>
        <w:ind w:firstLine="720"/>
        <w:jc w:val="both"/>
        <w:rPr>
          <w:rFonts w:ascii="Times New Roman" w:hAnsi="Times New Roman" w:cs="Times New Roman"/>
          <w:color w:val="000000"/>
          <w:sz w:val="24"/>
          <w:szCs w:val="24"/>
          <w:lang w:val="sr-Cyrl-CS"/>
        </w:rPr>
      </w:pPr>
    </w:p>
    <w:p w14:paraId="4D009A64" w14:textId="77777777" w:rsidR="00771000" w:rsidRPr="005C0D60" w:rsidRDefault="00771000" w:rsidP="00771000">
      <w:pPr>
        <w:spacing w:after="0" w:line="240" w:lineRule="auto"/>
        <w:jc w:val="center"/>
        <w:rPr>
          <w:rFonts w:ascii="Times New Roman" w:hAnsi="Times New Roman" w:cs="Times New Roman"/>
          <w:color w:val="000000"/>
          <w:sz w:val="24"/>
          <w:szCs w:val="24"/>
          <w:lang w:val="sr-Cyrl-CS"/>
        </w:rPr>
      </w:pPr>
    </w:p>
    <w:p w14:paraId="7E94C428" w14:textId="6221FD55" w:rsidR="007131CA" w:rsidRPr="005C0D60" w:rsidRDefault="007131CA" w:rsidP="00771000">
      <w:pPr>
        <w:spacing w:after="0" w:line="240" w:lineRule="auto"/>
        <w:jc w:val="center"/>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lastRenderedPageBreak/>
        <w:t>Прибављање услова ималаца јавних овлашћења ако је израђен урбанистички пројекат</w:t>
      </w:r>
    </w:p>
    <w:p w14:paraId="2AE5B3D3" w14:textId="77777777" w:rsidR="00257248" w:rsidRPr="005C0D60" w:rsidRDefault="00257248" w:rsidP="00257248">
      <w:pPr>
        <w:spacing w:after="0" w:line="240" w:lineRule="auto"/>
        <w:jc w:val="center"/>
        <w:rPr>
          <w:rFonts w:ascii="Times New Roman" w:hAnsi="Times New Roman" w:cs="Times New Roman"/>
          <w:color w:val="000000"/>
          <w:sz w:val="24"/>
          <w:szCs w:val="24"/>
          <w:lang w:val="sr-Cyrl-CS"/>
        </w:rPr>
      </w:pPr>
    </w:p>
    <w:p w14:paraId="2403E8BD" w14:textId="6EA5D251" w:rsidR="007131CA" w:rsidRPr="005C0D60" w:rsidRDefault="009B4610" w:rsidP="00257248">
      <w:pPr>
        <w:spacing w:after="0" w:line="240" w:lineRule="auto"/>
        <w:jc w:val="center"/>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themeColor="text1"/>
          <w:sz w:val="24"/>
          <w:szCs w:val="24"/>
          <w:lang w:val="sr-Cyrl-CS"/>
        </w:rPr>
        <w:t>Члан 40.</w:t>
      </w:r>
    </w:p>
    <w:p w14:paraId="6235A89F" w14:textId="5AE483E2" w:rsidR="00BB0568" w:rsidRPr="005C0D60" w:rsidRDefault="009B4610" w:rsidP="00257248">
      <w:pPr>
        <w:spacing w:after="0" w:line="240" w:lineRule="auto"/>
        <w:ind w:firstLine="720"/>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themeColor="text1"/>
          <w:sz w:val="24"/>
          <w:szCs w:val="24"/>
          <w:lang w:val="sr-Cyrl-CS"/>
        </w:rPr>
        <w:t>Одредба члана 9. с</w:t>
      </w:r>
      <w:r w:rsidR="00DF44C7" w:rsidRPr="005C0D60">
        <w:rPr>
          <w:rFonts w:ascii="Times New Roman" w:hAnsi="Times New Roman" w:cs="Times New Roman"/>
          <w:color w:val="000000" w:themeColor="text1"/>
          <w:sz w:val="24"/>
          <w:szCs w:val="24"/>
          <w:lang w:val="sr-Cyrl-CS"/>
        </w:rPr>
        <w:t>тав 2. о</w:t>
      </w:r>
      <w:r w:rsidRPr="005C0D60">
        <w:rPr>
          <w:rFonts w:ascii="Times New Roman" w:hAnsi="Times New Roman" w:cs="Times New Roman"/>
          <w:color w:val="000000" w:themeColor="text1"/>
          <w:sz w:val="24"/>
          <w:szCs w:val="24"/>
          <w:lang w:val="sr-Cyrl-CS"/>
        </w:rPr>
        <w:t>ве уредбе, неће се примењивати ако је урбанистич</w:t>
      </w:r>
      <w:r w:rsidR="00F64C1B" w:rsidRPr="005C0D60">
        <w:rPr>
          <w:rFonts w:ascii="Times New Roman" w:hAnsi="Times New Roman" w:cs="Times New Roman"/>
          <w:color w:val="000000" w:themeColor="text1"/>
          <w:sz w:val="24"/>
          <w:szCs w:val="24"/>
          <w:lang w:val="sr-Cyrl-CS"/>
        </w:rPr>
        <w:t>к</w:t>
      </w:r>
      <w:r w:rsidRPr="005C0D60">
        <w:rPr>
          <w:rFonts w:ascii="Times New Roman" w:hAnsi="Times New Roman" w:cs="Times New Roman"/>
          <w:color w:val="000000" w:themeColor="text1"/>
          <w:sz w:val="24"/>
          <w:szCs w:val="24"/>
          <w:lang w:val="sr-Cyrl-CS"/>
        </w:rPr>
        <w:t>и пројекат</w:t>
      </w:r>
      <w:r w:rsidR="00DF44C7" w:rsidRPr="005C0D60">
        <w:rPr>
          <w:rFonts w:ascii="Times New Roman" w:hAnsi="Times New Roman" w:cs="Times New Roman"/>
          <w:color w:val="000000" w:themeColor="text1"/>
          <w:sz w:val="24"/>
          <w:szCs w:val="24"/>
          <w:lang w:val="sr-Cyrl-CS"/>
        </w:rPr>
        <w:t xml:space="preserve"> потврђен пре </w:t>
      </w:r>
      <w:r w:rsidR="008170E1" w:rsidRPr="005C0D60">
        <w:rPr>
          <w:rFonts w:ascii="Times New Roman" w:hAnsi="Times New Roman" w:cs="Times New Roman"/>
          <w:color w:val="000000" w:themeColor="text1"/>
          <w:sz w:val="24"/>
          <w:szCs w:val="24"/>
          <w:lang w:val="sr-Cyrl-CS"/>
        </w:rPr>
        <w:t xml:space="preserve">4. августа </w:t>
      </w:r>
      <w:r w:rsidR="00491E09" w:rsidRPr="005C0D60">
        <w:rPr>
          <w:rFonts w:ascii="Times New Roman" w:hAnsi="Times New Roman" w:cs="Times New Roman"/>
          <w:color w:val="000000" w:themeColor="text1"/>
          <w:sz w:val="24"/>
          <w:szCs w:val="24"/>
          <w:lang w:val="sr-Cyrl-CS"/>
        </w:rPr>
        <w:t xml:space="preserve">2023. године, </w:t>
      </w:r>
      <w:r w:rsidRPr="005C0D60">
        <w:rPr>
          <w:rFonts w:ascii="Times New Roman" w:hAnsi="Times New Roman" w:cs="Times New Roman"/>
          <w:color w:val="000000" w:themeColor="text1"/>
          <w:sz w:val="24"/>
          <w:szCs w:val="24"/>
          <w:lang w:val="sr-Cyrl-CS"/>
        </w:rPr>
        <w:t>у случају:</w:t>
      </w:r>
    </w:p>
    <w:p w14:paraId="6071A41D" w14:textId="1CA15BA9" w:rsidR="007131CA" w:rsidRPr="005C0D60" w:rsidRDefault="00DF44C7" w:rsidP="004553B2">
      <w:pPr>
        <w:pStyle w:val="ListParagraph"/>
        <w:numPr>
          <w:ilvl w:val="0"/>
          <w:numId w:val="1"/>
        </w:numPr>
        <w:tabs>
          <w:tab w:val="left" w:pos="270"/>
          <w:tab w:val="left" w:pos="993"/>
        </w:tabs>
        <w:spacing w:after="150" w:line="240" w:lineRule="auto"/>
        <w:ind w:left="0" w:firstLine="709"/>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themeColor="text1"/>
          <w:sz w:val="24"/>
          <w:szCs w:val="24"/>
          <w:lang w:val="sr-Cyrl-CS"/>
        </w:rPr>
        <w:t>д</w:t>
      </w:r>
      <w:r w:rsidR="009B4610" w:rsidRPr="005C0D60">
        <w:rPr>
          <w:rFonts w:ascii="Times New Roman" w:hAnsi="Times New Roman" w:cs="Times New Roman"/>
          <w:color w:val="000000" w:themeColor="text1"/>
          <w:sz w:val="24"/>
          <w:szCs w:val="24"/>
          <w:lang w:val="sr-Cyrl-CS"/>
        </w:rPr>
        <w:t>а је истекао рок важења услова ималаца јавних овлашћења који су прибављени за потребе израде урбанистичког пројекта;</w:t>
      </w:r>
    </w:p>
    <w:p w14:paraId="32E785EF" w14:textId="3278BC90" w:rsidR="00BB0568" w:rsidRPr="005C0D60" w:rsidRDefault="00DF44C7" w:rsidP="004553B2">
      <w:pPr>
        <w:pStyle w:val="ListParagraph"/>
        <w:numPr>
          <w:ilvl w:val="0"/>
          <w:numId w:val="1"/>
        </w:numPr>
        <w:tabs>
          <w:tab w:val="left" w:pos="270"/>
          <w:tab w:val="left" w:pos="993"/>
        </w:tabs>
        <w:spacing w:after="150" w:line="240" w:lineRule="auto"/>
        <w:ind w:left="0" w:firstLine="709"/>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themeColor="text1"/>
          <w:sz w:val="24"/>
          <w:szCs w:val="24"/>
          <w:lang w:val="sr-Cyrl-CS"/>
        </w:rPr>
        <w:t>д</w:t>
      </w:r>
      <w:r w:rsidR="009B4610" w:rsidRPr="005C0D60">
        <w:rPr>
          <w:rFonts w:ascii="Times New Roman" w:hAnsi="Times New Roman" w:cs="Times New Roman"/>
          <w:color w:val="000000" w:themeColor="text1"/>
          <w:sz w:val="24"/>
          <w:szCs w:val="24"/>
          <w:lang w:val="sr-Cyrl-CS"/>
        </w:rPr>
        <w:t>а услови ималаца јавних овлашћења прибављени за потребе израде урбанистичког пројекта садрже податак да је потребно прибавити услове ималаца јавних овлашћења у поступку издавања локацијских услова;</w:t>
      </w:r>
    </w:p>
    <w:p w14:paraId="2B705D7A" w14:textId="0130170C" w:rsidR="00BB0568" w:rsidRPr="005C0D60" w:rsidRDefault="00DF44C7" w:rsidP="00257248">
      <w:pPr>
        <w:pStyle w:val="ListParagraph"/>
        <w:numPr>
          <w:ilvl w:val="0"/>
          <w:numId w:val="1"/>
        </w:numPr>
        <w:tabs>
          <w:tab w:val="left" w:pos="270"/>
          <w:tab w:val="left" w:pos="993"/>
        </w:tabs>
        <w:spacing w:after="0" w:line="240" w:lineRule="auto"/>
        <w:ind w:left="0" w:firstLine="709"/>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themeColor="text1"/>
          <w:sz w:val="24"/>
          <w:szCs w:val="24"/>
          <w:lang w:val="sr-Cyrl-CS"/>
        </w:rPr>
        <w:t>д</w:t>
      </w:r>
      <w:r w:rsidR="009B4610" w:rsidRPr="005C0D60">
        <w:rPr>
          <w:rFonts w:ascii="Times New Roman" w:hAnsi="Times New Roman" w:cs="Times New Roman"/>
          <w:color w:val="000000" w:themeColor="text1"/>
          <w:sz w:val="24"/>
          <w:szCs w:val="24"/>
          <w:lang w:val="sr-Cyrl-CS"/>
        </w:rPr>
        <w:t>а је у условима ималаца јавних овлашћења који су прибављени за потребе израде урбанистичког пројекта, наведено да се ти услови издају за потребе израде урбанистичког пројекта, а не за потребе</w:t>
      </w:r>
      <w:r w:rsidR="00D97D18" w:rsidRPr="005C0D60">
        <w:rPr>
          <w:rFonts w:ascii="Times New Roman" w:hAnsi="Times New Roman" w:cs="Times New Roman"/>
          <w:color w:val="000000" w:themeColor="text1"/>
          <w:sz w:val="24"/>
          <w:szCs w:val="24"/>
          <w:lang w:val="sr-Cyrl-CS"/>
        </w:rPr>
        <w:t xml:space="preserve"> израде пројектне документације.</w:t>
      </w:r>
    </w:p>
    <w:p w14:paraId="3A6B2AEA" w14:textId="77777777" w:rsidR="004748B6" w:rsidRPr="005C0D60" w:rsidRDefault="004748B6" w:rsidP="004553B2">
      <w:pPr>
        <w:pStyle w:val="ListParagraph"/>
        <w:tabs>
          <w:tab w:val="left" w:pos="270"/>
          <w:tab w:val="left" w:pos="993"/>
        </w:tabs>
        <w:spacing w:after="150" w:line="240" w:lineRule="auto"/>
        <w:ind w:left="709"/>
        <w:jc w:val="both"/>
        <w:rPr>
          <w:rFonts w:ascii="Times New Roman" w:hAnsi="Times New Roman" w:cs="Times New Roman"/>
          <w:color w:val="000000" w:themeColor="text1"/>
          <w:sz w:val="24"/>
          <w:szCs w:val="24"/>
          <w:lang w:val="sr-Cyrl-CS"/>
        </w:rPr>
      </w:pPr>
    </w:p>
    <w:p w14:paraId="4B4C5382" w14:textId="3130AB27" w:rsidR="00771000" w:rsidRPr="005C0D60" w:rsidRDefault="00771000" w:rsidP="00257248">
      <w:pPr>
        <w:spacing w:after="0" w:line="240" w:lineRule="auto"/>
        <w:jc w:val="center"/>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themeColor="text1"/>
          <w:sz w:val="24"/>
          <w:szCs w:val="24"/>
          <w:lang w:val="sr-Cyrl-CS"/>
        </w:rPr>
        <w:t>Престанак важења прописа</w:t>
      </w:r>
    </w:p>
    <w:p w14:paraId="3322CFBC" w14:textId="77777777" w:rsidR="00771000" w:rsidRPr="005C0D60" w:rsidRDefault="00771000" w:rsidP="00257248">
      <w:pPr>
        <w:spacing w:after="0" w:line="240" w:lineRule="auto"/>
        <w:jc w:val="center"/>
        <w:rPr>
          <w:rFonts w:ascii="Times New Roman" w:hAnsi="Times New Roman" w:cs="Times New Roman"/>
          <w:color w:val="000000" w:themeColor="text1"/>
          <w:sz w:val="24"/>
          <w:szCs w:val="24"/>
          <w:lang w:val="sr-Cyrl-CS"/>
        </w:rPr>
      </w:pPr>
    </w:p>
    <w:p w14:paraId="3BAA7FFB" w14:textId="08B60E39" w:rsidR="006F24B1" w:rsidRPr="005C0D60" w:rsidRDefault="00DF44C7" w:rsidP="00257248">
      <w:pPr>
        <w:spacing w:after="0" w:line="240" w:lineRule="auto"/>
        <w:jc w:val="center"/>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themeColor="text1"/>
          <w:sz w:val="24"/>
          <w:szCs w:val="24"/>
          <w:lang w:val="sr-Cyrl-CS"/>
        </w:rPr>
        <w:t>Члан 41.</w:t>
      </w:r>
    </w:p>
    <w:p w14:paraId="16FCA4F7" w14:textId="3A248C61" w:rsidR="006F24B1" w:rsidRPr="005C0D60" w:rsidRDefault="00DF44C7" w:rsidP="00257248">
      <w:pPr>
        <w:spacing w:after="0" w:line="240" w:lineRule="auto"/>
        <w:ind w:firstLine="720"/>
        <w:jc w:val="both"/>
        <w:rPr>
          <w:rFonts w:ascii="Times New Roman" w:hAnsi="Times New Roman" w:cs="Times New Roman"/>
          <w:color w:val="000000" w:themeColor="text1"/>
          <w:sz w:val="24"/>
          <w:szCs w:val="24"/>
          <w:lang w:val="sr-Cyrl-CS"/>
        </w:rPr>
      </w:pPr>
      <w:r w:rsidRPr="005C0D60">
        <w:rPr>
          <w:rFonts w:ascii="Times New Roman" w:hAnsi="Times New Roman" w:cs="Times New Roman"/>
          <w:color w:val="000000" w:themeColor="text1"/>
          <w:sz w:val="24"/>
          <w:szCs w:val="24"/>
          <w:lang w:val="sr-Cyrl-CS"/>
        </w:rPr>
        <w:t>Даном ступања на снагу ове уредбе престаје да важи Уредба о локацијским условима („Службени гласник РСˮ</w:t>
      </w:r>
      <w:r w:rsidR="00A67E77" w:rsidRPr="005C0D60">
        <w:rPr>
          <w:rFonts w:ascii="Times New Roman" w:hAnsi="Times New Roman" w:cs="Times New Roman"/>
          <w:color w:val="000000" w:themeColor="text1"/>
          <w:sz w:val="24"/>
          <w:szCs w:val="24"/>
          <w:lang w:val="sr-Cyrl-CS"/>
        </w:rPr>
        <w:t>, број</w:t>
      </w:r>
      <w:r w:rsidRPr="005C0D60">
        <w:rPr>
          <w:rFonts w:ascii="Times New Roman" w:hAnsi="Times New Roman" w:cs="Times New Roman"/>
          <w:color w:val="000000" w:themeColor="text1"/>
          <w:sz w:val="24"/>
          <w:szCs w:val="24"/>
          <w:lang w:val="sr-Cyrl-CS"/>
        </w:rPr>
        <w:t xml:space="preserve"> </w:t>
      </w:r>
      <w:r w:rsidR="00A67E77" w:rsidRPr="005C0D60">
        <w:rPr>
          <w:rFonts w:ascii="Times New Roman" w:hAnsi="Times New Roman" w:cs="Times New Roman"/>
          <w:color w:val="000000" w:themeColor="text1"/>
          <w:sz w:val="24"/>
          <w:szCs w:val="24"/>
          <w:lang w:val="sr-Cyrl-CS"/>
        </w:rPr>
        <w:t>115/</w:t>
      </w:r>
      <w:r w:rsidRPr="005C0D60">
        <w:rPr>
          <w:rFonts w:ascii="Times New Roman" w:hAnsi="Times New Roman" w:cs="Times New Roman"/>
          <w:color w:val="000000" w:themeColor="text1"/>
          <w:sz w:val="24"/>
          <w:szCs w:val="24"/>
          <w:lang w:val="sr-Cyrl-CS"/>
        </w:rPr>
        <w:t>20).</w:t>
      </w:r>
    </w:p>
    <w:p w14:paraId="272A46DF" w14:textId="77777777" w:rsidR="00257248" w:rsidRPr="005C0D60" w:rsidRDefault="00257248" w:rsidP="00257248">
      <w:pPr>
        <w:spacing w:after="0" w:line="240" w:lineRule="auto"/>
        <w:ind w:firstLine="720"/>
        <w:jc w:val="both"/>
        <w:rPr>
          <w:rFonts w:ascii="Times New Roman" w:hAnsi="Times New Roman" w:cs="Times New Roman"/>
          <w:color w:val="000000" w:themeColor="text1"/>
          <w:sz w:val="24"/>
          <w:szCs w:val="24"/>
          <w:lang w:val="sr-Cyrl-CS"/>
        </w:rPr>
      </w:pPr>
    </w:p>
    <w:p w14:paraId="755156F8" w14:textId="1C8B3DBD" w:rsidR="006F24B1" w:rsidRPr="005C0D60" w:rsidRDefault="00453703" w:rsidP="00257248">
      <w:pPr>
        <w:spacing w:after="0" w:line="240" w:lineRule="auto"/>
        <w:jc w:val="center"/>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Ступање на снагу</w:t>
      </w:r>
    </w:p>
    <w:p w14:paraId="74A051B2" w14:textId="77777777" w:rsidR="00257248" w:rsidRPr="005C0D60" w:rsidRDefault="00257248" w:rsidP="00257248">
      <w:pPr>
        <w:spacing w:after="0" w:line="240" w:lineRule="auto"/>
        <w:jc w:val="center"/>
        <w:rPr>
          <w:rFonts w:ascii="Times New Roman" w:hAnsi="Times New Roman" w:cs="Times New Roman"/>
          <w:sz w:val="24"/>
          <w:szCs w:val="24"/>
          <w:lang w:val="sr-Cyrl-CS"/>
        </w:rPr>
      </w:pPr>
    </w:p>
    <w:p w14:paraId="4C824D9F" w14:textId="06DA5A3B" w:rsidR="006F24B1" w:rsidRPr="005C0D60" w:rsidRDefault="00DF44C7" w:rsidP="00257248">
      <w:pPr>
        <w:spacing w:after="0" w:line="240" w:lineRule="auto"/>
        <w:jc w:val="center"/>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Члан 42</w:t>
      </w:r>
      <w:r w:rsidR="00453703" w:rsidRPr="005C0D60">
        <w:rPr>
          <w:rFonts w:ascii="Times New Roman" w:hAnsi="Times New Roman" w:cs="Times New Roman"/>
          <w:color w:val="000000"/>
          <w:sz w:val="24"/>
          <w:szCs w:val="24"/>
          <w:lang w:val="sr-Cyrl-CS"/>
        </w:rPr>
        <w:t>.</w:t>
      </w:r>
    </w:p>
    <w:p w14:paraId="71D68A1C" w14:textId="77E5B233" w:rsidR="004748B6" w:rsidRPr="005C0D60" w:rsidRDefault="00453703" w:rsidP="004553B2">
      <w:pPr>
        <w:spacing w:after="150" w:line="240" w:lineRule="auto"/>
        <w:ind w:firstLine="720"/>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 xml:space="preserve">Ова уредба ступа на снагу </w:t>
      </w:r>
      <w:r w:rsidR="00DF44C7" w:rsidRPr="005C0D60">
        <w:rPr>
          <w:rFonts w:ascii="Times New Roman" w:hAnsi="Times New Roman" w:cs="Times New Roman"/>
          <w:color w:val="000000"/>
          <w:sz w:val="24"/>
          <w:szCs w:val="24"/>
          <w:lang w:val="sr-Cyrl-CS"/>
        </w:rPr>
        <w:t>осмог</w:t>
      </w:r>
      <w:r w:rsidRPr="005C0D60">
        <w:rPr>
          <w:rFonts w:ascii="Times New Roman" w:hAnsi="Times New Roman" w:cs="Times New Roman"/>
          <w:color w:val="000000"/>
          <w:sz w:val="24"/>
          <w:szCs w:val="24"/>
          <w:lang w:val="sr-Cyrl-CS"/>
        </w:rPr>
        <w:t xml:space="preserve"> дана од дана објављивања у „Службеном гласнику Републике Србије”.</w:t>
      </w:r>
    </w:p>
    <w:p w14:paraId="41F233D5" w14:textId="77777777" w:rsidR="004748B6" w:rsidRPr="005C0D60" w:rsidRDefault="004748B6" w:rsidP="004553B2">
      <w:pPr>
        <w:spacing w:after="150" w:line="240" w:lineRule="auto"/>
        <w:jc w:val="both"/>
        <w:rPr>
          <w:rFonts w:ascii="Times New Roman" w:hAnsi="Times New Roman" w:cs="Times New Roman"/>
          <w:color w:val="000000"/>
          <w:sz w:val="24"/>
          <w:szCs w:val="24"/>
          <w:lang w:val="sr-Cyrl-CS"/>
        </w:rPr>
      </w:pPr>
    </w:p>
    <w:p w14:paraId="15309102" w14:textId="0CF30A05" w:rsidR="004748B6" w:rsidRPr="005C0D60" w:rsidRDefault="005750C4" w:rsidP="004553B2">
      <w:pPr>
        <w:spacing w:after="0" w:line="240" w:lineRule="auto"/>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 xml:space="preserve">05 </w:t>
      </w:r>
      <w:r w:rsidR="004748B6" w:rsidRPr="005C0D60">
        <w:rPr>
          <w:rFonts w:ascii="Times New Roman" w:hAnsi="Times New Roman" w:cs="Times New Roman"/>
          <w:color w:val="000000"/>
          <w:sz w:val="24"/>
          <w:szCs w:val="24"/>
          <w:lang w:val="sr-Cyrl-CS"/>
        </w:rPr>
        <w:t>Број:</w:t>
      </w:r>
      <w:r>
        <w:rPr>
          <w:rFonts w:ascii="Times New Roman" w:hAnsi="Times New Roman" w:cs="Times New Roman"/>
          <w:color w:val="000000"/>
          <w:sz w:val="24"/>
          <w:szCs w:val="24"/>
          <w:lang w:val="sr-Cyrl-CS"/>
        </w:rPr>
        <w:t xml:space="preserve"> 110-8582/2023-2</w:t>
      </w:r>
    </w:p>
    <w:p w14:paraId="195B3AE3" w14:textId="4D4A3A09" w:rsidR="004748B6" w:rsidRPr="005C0D60" w:rsidRDefault="004748B6" w:rsidP="004553B2">
      <w:pPr>
        <w:spacing w:after="0" w:line="240" w:lineRule="auto"/>
        <w:jc w:val="both"/>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У Београду,</w:t>
      </w:r>
      <w:r w:rsidR="005750C4">
        <w:rPr>
          <w:rFonts w:ascii="Times New Roman" w:hAnsi="Times New Roman" w:cs="Times New Roman"/>
          <w:color w:val="000000"/>
          <w:sz w:val="24"/>
          <w:szCs w:val="24"/>
          <w:lang w:val="sr-Cyrl-CS"/>
        </w:rPr>
        <w:t xml:space="preserve"> 12. октобра 2023. године</w:t>
      </w:r>
    </w:p>
    <w:p w14:paraId="7F717574" w14:textId="77777777" w:rsidR="004748B6" w:rsidRPr="005C0D60" w:rsidRDefault="004748B6" w:rsidP="004553B2">
      <w:pPr>
        <w:spacing w:after="0" w:line="240" w:lineRule="auto"/>
        <w:jc w:val="both"/>
        <w:rPr>
          <w:rFonts w:ascii="Times New Roman" w:hAnsi="Times New Roman" w:cs="Times New Roman"/>
          <w:color w:val="000000"/>
          <w:sz w:val="24"/>
          <w:szCs w:val="24"/>
          <w:lang w:val="sr-Cyrl-CS"/>
        </w:rPr>
      </w:pPr>
    </w:p>
    <w:p w14:paraId="3ECCFC1C" w14:textId="4159CE3C" w:rsidR="004748B6" w:rsidRPr="005C0D60" w:rsidRDefault="004748B6" w:rsidP="004553B2">
      <w:pPr>
        <w:spacing w:after="0" w:line="240" w:lineRule="auto"/>
        <w:jc w:val="both"/>
        <w:rPr>
          <w:rFonts w:ascii="Times New Roman" w:hAnsi="Times New Roman" w:cs="Times New Roman"/>
          <w:color w:val="000000"/>
          <w:sz w:val="24"/>
          <w:szCs w:val="24"/>
          <w:lang w:val="sr-Cyrl-CS"/>
        </w:rPr>
      </w:pPr>
    </w:p>
    <w:p w14:paraId="118E1979" w14:textId="55BC4B27" w:rsidR="004748B6" w:rsidRPr="005C0D60" w:rsidRDefault="004748B6" w:rsidP="004553B2">
      <w:pPr>
        <w:spacing w:after="0" w:line="240" w:lineRule="auto"/>
        <w:jc w:val="center"/>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В Л А Д А</w:t>
      </w:r>
    </w:p>
    <w:p w14:paraId="339C0504" w14:textId="59C026C7" w:rsidR="004748B6" w:rsidRPr="005C0D60" w:rsidRDefault="004748B6" w:rsidP="004553B2">
      <w:pPr>
        <w:spacing w:after="0" w:line="240" w:lineRule="auto"/>
        <w:jc w:val="center"/>
        <w:rPr>
          <w:rFonts w:ascii="Times New Roman" w:hAnsi="Times New Roman" w:cs="Times New Roman"/>
          <w:color w:val="000000"/>
          <w:sz w:val="24"/>
          <w:szCs w:val="24"/>
          <w:lang w:val="sr-Cyrl-CS"/>
        </w:rPr>
      </w:pPr>
    </w:p>
    <w:p w14:paraId="3B9C7EDA" w14:textId="5173EB0A" w:rsidR="004748B6" w:rsidRPr="005C0D60" w:rsidRDefault="004748B6" w:rsidP="004553B2">
      <w:pPr>
        <w:spacing w:after="0" w:line="240" w:lineRule="auto"/>
        <w:jc w:val="center"/>
        <w:rPr>
          <w:rFonts w:ascii="Times New Roman" w:hAnsi="Times New Roman" w:cs="Times New Roman"/>
          <w:color w:val="000000"/>
          <w:sz w:val="24"/>
          <w:szCs w:val="24"/>
          <w:lang w:val="sr-Cyrl-CS"/>
        </w:rPr>
      </w:pPr>
    </w:p>
    <w:p w14:paraId="670CB2B3" w14:textId="64BC323A" w:rsidR="004748B6" w:rsidRDefault="004748B6" w:rsidP="004553B2">
      <w:pPr>
        <w:spacing w:after="0" w:line="240" w:lineRule="auto"/>
        <w:jc w:val="center"/>
        <w:rPr>
          <w:rFonts w:ascii="Times New Roman" w:hAnsi="Times New Roman" w:cs="Times New Roman"/>
          <w:color w:val="000000"/>
          <w:sz w:val="24"/>
          <w:szCs w:val="24"/>
          <w:lang w:val="sr-Cyrl-CS"/>
        </w:rPr>
      </w:pPr>
      <w:r w:rsidRPr="005C0D60">
        <w:rPr>
          <w:rFonts w:ascii="Times New Roman" w:hAnsi="Times New Roman" w:cs="Times New Roman"/>
          <w:color w:val="000000"/>
          <w:sz w:val="24"/>
          <w:szCs w:val="24"/>
          <w:lang w:val="sr-Cyrl-CS"/>
        </w:rPr>
        <w:tab/>
      </w:r>
      <w:r w:rsidRPr="005C0D60">
        <w:rPr>
          <w:rFonts w:ascii="Times New Roman" w:hAnsi="Times New Roman" w:cs="Times New Roman"/>
          <w:color w:val="000000"/>
          <w:sz w:val="24"/>
          <w:szCs w:val="24"/>
          <w:lang w:val="sr-Cyrl-CS"/>
        </w:rPr>
        <w:tab/>
      </w:r>
      <w:r w:rsidRPr="005C0D60">
        <w:rPr>
          <w:rFonts w:ascii="Times New Roman" w:hAnsi="Times New Roman" w:cs="Times New Roman"/>
          <w:color w:val="000000"/>
          <w:sz w:val="24"/>
          <w:szCs w:val="24"/>
          <w:lang w:val="sr-Cyrl-CS"/>
        </w:rPr>
        <w:tab/>
      </w:r>
      <w:r w:rsidRPr="005C0D60">
        <w:rPr>
          <w:rFonts w:ascii="Times New Roman" w:hAnsi="Times New Roman" w:cs="Times New Roman"/>
          <w:color w:val="000000"/>
          <w:sz w:val="24"/>
          <w:szCs w:val="24"/>
          <w:lang w:val="sr-Cyrl-CS"/>
        </w:rPr>
        <w:tab/>
      </w:r>
      <w:r w:rsidRPr="005C0D60">
        <w:rPr>
          <w:rFonts w:ascii="Times New Roman" w:hAnsi="Times New Roman" w:cs="Times New Roman"/>
          <w:color w:val="000000"/>
          <w:sz w:val="24"/>
          <w:szCs w:val="24"/>
          <w:lang w:val="sr-Cyrl-CS"/>
        </w:rPr>
        <w:tab/>
      </w:r>
      <w:r w:rsidRPr="005C0D60">
        <w:rPr>
          <w:rFonts w:ascii="Times New Roman" w:hAnsi="Times New Roman" w:cs="Times New Roman"/>
          <w:color w:val="000000"/>
          <w:sz w:val="24"/>
          <w:szCs w:val="24"/>
          <w:lang w:val="sr-Cyrl-CS"/>
        </w:rPr>
        <w:tab/>
        <w:t>ПРЕДСЕДНИК</w:t>
      </w:r>
    </w:p>
    <w:p w14:paraId="22DFD847" w14:textId="17093614" w:rsidR="005750C4" w:rsidRDefault="005750C4" w:rsidP="004553B2">
      <w:pPr>
        <w:spacing w:after="0" w:line="240" w:lineRule="auto"/>
        <w:jc w:val="center"/>
        <w:rPr>
          <w:rFonts w:ascii="Times New Roman" w:hAnsi="Times New Roman" w:cs="Times New Roman"/>
          <w:color w:val="000000"/>
          <w:sz w:val="24"/>
          <w:szCs w:val="24"/>
          <w:lang w:val="sr-Cyrl-CS"/>
        </w:rPr>
      </w:pPr>
    </w:p>
    <w:p w14:paraId="576C6E1D" w14:textId="35B050D8" w:rsidR="005750C4" w:rsidRPr="005C0D60" w:rsidRDefault="005750C4" w:rsidP="004553B2">
      <w:pPr>
        <w:spacing w:after="0" w:line="240" w:lineRule="auto"/>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Pr>
          <w:rFonts w:ascii="Times New Roman" w:hAnsi="Times New Roman" w:cs="Times New Roman"/>
          <w:color w:val="000000"/>
          <w:sz w:val="24"/>
          <w:szCs w:val="24"/>
          <w:lang w:val="sr-Cyrl-CS"/>
        </w:rPr>
        <w:tab/>
      </w:r>
      <w:r>
        <w:rPr>
          <w:rFonts w:ascii="Times New Roman" w:hAnsi="Times New Roman" w:cs="Times New Roman"/>
          <w:color w:val="000000"/>
          <w:sz w:val="24"/>
          <w:szCs w:val="24"/>
          <w:lang w:val="sr-Cyrl-CS"/>
        </w:rPr>
        <w:tab/>
      </w:r>
      <w:r>
        <w:rPr>
          <w:rFonts w:ascii="Times New Roman" w:hAnsi="Times New Roman" w:cs="Times New Roman"/>
          <w:color w:val="000000"/>
          <w:sz w:val="24"/>
          <w:szCs w:val="24"/>
          <w:lang w:val="sr-Cyrl-CS"/>
        </w:rPr>
        <w:tab/>
      </w:r>
      <w:r>
        <w:rPr>
          <w:rFonts w:ascii="Times New Roman" w:hAnsi="Times New Roman" w:cs="Times New Roman"/>
          <w:color w:val="000000"/>
          <w:sz w:val="24"/>
          <w:szCs w:val="24"/>
          <w:lang w:val="sr-Cyrl-CS"/>
        </w:rPr>
        <w:tab/>
      </w:r>
      <w:r>
        <w:rPr>
          <w:rFonts w:ascii="Times New Roman" w:hAnsi="Times New Roman" w:cs="Times New Roman"/>
          <w:color w:val="000000"/>
          <w:sz w:val="24"/>
          <w:szCs w:val="24"/>
          <w:lang w:val="sr-Cyrl-CS"/>
        </w:rPr>
        <w:tab/>
        <w:t>Ана Брнабић, с.р.</w:t>
      </w:r>
    </w:p>
    <w:p w14:paraId="3C3DB9C8" w14:textId="77777777" w:rsidR="004748B6" w:rsidRPr="005C0D60" w:rsidRDefault="004748B6" w:rsidP="004553B2">
      <w:pPr>
        <w:spacing w:after="150" w:line="240" w:lineRule="auto"/>
        <w:ind w:firstLine="720"/>
        <w:jc w:val="both"/>
        <w:rPr>
          <w:rFonts w:ascii="Times New Roman" w:hAnsi="Times New Roman" w:cs="Times New Roman"/>
          <w:sz w:val="24"/>
          <w:szCs w:val="24"/>
          <w:lang w:val="sr-Cyrl-CS"/>
        </w:rPr>
      </w:pPr>
    </w:p>
    <w:p w14:paraId="78540396" w14:textId="45B0CBA1" w:rsidR="006F24B1" w:rsidRPr="005C0D60" w:rsidRDefault="00453703" w:rsidP="004553B2">
      <w:pPr>
        <w:spacing w:after="150" w:line="240" w:lineRule="auto"/>
        <w:jc w:val="right"/>
        <w:rPr>
          <w:rFonts w:ascii="Times New Roman" w:hAnsi="Times New Roman" w:cs="Times New Roman"/>
          <w:sz w:val="24"/>
          <w:szCs w:val="24"/>
          <w:lang w:val="sr-Cyrl-CS"/>
        </w:rPr>
      </w:pPr>
      <w:r w:rsidRPr="005C0D60">
        <w:rPr>
          <w:rFonts w:ascii="Times New Roman" w:hAnsi="Times New Roman" w:cs="Times New Roman"/>
          <w:color w:val="000000"/>
          <w:sz w:val="24"/>
          <w:szCs w:val="24"/>
          <w:lang w:val="sr-Cyrl-CS"/>
        </w:rPr>
        <w:t>.</w:t>
      </w:r>
    </w:p>
    <w:sectPr w:rsidR="006F24B1" w:rsidRPr="005C0D60" w:rsidSect="007E0CAD">
      <w:footerReference w:type="default" r:id="rId7"/>
      <w:pgSz w:w="11907" w:h="16839" w:code="9"/>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B8B36" w14:textId="77777777" w:rsidR="00BE4B36" w:rsidRDefault="00BE4B36" w:rsidP="007E0CAD">
      <w:pPr>
        <w:spacing w:after="0" w:line="240" w:lineRule="auto"/>
      </w:pPr>
      <w:r>
        <w:separator/>
      </w:r>
    </w:p>
  </w:endnote>
  <w:endnote w:type="continuationSeparator" w:id="0">
    <w:p w14:paraId="3859F693" w14:textId="77777777" w:rsidR="00BE4B36" w:rsidRDefault="00BE4B36" w:rsidP="007E0C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8999489"/>
      <w:docPartObj>
        <w:docPartGallery w:val="Page Numbers (Bottom of Page)"/>
        <w:docPartUnique/>
      </w:docPartObj>
    </w:sdtPr>
    <w:sdtEndPr>
      <w:rPr>
        <w:noProof/>
      </w:rPr>
    </w:sdtEndPr>
    <w:sdtContent>
      <w:p w14:paraId="7452497F" w14:textId="10AF8EEF" w:rsidR="007710E1" w:rsidRDefault="007710E1">
        <w:pPr>
          <w:pStyle w:val="Footer"/>
          <w:jc w:val="center"/>
        </w:pPr>
        <w:r>
          <w:fldChar w:fldCharType="begin"/>
        </w:r>
        <w:r>
          <w:instrText xml:space="preserve"> PAGE   \* MERGEFORMAT </w:instrText>
        </w:r>
        <w:r>
          <w:fldChar w:fldCharType="separate"/>
        </w:r>
        <w:r w:rsidR="005750C4">
          <w:rPr>
            <w:noProof/>
          </w:rPr>
          <w:t>21</w:t>
        </w:r>
        <w:r>
          <w:rPr>
            <w:noProof/>
          </w:rPr>
          <w:fldChar w:fldCharType="end"/>
        </w:r>
      </w:p>
    </w:sdtContent>
  </w:sdt>
  <w:p w14:paraId="28699581" w14:textId="77777777" w:rsidR="007710E1" w:rsidRDefault="007710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8D0AF" w14:textId="77777777" w:rsidR="00BE4B36" w:rsidRDefault="00BE4B36" w:rsidP="007E0CAD">
      <w:pPr>
        <w:spacing w:after="0" w:line="240" w:lineRule="auto"/>
      </w:pPr>
      <w:r>
        <w:separator/>
      </w:r>
    </w:p>
  </w:footnote>
  <w:footnote w:type="continuationSeparator" w:id="0">
    <w:p w14:paraId="3051A085" w14:textId="77777777" w:rsidR="00BE4B36" w:rsidRDefault="00BE4B36" w:rsidP="007E0C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87E34"/>
    <w:multiLevelType w:val="multilevel"/>
    <w:tmpl w:val="59B4A0D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0D50D02"/>
    <w:multiLevelType w:val="hybridMultilevel"/>
    <w:tmpl w:val="7B1453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0B492B"/>
    <w:multiLevelType w:val="hybridMultilevel"/>
    <w:tmpl w:val="5AB09DB8"/>
    <w:lvl w:ilvl="0" w:tplc="04090013">
      <w:start w:val="1"/>
      <w:numFmt w:val="upp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4B6F217E"/>
    <w:multiLevelType w:val="hybridMultilevel"/>
    <w:tmpl w:val="CFE8796E"/>
    <w:lvl w:ilvl="0" w:tplc="D426313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5ED374E"/>
    <w:multiLevelType w:val="hybridMultilevel"/>
    <w:tmpl w:val="890646AC"/>
    <w:lvl w:ilvl="0" w:tplc="04090011">
      <w:start w:val="1"/>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5" w15:restartNumberingAfterBreak="0">
    <w:nsid w:val="5B0927DF"/>
    <w:multiLevelType w:val="hybridMultilevel"/>
    <w:tmpl w:val="8196FF8A"/>
    <w:lvl w:ilvl="0" w:tplc="CF9C3318">
      <w:start w:val="2"/>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6" w15:restartNumberingAfterBreak="0">
    <w:nsid w:val="5BB2024F"/>
    <w:multiLevelType w:val="multilevel"/>
    <w:tmpl w:val="59B4A0D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66A3AA7"/>
    <w:multiLevelType w:val="hybridMultilevel"/>
    <w:tmpl w:val="97C62A6C"/>
    <w:lvl w:ilvl="0" w:tplc="2864DAB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62189847">
    <w:abstractNumId w:val="4"/>
  </w:num>
  <w:num w:numId="2" w16cid:durableId="237062717">
    <w:abstractNumId w:val="1"/>
  </w:num>
  <w:num w:numId="3" w16cid:durableId="2142115902">
    <w:abstractNumId w:val="3"/>
  </w:num>
  <w:num w:numId="4" w16cid:durableId="980966914">
    <w:abstractNumId w:val="2"/>
  </w:num>
  <w:num w:numId="5" w16cid:durableId="977613695">
    <w:abstractNumId w:val="7"/>
  </w:num>
  <w:num w:numId="6" w16cid:durableId="1157039733">
    <w:abstractNumId w:val="0"/>
  </w:num>
  <w:num w:numId="7" w16cid:durableId="876816947">
    <w:abstractNumId w:val="6"/>
  </w:num>
  <w:num w:numId="8" w16cid:durableId="9006041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24B1"/>
    <w:rsid w:val="00000630"/>
    <w:rsid w:val="000053E9"/>
    <w:rsid w:val="000070B9"/>
    <w:rsid w:val="0001632F"/>
    <w:rsid w:val="00023279"/>
    <w:rsid w:val="00025259"/>
    <w:rsid w:val="00073F28"/>
    <w:rsid w:val="000A268E"/>
    <w:rsid w:val="000A34D7"/>
    <w:rsid w:val="000A5C7B"/>
    <w:rsid w:val="000A6550"/>
    <w:rsid w:val="000D6B05"/>
    <w:rsid w:val="000E777C"/>
    <w:rsid w:val="000F5CBB"/>
    <w:rsid w:val="00105F83"/>
    <w:rsid w:val="0010601D"/>
    <w:rsid w:val="00116C0A"/>
    <w:rsid w:val="001332C0"/>
    <w:rsid w:val="00153F3F"/>
    <w:rsid w:val="00157CC4"/>
    <w:rsid w:val="00160BFF"/>
    <w:rsid w:val="0016226C"/>
    <w:rsid w:val="0017604C"/>
    <w:rsid w:val="00184350"/>
    <w:rsid w:val="00185117"/>
    <w:rsid w:val="00186F15"/>
    <w:rsid w:val="00187409"/>
    <w:rsid w:val="00187507"/>
    <w:rsid w:val="001905A1"/>
    <w:rsid w:val="001A2046"/>
    <w:rsid w:val="001B5AC9"/>
    <w:rsid w:val="001B64D3"/>
    <w:rsid w:val="001C2D74"/>
    <w:rsid w:val="001C70B8"/>
    <w:rsid w:val="001E2CD3"/>
    <w:rsid w:val="001E3EA4"/>
    <w:rsid w:val="0020347C"/>
    <w:rsid w:val="002044AA"/>
    <w:rsid w:val="002126B6"/>
    <w:rsid w:val="00216274"/>
    <w:rsid w:val="002210BF"/>
    <w:rsid w:val="00225B3A"/>
    <w:rsid w:val="002331F6"/>
    <w:rsid w:val="002479A1"/>
    <w:rsid w:val="00250A8A"/>
    <w:rsid w:val="00257248"/>
    <w:rsid w:val="002663C0"/>
    <w:rsid w:val="00266C83"/>
    <w:rsid w:val="00281B2E"/>
    <w:rsid w:val="002931D2"/>
    <w:rsid w:val="00295C8B"/>
    <w:rsid w:val="002A0BFB"/>
    <w:rsid w:val="002A2D34"/>
    <w:rsid w:val="002B38D8"/>
    <w:rsid w:val="002B57DC"/>
    <w:rsid w:val="002C4EC5"/>
    <w:rsid w:val="002C7F5C"/>
    <w:rsid w:val="002D55E7"/>
    <w:rsid w:val="002E1C38"/>
    <w:rsid w:val="002E3778"/>
    <w:rsid w:val="003010A8"/>
    <w:rsid w:val="00304267"/>
    <w:rsid w:val="00320DDE"/>
    <w:rsid w:val="00325496"/>
    <w:rsid w:val="00327D8E"/>
    <w:rsid w:val="003331AD"/>
    <w:rsid w:val="003444C5"/>
    <w:rsid w:val="00344D91"/>
    <w:rsid w:val="00350D99"/>
    <w:rsid w:val="00351380"/>
    <w:rsid w:val="00356F88"/>
    <w:rsid w:val="00360C09"/>
    <w:rsid w:val="00361FB2"/>
    <w:rsid w:val="00371B48"/>
    <w:rsid w:val="00375DA6"/>
    <w:rsid w:val="00386454"/>
    <w:rsid w:val="003C0B2A"/>
    <w:rsid w:val="003D064B"/>
    <w:rsid w:val="003F1E4F"/>
    <w:rsid w:val="003F2D6D"/>
    <w:rsid w:val="00404BA2"/>
    <w:rsid w:val="00412942"/>
    <w:rsid w:val="004138AE"/>
    <w:rsid w:val="004248F0"/>
    <w:rsid w:val="004255D9"/>
    <w:rsid w:val="004265AD"/>
    <w:rsid w:val="00431687"/>
    <w:rsid w:val="00453703"/>
    <w:rsid w:val="004553B2"/>
    <w:rsid w:val="0046603C"/>
    <w:rsid w:val="0047213B"/>
    <w:rsid w:val="004746D2"/>
    <w:rsid w:val="004748B6"/>
    <w:rsid w:val="004805AA"/>
    <w:rsid w:val="004855B5"/>
    <w:rsid w:val="00490333"/>
    <w:rsid w:val="00491E09"/>
    <w:rsid w:val="00496157"/>
    <w:rsid w:val="004A111E"/>
    <w:rsid w:val="004A122F"/>
    <w:rsid w:val="004A1505"/>
    <w:rsid w:val="004A2D71"/>
    <w:rsid w:val="004A6315"/>
    <w:rsid w:val="004B55A5"/>
    <w:rsid w:val="004B5C93"/>
    <w:rsid w:val="004B5C9A"/>
    <w:rsid w:val="004C67FD"/>
    <w:rsid w:val="004E476C"/>
    <w:rsid w:val="00504909"/>
    <w:rsid w:val="005161D9"/>
    <w:rsid w:val="00524536"/>
    <w:rsid w:val="005443C4"/>
    <w:rsid w:val="00561E37"/>
    <w:rsid w:val="005742BE"/>
    <w:rsid w:val="00574F6E"/>
    <w:rsid w:val="005750C4"/>
    <w:rsid w:val="00592774"/>
    <w:rsid w:val="005A036C"/>
    <w:rsid w:val="005B5060"/>
    <w:rsid w:val="005B525F"/>
    <w:rsid w:val="005C0D60"/>
    <w:rsid w:val="005E65BE"/>
    <w:rsid w:val="005F6A6C"/>
    <w:rsid w:val="005F76BC"/>
    <w:rsid w:val="006003FE"/>
    <w:rsid w:val="006028F2"/>
    <w:rsid w:val="00620A95"/>
    <w:rsid w:val="00622941"/>
    <w:rsid w:val="00625B22"/>
    <w:rsid w:val="006425DC"/>
    <w:rsid w:val="00642E59"/>
    <w:rsid w:val="00655BBD"/>
    <w:rsid w:val="00657190"/>
    <w:rsid w:val="0065749F"/>
    <w:rsid w:val="00666010"/>
    <w:rsid w:val="00671835"/>
    <w:rsid w:val="0068143F"/>
    <w:rsid w:val="006A0C7B"/>
    <w:rsid w:val="006A19B1"/>
    <w:rsid w:val="006A6671"/>
    <w:rsid w:val="006B4EC8"/>
    <w:rsid w:val="006C7BDF"/>
    <w:rsid w:val="006D0861"/>
    <w:rsid w:val="006D0996"/>
    <w:rsid w:val="006D275E"/>
    <w:rsid w:val="006F2289"/>
    <w:rsid w:val="006F24B1"/>
    <w:rsid w:val="006F3220"/>
    <w:rsid w:val="00705D14"/>
    <w:rsid w:val="00711E11"/>
    <w:rsid w:val="007131CA"/>
    <w:rsid w:val="007233D6"/>
    <w:rsid w:val="0072474B"/>
    <w:rsid w:val="007266FC"/>
    <w:rsid w:val="0072684A"/>
    <w:rsid w:val="00747D63"/>
    <w:rsid w:val="00763822"/>
    <w:rsid w:val="00771000"/>
    <w:rsid w:val="007710E1"/>
    <w:rsid w:val="00772DFF"/>
    <w:rsid w:val="00774E4B"/>
    <w:rsid w:val="007A57D8"/>
    <w:rsid w:val="007C61B3"/>
    <w:rsid w:val="007C68E0"/>
    <w:rsid w:val="007E0CAD"/>
    <w:rsid w:val="007E3133"/>
    <w:rsid w:val="007F0C22"/>
    <w:rsid w:val="007F32A9"/>
    <w:rsid w:val="007F6A7C"/>
    <w:rsid w:val="008051DF"/>
    <w:rsid w:val="008070F2"/>
    <w:rsid w:val="0081169A"/>
    <w:rsid w:val="0081552B"/>
    <w:rsid w:val="008170E1"/>
    <w:rsid w:val="0082550C"/>
    <w:rsid w:val="0083217B"/>
    <w:rsid w:val="008346B6"/>
    <w:rsid w:val="00834C32"/>
    <w:rsid w:val="00881922"/>
    <w:rsid w:val="00882CF2"/>
    <w:rsid w:val="008A0B8E"/>
    <w:rsid w:val="008A11F4"/>
    <w:rsid w:val="008B0E6F"/>
    <w:rsid w:val="008B58EC"/>
    <w:rsid w:val="008C2A45"/>
    <w:rsid w:val="008D34D5"/>
    <w:rsid w:val="008E08C0"/>
    <w:rsid w:val="008E317D"/>
    <w:rsid w:val="00902D9C"/>
    <w:rsid w:val="0090508F"/>
    <w:rsid w:val="0090783A"/>
    <w:rsid w:val="00913CD7"/>
    <w:rsid w:val="0091554D"/>
    <w:rsid w:val="00916B8E"/>
    <w:rsid w:val="00916FD6"/>
    <w:rsid w:val="00917437"/>
    <w:rsid w:val="009258AB"/>
    <w:rsid w:val="009328D0"/>
    <w:rsid w:val="009334E4"/>
    <w:rsid w:val="00940DD9"/>
    <w:rsid w:val="00942234"/>
    <w:rsid w:val="00946DB2"/>
    <w:rsid w:val="009475DD"/>
    <w:rsid w:val="009703C8"/>
    <w:rsid w:val="00987C1F"/>
    <w:rsid w:val="0099059F"/>
    <w:rsid w:val="009B4610"/>
    <w:rsid w:val="009C5516"/>
    <w:rsid w:val="009D0F09"/>
    <w:rsid w:val="009D417C"/>
    <w:rsid w:val="009D7B4F"/>
    <w:rsid w:val="009E56BD"/>
    <w:rsid w:val="009E72DB"/>
    <w:rsid w:val="009F0114"/>
    <w:rsid w:val="00A06050"/>
    <w:rsid w:val="00A07337"/>
    <w:rsid w:val="00A10999"/>
    <w:rsid w:val="00A179C6"/>
    <w:rsid w:val="00A37228"/>
    <w:rsid w:val="00A43D00"/>
    <w:rsid w:val="00A469B5"/>
    <w:rsid w:val="00A64240"/>
    <w:rsid w:val="00A67E77"/>
    <w:rsid w:val="00A704E7"/>
    <w:rsid w:val="00A72440"/>
    <w:rsid w:val="00A72B30"/>
    <w:rsid w:val="00A8722F"/>
    <w:rsid w:val="00A90157"/>
    <w:rsid w:val="00A91892"/>
    <w:rsid w:val="00A91D3C"/>
    <w:rsid w:val="00A9605B"/>
    <w:rsid w:val="00A96F96"/>
    <w:rsid w:val="00AA379C"/>
    <w:rsid w:val="00AD6847"/>
    <w:rsid w:val="00AE2704"/>
    <w:rsid w:val="00AE3C64"/>
    <w:rsid w:val="00AE52B2"/>
    <w:rsid w:val="00AF64F1"/>
    <w:rsid w:val="00B005C2"/>
    <w:rsid w:val="00B31C4D"/>
    <w:rsid w:val="00B55AA6"/>
    <w:rsid w:val="00B64C15"/>
    <w:rsid w:val="00B6537D"/>
    <w:rsid w:val="00B727E1"/>
    <w:rsid w:val="00B75CAA"/>
    <w:rsid w:val="00B77A44"/>
    <w:rsid w:val="00B77E07"/>
    <w:rsid w:val="00B80324"/>
    <w:rsid w:val="00B81739"/>
    <w:rsid w:val="00B8329E"/>
    <w:rsid w:val="00B938A1"/>
    <w:rsid w:val="00BB0568"/>
    <w:rsid w:val="00BB7820"/>
    <w:rsid w:val="00BC1DD7"/>
    <w:rsid w:val="00BC7EAB"/>
    <w:rsid w:val="00BD74BE"/>
    <w:rsid w:val="00BE0744"/>
    <w:rsid w:val="00BE4B36"/>
    <w:rsid w:val="00C0467D"/>
    <w:rsid w:val="00C104DA"/>
    <w:rsid w:val="00C4074C"/>
    <w:rsid w:val="00C43398"/>
    <w:rsid w:val="00C435F0"/>
    <w:rsid w:val="00C45DDB"/>
    <w:rsid w:val="00C67BB0"/>
    <w:rsid w:val="00C713B2"/>
    <w:rsid w:val="00C84132"/>
    <w:rsid w:val="00C8539E"/>
    <w:rsid w:val="00CB0A66"/>
    <w:rsid w:val="00CB19C6"/>
    <w:rsid w:val="00CB5FB5"/>
    <w:rsid w:val="00CC271E"/>
    <w:rsid w:val="00CD5E5B"/>
    <w:rsid w:val="00CE06F6"/>
    <w:rsid w:val="00CF7D62"/>
    <w:rsid w:val="00D02B8E"/>
    <w:rsid w:val="00D1069D"/>
    <w:rsid w:val="00D44525"/>
    <w:rsid w:val="00D463F8"/>
    <w:rsid w:val="00D4702C"/>
    <w:rsid w:val="00D56BC1"/>
    <w:rsid w:val="00D67482"/>
    <w:rsid w:val="00D713D1"/>
    <w:rsid w:val="00D7318E"/>
    <w:rsid w:val="00D74D8B"/>
    <w:rsid w:val="00D769AE"/>
    <w:rsid w:val="00D81E56"/>
    <w:rsid w:val="00D82B54"/>
    <w:rsid w:val="00D97D18"/>
    <w:rsid w:val="00DC7423"/>
    <w:rsid w:val="00DD5276"/>
    <w:rsid w:val="00DD52EE"/>
    <w:rsid w:val="00DD6BCE"/>
    <w:rsid w:val="00DF32F3"/>
    <w:rsid w:val="00DF44C7"/>
    <w:rsid w:val="00E00304"/>
    <w:rsid w:val="00E01645"/>
    <w:rsid w:val="00E02331"/>
    <w:rsid w:val="00E22121"/>
    <w:rsid w:val="00E22876"/>
    <w:rsid w:val="00E230BE"/>
    <w:rsid w:val="00E26041"/>
    <w:rsid w:val="00E53A06"/>
    <w:rsid w:val="00E53A11"/>
    <w:rsid w:val="00E66A50"/>
    <w:rsid w:val="00E727A5"/>
    <w:rsid w:val="00E80D71"/>
    <w:rsid w:val="00E81F15"/>
    <w:rsid w:val="00E847E2"/>
    <w:rsid w:val="00E9078F"/>
    <w:rsid w:val="00EA1E27"/>
    <w:rsid w:val="00EA232C"/>
    <w:rsid w:val="00EA6272"/>
    <w:rsid w:val="00EB6DF6"/>
    <w:rsid w:val="00ED2762"/>
    <w:rsid w:val="00ED75E8"/>
    <w:rsid w:val="00EE44B6"/>
    <w:rsid w:val="00EE7AB5"/>
    <w:rsid w:val="00EF7E72"/>
    <w:rsid w:val="00F023FD"/>
    <w:rsid w:val="00F04D12"/>
    <w:rsid w:val="00F05F39"/>
    <w:rsid w:val="00F27376"/>
    <w:rsid w:val="00F41B56"/>
    <w:rsid w:val="00F45A4A"/>
    <w:rsid w:val="00F514FE"/>
    <w:rsid w:val="00F521E8"/>
    <w:rsid w:val="00F52C6A"/>
    <w:rsid w:val="00F64C1B"/>
    <w:rsid w:val="00F749E6"/>
    <w:rsid w:val="00FA3768"/>
    <w:rsid w:val="00FA73DE"/>
    <w:rsid w:val="00FC0761"/>
    <w:rsid w:val="00FC0CBF"/>
    <w:rsid w:val="00FD71B9"/>
    <w:rsid w:val="00FE37E3"/>
    <w:rsid w:val="00FE646E"/>
    <w:rsid w:val="00FE64DE"/>
    <w:rsid w:val="00FF62BC"/>
    <w:rsid w:val="00FF74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26DA3"/>
  <w15:docId w15:val="{73C878F6-C3A1-4EB6-A22F-99EEDE912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5B9BD5"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 w:type="paragraph" w:customStyle="1" w:styleId="DocDefaults">
    <w:name w:val="DocDefaults"/>
  </w:style>
  <w:style w:type="character" w:styleId="CommentReference">
    <w:name w:val="annotation reference"/>
    <w:basedOn w:val="DefaultParagraphFont"/>
    <w:uiPriority w:val="99"/>
    <w:semiHidden/>
    <w:unhideWhenUsed/>
    <w:rsid w:val="008E317D"/>
    <w:rPr>
      <w:sz w:val="16"/>
      <w:szCs w:val="16"/>
    </w:rPr>
  </w:style>
  <w:style w:type="paragraph" w:styleId="CommentText">
    <w:name w:val="annotation text"/>
    <w:basedOn w:val="Normal"/>
    <w:link w:val="CommentTextChar"/>
    <w:uiPriority w:val="99"/>
    <w:semiHidden/>
    <w:unhideWhenUsed/>
    <w:rsid w:val="008E317D"/>
    <w:pPr>
      <w:spacing w:line="240" w:lineRule="auto"/>
    </w:pPr>
    <w:rPr>
      <w:sz w:val="20"/>
      <w:szCs w:val="20"/>
    </w:rPr>
  </w:style>
  <w:style w:type="character" w:customStyle="1" w:styleId="CommentTextChar">
    <w:name w:val="Comment Text Char"/>
    <w:basedOn w:val="DefaultParagraphFont"/>
    <w:link w:val="CommentText"/>
    <w:uiPriority w:val="99"/>
    <w:semiHidden/>
    <w:rsid w:val="008E317D"/>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rsid w:val="008E317D"/>
    <w:rPr>
      <w:b/>
      <w:bCs/>
    </w:rPr>
  </w:style>
  <w:style w:type="character" w:customStyle="1" w:styleId="CommentSubjectChar">
    <w:name w:val="Comment Subject Char"/>
    <w:basedOn w:val="CommentTextChar"/>
    <w:link w:val="CommentSubject"/>
    <w:uiPriority w:val="99"/>
    <w:semiHidden/>
    <w:rsid w:val="008E317D"/>
    <w:rPr>
      <w:rFonts w:ascii="Verdana" w:hAnsi="Verdana" w:cs="Verdana"/>
      <w:b/>
      <w:bCs/>
      <w:sz w:val="20"/>
      <w:szCs w:val="20"/>
    </w:rPr>
  </w:style>
  <w:style w:type="paragraph" w:styleId="BalloonText">
    <w:name w:val="Balloon Text"/>
    <w:basedOn w:val="Normal"/>
    <w:link w:val="BalloonTextChar"/>
    <w:uiPriority w:val="99"/>
    <w:semiHidden/>
    <w:unhideWhenUsed/>
    <w:rsid w:val="008E31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317D"/>
    <w:rPr>
      <w:rFonts w:ascii="Segoe UI" w:hAnsi="Segoe UI" w:cs="Segoe UI"/>
      <w:sz w:val="18"/>
      <w:szCs w:val="18"/>
    </w:rPr>
  </w:style>
  <w:style w:type="paragraph" w:styleId="ListParagraph">
    <w:name w:val="List Paragraph"/>
    <w:basedOn w:val="Normal"/>
    <w:uiPriority w:val="99"/>
    <w:rsid w:val="00FC0CBF"/>
    <w:pPr>
      <w:ind w:left="720"/>
      <w:contextualSpacing/>
    </w:pPr>
  </w:style>
  <w:style w:type="paragraph" w:styleId="Footer">
    <w:name w:val="footer"/>
    <w:basedOn w:val="Normal"/>
    <w:link w:val="FooterChar"/>
    <w:uiPriority w:val="99"/>
    <w:unhideWhenUsed/>
    <w:rsid w:val="007E0C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0CAD"/>
    <w:rPr>
      <w:rFonts w:ascii="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1572967">
      <w:bodyDiv w:val="1"/>
      <w:marLeft w:val="0"/>
      <w:marRight w:val="0"/>
      <w:marTop w:val="0"/>
      <w:marBottom w:val="0"/>
      <w:divBdr>
        <w:top w:val="none" w:sz="0" w:space="0" w:color="auto"/>
        <w:left w:val="none" w:sz="0" w:space="0" w:color="auto"/>
        <w:bottom w:val="none" w:sz="0" w:space="0" w:color="auto"/>
        <w:right w:val="none" w:sz="0" w:space="0" w:color="auto"/>
      </w:divBdr>
    </w:div>
    <w:div w:id="10578976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7774</Words>
  <Characters>44314</Characters>
  <Application>Microsoft Office Word</Application>
  <DocSecurity>0</DocSecurity>
  <Lines>369</Lines>
  <Paragraphs>103</Paragraphs>
  <ScaleCrop>false</ScaleCrop>
  <HeadingPairs>
    <vt:vector size="2" baseType="variant">
      <vt:variant>
        <vt:lpstr>Title</vt:lpstr>
      </vt:variant>
      <vt:variant>
        <vt:i4>1</vt:i4>
      </vt:variant>
    </vt:vector>
  </HeadingPairs>
  <TitlesOfParts>
    <vt:vector size="1" baseType="lpstr">
      <vt:lpstr/>
    </vt:vector>
  </TitlesOfParts>
  <Company>MGSI</Company>
  <LinksUpToDate>false</LinksUpToDate>
  <CharactersWithSpaces>51985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Dijana Zuberović</dc:creator>
  <cp:lastModifiedBy>Ivana Vojinović</cp:lastModifiedBy>
  <cp:revision>2</cp:revision>
  <cp:lastPrinted>2023-08-31T09:14:00Z</cp:lastPrinted>
  <dcterms:created xsi:type="dcterms:W3CDTF">2023-10-13T12:58:00Z</dcterms:created>
  <dcterms:modified xsi:type="dcterms:W3CDTF">2023-10-13T12:58:00Z</dcterms:modified>
</cp:coreProperties>
</file>