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4245" w14:textId="77777777" w:rsidR="00D1179C" w:rsidRPr="00DA4020" w:rsidRDefault="00250D7B" w:rsidP="00760F16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5. став 3. Закона о путевима („Службени гласник РС”, бр.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41/18 </w:t>
      </w:r>
      <w:r w:rsidR="00804C8C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95/18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 закон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и члана 42. став 1. Закона о Влади („Службени гласник РС”, бр. 55/05, 71/05 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исправка, 101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/07, 65/08, 16/11, 68/12 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УС, 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72/12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7/14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 УС, 44/14 и 30/18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A628E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др. закон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</w:t>
      </w:r>
    </w:p>
    <w:p w14:paraId="79800DFB" w14:textId="77777777" w:rsidR="000C58B4" w:rsidRPr="00DA4020" w:rsidRDefault="000C58B4" w:rsidP="00760F16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A549E0" w14:textId="77777777" w:rsidR="00D1179C" w:rsidRPr="00DA4020" w:rsidRDefault="00250D7B" w:rsidP="00760F16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200FDB3D" w14:textId="77777777" w:rsidR="00D1179C" w:rsidRPr="00DA4020" w:rsidRDefault="00250D7B">
      <w:pPr>
        <w:spacing w:after="15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 </w:t>
      </w:r>
    </w:p>
    <w:p w14:paraId="1B5A63DE" w14:textId="77777777" w:rsidR="00D1179C" w:rsidRPr="00DA4020" w:rsidRDefault="00250D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75B5F1AB" w14:textId="77777777" w:rsidR="00D1179C" w:rsidRPr="00DA4020" w:rsidRDefault="000C0790" w:rsidP="00327E63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КАТЕГОРИЗАЦИЈИ ДРЖАВНИХ ПУТЕВА</w:t>
      </w:r>
    </w:p>
    <w:p w14:paraId="60052BE6" w14:textId="77777777" w:rsidR="00327E63" w:rsidRPr="00DA4020" w:rsidRDefault="00327E63" w:rsidP="00327E63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71FD48" w14:textId="77777777" w:rsidR="00D1179C" w:rsidRPr="00DA4020" w:rsidRDefault="00250D7B" w:rsidP="000C0790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 Предмет</w:t>
      </w:r>
    </w:p>
    <w:p w14:paraId="4D0E8E1E" w14:textId="77777777" w:rsidR="00D1179C" w:rsidRPr="00DA4020" w:rsidRDefault="00250D7B" w:rsidP="000C0790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426F025E" w14:textId="77777777" w:rsidR="000C0790" w:rsidRPr="00DA4020" w:rsidRDefault="00250D7B" w:rsidP="00327E6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категоризују се државни путеви I реда и државни путеви II реда на територији Републике Србије.</w:t>
      </w:r>
    </w:p>
    <w:p w14:paraId="37BAB873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Категоризација државних путева I реда</w:t>
      </w:r>
    </w:p>
    <w:p w14:paraId="1142E7A0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4EBCA26A" w14:textId="77777777" w:rsidR="00D1179C" w:rsidRPr="00DA4020" w:rsidRDefault="00250D7B" w:rsidP="00760F16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 реда категоризују се као државни путеви IA реда и државни путеви IБ реда.</w:t>
      </w:r>
    </w:p>
    <w:p w14:paraId="35AFACAD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IА реда</w:t>
      </w:r>
    </w:p>
    <w:p w14:paraId="2F803F77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660F912B" w14:textId="77777777" w:rsidR="00D1179C" w:rsidRPr="00DA4020" w:rsidRDefault="00250D7B" w:rsidP="00760F16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IА реда су: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135"/>
        <w:gridCol w:w="1189"/>
        <w:gridCol w:w="6568"/>
      </w:tblGrid>
      <w:tr w:rsidR="00D1179C" w:rsidRPr="00DA4020" w14:paraId="628894D6" w14:textId="77777777">
        <w:trPr>
          <w:trHeight w:val="45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10FC2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Редни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69052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Ознака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пута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B6399" w14:textId="77777777" w:rsidR="00D1179C" w:rsidRPr="00DA4020" w:rsidRDefault="00250D7B" w:rsidP="001A6C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ОПИС</w:t>
            </w:r>
          </w:p>
        </w:tc>
      </w:tr>
      <w:tr w:rsidR="00D1179C" w:rsidRPr="00DA4020" w14:paraId="5B624F13" w14:textId="77777777">
        <w:trPr>
          <w:trHeight w:val="45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2AEAF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43A5A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А1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F732C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државна граница са Мађарском (гранични прелаз Хоргош) – Нови Сад – Београд – Ниш – Врање – државна граница са </w:t>
            </w:r>
            <w:r w:rsidR="00674C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Северном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Македонијом (гранични прелаз Прешево)</w:t>
            </w:r>
          </w:p>
        </w:tc>
      </w:tr>
      <w:tr w:rsidR="00D1179C" w:rsidRPr="00DA4020" w14:paraId="3CDB748D" w14:textId="77777777">
        <w:trPr>
          <w:trHeight w:val="45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081EA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4CB12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A2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F3BF1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Београд – Обреновац – Лајковац – Љиг – Горњи Милановац – Прељина – Чачак – Пожега</w:t>
            </w:r>
            <w:r w:rsidR="008170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-Ариље-Ивањица-државна граница са Црном Гором</w:t>
            </w:r>
          </w:p>
        </w:tc>
      </w:tr>
      <w:tr w:rsidR="00D1179C" w:rsidRPr="00DA4020" w14:paraId="58E42314" w14:textId="77777777">
        <w:trPr>
          <w:trHeight w:val="45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3238F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7F2B9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А3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791E0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Батровци) – Београд</w:t>
            </w:r>
          </w:p>
        </w:tc>
      </w:tr>
      <w:tr w:rsidR="00D1179C" w:rsidRPr="00DA4020" w14:paraId="03C4311C" w14:textId="77777777">
        <w:trPr>
          <w:trHeight w:val="45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294E6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72535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A4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B1A14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Ниш – Пирот – Димитровград – државна граница са Бугарском (гранични прелаз Градина)</w:t>
            </w:r>
          </w:p>
        </w:tc>
      </w:tr>
      <w:tr w:rsidR="00D1179C" w:rsidRPr="00DA4020" w14:paraId="2AA98FB3" w14:textId="77777777">
        <w:trPr>
          <w:trHeight w:val="300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CA95C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9EC03" w14:textId="77777777" w:rsidR="00D1179C" w:rsidRPr="00DA4020" w:rsidRDefault="00250D7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А5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014C4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Појате – Крушевац – Краљево – Прељина</w:t>
            </w:r>
          </w:p>
        </w:tc>
      </w:tr>
      <w:tr w:rsidR="008170FA" w:rsidRPr="00DA4020" w14:paraId="47544C8F" w14:textId="77777777">
        <w:trPr>
          <w:trHeight w:val="300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AA077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6.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AD849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 6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8474D" w14:textId="77777777" w:rsidR="008170FA" w:rsidRPr="00DA4020" w:rsidRDefault="008170F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Сад-Зрењанин-Београд</w:t>
            </w:r>
          </w:p>
        </w:tc>
      </w:tr>
      <w:tr w:rsidR="008170FA" w:rsidRPr="00DA4020" w14:paraId="44523414" w14:textId="77777777">
        <w:trPr>
          <w:trHeight w:val="300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9DFE5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F14C7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 7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D0628" w14:textId="77777777" w:rsidR="008170FA" w:rsidRPr="00DA4020" w:rsidRDefault="008170F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Кузмин-Сремска Рача-државна граница са Босном и Херцеговином (гранични прелаз Сремска Рача)</w:t>
            </w:r>
          </w:p>
        </w:tc>
      </w:tr>
      <w:tr w:rsidR="008170FA" w:rsidRPr="00DA4020" w14:paraId="19C93A8D" w14:textId="77777777">
        <w:trPr>
          <w:trHeight w:val="300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4AD5F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BE1A3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 8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C1909" w14:textId="77777777" w:rsidR="008170FA" w:rsidRPr="00DA4020" w:rsidRDefault="008170F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Рума-Шабац</w:t>
            </w:r>
          </w:p>
        </w:tc>
      </w:tr>
      <w:tr w:rsidR="008170FA" w:rsidRPr="00DA4020" w14:paraId="2B732BC5" w14:textId="77777777">
        <w:trPr>
          <w:trHeight w:val="300"/>
          <w:tblCellSpacing w:w="0" w:type="auto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7E340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5F8A7" w14:textId="77777777" w:rsidR="008170FA" w:rsidRPr="00DA4020" w:rsidRDefault="008170FA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 9</w:t>
            </w:r>
          </w:p>
        </w:tc>
        <w:tc>
          <w:tcPr>
            <w:tcW w:w="1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0CF73" w14:textId="77777777" w:rsidR="008170FA" w:rsidRPr="00DA4020" w:rsidRDefault="008170FA">
            <w:pPr>
              <w:spacing w:after="15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Бубањ Поток-Панчево-државна граница са Румунијом</w:t>
            </w:r>
          </w:p>
        </w:tc>
      </w:tr>
    </w:tbl>
    <w:p w14:paraId="7C62F8DC" w14:textId="77777777" w:rsidR="000C0790" w:rsidRPr="00DA4020" w:rsidRDefault="000C0790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BF20285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IБ реда</w:t>
      </w:r>
    </w:p>
    <w:p w14:paraId="0E57B4CF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55C032DA" w14:textId="77777777" w:rsidR="00D1179C" w:rsidRPr="00DA4020" w:rsidRDefault="000C58B4" w:rsidP="00760F16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</w:t>
      </w:r>
      <w:r w:rsidR="00755BEF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50D7B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путеви IБ реда су:</w:t>
      </w:r>
      <w:r w:rsidR="00755BEF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64"/>
        <w:gridCol w:w="949"/>
        <w:gridCol w:w="6979"/>
      </w:tblGrid>
      <w:tr w:rsidR="00D1179C" w:rsidRPr="00DA4020" w14:paraId="3BCE5829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BC43D" w14:textId="77777777" w:rsidR="00D1179C" w:rsidRPr="00DA4020" w:rsidRDefault="00250D7B" w:rsidP="00755BE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Редни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број</w:t>
            </w:r>
            <w:r w:rsidR="00755BE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43958" w14:textId="77777777" w:rsidR="00D1179C" w:rsidRPr="00DA4020" w:rsidRDefault="00250D7B" w:rsidP="00755BE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Ознака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пута</w:t>
            </w:r>
            <w:r w:rsidR="00755BE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8AF00" w14:textId="77777777" w:rsidR="00D1179C" w:rsidRPr="00DA4020" w:rsidRDefault="00250D7B" w:rsidP="001A6C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ОПИС</w:t>
            </w:r>
          </w:p>
        </w:tc>
      </w:tr>
      <w:tr w:rsidR="00D1179C" w:rsidRPr="00DA4020" w14:paraId="0AA05942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8E978" w14:textId="77777777" w:rsidR="00D1179C" w:rsidRPr="00DA4020" w:rsidRDefault="00674CED" w:rsidP="00674CED">
            <w:pPr>
              <w:spacing w:after="150"/>
              <w:ind w:left="-98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192DC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BDBEA" w14:textId="77777777" w:rsidR="00D1179C" w:rsidRPr="00DA4020" w:rsidRDefault="00250D7B" w:rsidP="00755BE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Београд – Панчево – Вршац – државна граница са Румунијом (гранични прелаз Ватин)</w:t>
            </w:r>
            <w:r w:rsidR="00755BE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9E730A1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CE3C3" w14:textId="77777777" w:rsidR="00D1179C" w:rsidRPr="00DA4020" w:rsidRDefault="00674CED" w:rsidP="00674CED">
            <w:pPr>
              <w:spacing w:after="150"/>
              <w:ind w:left="-98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A8A50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6918BE" w14:textId="77777777" w:rsidR="00D1179C" w:rsidRPr="00DA4020" w:rsidRDefault="00250D7B" w:rsidP="00755BE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Мађарском (гранични прелаз Келебија) – Суботица – веза са државним путем А1</w:t>
            </w:r>
            <w:r w:rsidR="00755BE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D6D2A0A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150D9" w14:textId="77777777" w:rsidR="00D1179C" w:rsidRPr="00DA4020" w:rsidRDefault="00674CED" w:rsidP="00674CED">
            <w:pPr>
              <w:spacing w:after="150"/>
              <w:ind w:left="-98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79628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86A27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Суботица – Сомбор – Оџаци – Бачка Паланка – Нови Сад – Зрењанин – Житиште – Нова Црња – државна граница са Румунијом (гранични прелаз Српска Црња)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45F1826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2B39A" w14:textId="77777777" w:rsidR="00D1179C" w:rsidRPr="00DA4020" w:rsidRDefault="00674CED" w:rsidP="00674CED">
            <w:pPr>
              <w:spacing w:after="150"/>
              <w:ind w:left="-98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0D90F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4048C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Хоргош – Кањижа – Нови Кнежевац – Чока – Кикинда – Зрењанин – Чента – Београд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91D86BB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E2081" w14:textId="77777777" w:rsidR="00D1179C" w:rsidRPr="00DA4020" w:rsidRDefault="00674CED" w:rsidP="00674CED">
            <w:pPr>
              <w:spacing w:after="150"/>
              <w:ind w:left="-98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1BF44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37BB5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Панчево – Ковин – Раља – веза са државним путем 33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B63D801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65B58" w14:textId="77777777" w:rsidR="00D1179C" w:rsidRPr="00DA4020" w:rsidRDefault="00674CED" w:rsidP="00674CED">
            <w:pPr>
              <w:pStyle w:val="ListParagraph"/>
              <w:spacing w:after="150"/>
              <w:ind w:hanging="81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B2DA3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2AAEA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Мађарском (гранични прелаз Бачки Брег) – Бездан – Сомбор – Кула – Врбас – Србобран – Бечеј – Нови Бечеј – Кикинда – државна граница са Румунијом (гранични прелаз Наково)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259E95E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28816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B9939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1E278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Бездан) – Бездан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F924C6E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5A7178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FFCE3" w14:textId="77777777" w:rsidR="00D1179C" w:rsidRPr="00DA4020" w:rsidRDefault="00250D7B" w:rsidP="006F6C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54058" w14:textId="77777777" w:rsidR="00D1179C" w:rsidRPr="00DA4020" w:rsidRDefault="00250D7B" w:rsidP="00FD195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Богојево) – Српски Милетић</w:t>
            </w:r>
            <w:r w:rsidR="00FD195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3D24B9C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8AF758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FCD94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E5BBE" w14:textId="77777777" w:rsidR="00D1179C" w:rsidRPr="00DA4020" w:rsidRDefault="00250D7B" w:rsidP="00A439C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Зрењанин – Сечањ – Пландиште – Вршац – Стража – Бела Црква – државна граница са Румунијом (гранични прелаз Калуђерово)</w:t>
            </w:r>
            <w:r w:rsidR="00A439C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F386989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B81C2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D9A09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B2BB5" w14:textId="77777777" w:rsidR="00D1179C" w:rsidRPr="00DA4020" w:rsidRDefault="00250D7B" w:rsidP="00A439C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12 – Нештин – Ердевик – Кузмин – државна граница са Босном и Херцеговином (гранични прелаз Сремска Рача)</w:t>
            </w:r>
            <w:r w:rsidR="00A439C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BEA8AD7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5A21B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11.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8D108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7F6FA" w14:textId="77777777" w:rsidR="00D1179C" w:rsidRPr="00DA4020" w:rsidRDefault="00250D7B" w:rsidP="00A439C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А3 – Сремска Митровица – Богатић – државна граница са Босном и Херцеговином (гранични прелаз Бадовинци)</w:t>
            </w:r>
            <w:r w:rsidR="00A439C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880C34A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D58E3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7BCD5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3EBFC" w14:textId="77777777" w:rsidR="00D1179C" w:rsidRPr="00DA4020" w:rsidRDefault="00250D7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Сад – Ириг – Рума – Шабац – Коцељева – Ваљево – Косјерић – Пож</w:t>
            </w:r>
            <w:r w:rsidR="00674C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ега – Ариље – Ивањица – Сјеница</w:t>
            </w:r>
          </w:p>
        </w:tc>
      </w:tr>
      <w:tr w:rsidR="00D1179C" w:rsidRPr="00DA4020" w14:paraId="40BE1DDB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0D630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5B3EB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43F52" w14:textId="77777777" w:rsidR="00D1179C" w:rsidRPr="00DA4020" w:rsidRDefault="00250D7B" w:rsidP="00A439C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Београд – Љиг – Горњи Милановац – Прељина – Краљево – Рашка – Нови Пазар – Рибариће – државна граница са Црном Гором (гранични прелаз Мехов Крш)</w:t>
            </w:r>
            <w:r w:rsidR="00A439C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3874B87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8C3811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FD864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D439B" w14:textId="77777777" w:rsidR="00D1179C" w:rsidRPr="00DA4020" w:rsidRDefault="00250D7B" w:rsidP="00A439C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Појате – Крушевац – Краљево – Прељина – Чачак – Пожега – Ужице – Чајетина – Нова Варош – Пријепоље – државна граница са Црном Гором (гранични прелаз Гостун)</w:t>
            </w:r>
            <w:r w:rsidR="00A439C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89C0D01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9590D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A2DDA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DCDC6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Баточина – Крагујевац – Краљево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9B068A4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BC4AB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49DC6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5A3F9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Мали Пожаревац – Младеновац – Топола – Крагујевац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98BC3E8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B259C" w14:textId="77777777" w:rsidR="00D1179C" w:rsidRPr="00DA4020" w:rsidRDefault="00674CED" w:rsidP="00674C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E96D5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26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D35F5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Београд – Обреновац – Шабац – Лозница – државна граница са Босном и Херцеговином (гранични прелаз Мали Зворник)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30C0D68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77532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7D7CD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ECF1A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Босном и Херцеговином (гранични прелаз Трбушница) – Лозница – Осечина – Ваљево – Лајковац – Ћелије – Лазаревац – Аранђеловац – Крчевац – Топола – Рача – Свилајнац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0A106E0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B3D60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E699D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28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6686E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Мали Зворник – Љубовија – Рогачица-Костојевићи – Ужице – Сушица – Кремна – државна граница са Босном и Херцеговином (гранични прелаз Котроман)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4717B5C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17AB8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DB94A" w14:textId="77777777" w:rsidR="00D1179C" w:rsidRPr="00DA4020" w:rsidRDefault="00250D7B" w:rsidP="00E37A0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29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A2605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Црном Гором (гранични прелаз Јабука) – Пријепоље – Нова Варош – Сјеница – Нови Пазар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07A290D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667D6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80C4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ABB23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Ивањица – Ушће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F2F49F9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58A9A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2F63B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D2FCA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Рашка – Лепосавић – Косовска Митровица – Вучитрн – Приштина – Урошевац – државна граница са 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Северном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 (гранични прелаз Ђенерал Јанковић)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DBEE34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5BD62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F2FF9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00EFE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Рибариће – Зубин Поток – Косовска Митровица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4F30030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E291D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C30C7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03B4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А1 – Пожаревац – Кучево – Мајданпек – Неготин – државна граница са Бугарском (гранични прелаз Мокрање)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9D9C4FC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AE537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83629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2B229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– Велико Градиште – Голубац – Доњи Милановац – Поречки мост – веза са државним путем 35</w:t>
            </w:r>
          </w:p>
        </w:tc>
      </w:tr>
      <w:tr w:rsidR="00D1179C" w:rsidRPr="00DA4020" w14:paraId="1647F54D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6B538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26.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2C544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683B7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државна граница са Румунијом (гранични прелаз Ђердап) – Кладово – Неготин – Зајечар – Књажевац – Сврљиг – Ниш –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Мерошина – Прокупље – Куршумлија – Подујево – Приштина – Липљан – Штимље – Сува Река – Призрен – државна граница са Албанијом (гранични прелаз Врбница)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75932BA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A3B13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27.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93944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6DF16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Параћин – Бољевац – Зајечар – државна граница са Бугарском (гранични прелаз Вршка Чука)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79B644C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BB3FC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28.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476AD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9CA86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Селиште – Бор – Зајечар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7D0F7E5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3ADEC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29.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4094E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5D59F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Крушевац (Макрешане) – Блаце – Белољин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6C2479F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302CF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F60EC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5E72C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Пирот – Бабушница – Власотинце – Лесковац – Лебане – Медвеђа – Приштина – Пећ – државна граница са Црном Гором (гранични прелаз Чакор)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4F114C8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277EE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F9EC8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B36C5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Владичин Хан – Сурдулица – државна граница са Бугарском (гранични прелаз Стрезимировци)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D1179C" w:rsidRPr="00DA4020" w14:paraId="375AD3EF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7282E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D394B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B97C9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Бујановац (веза са државним путем А1) – Гњилане – Урошевац – Штимље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5758FB3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15BEE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086B7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CD85F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258 – Прешево – Гњилане – Приштина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122E0D2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6A209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33593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AF701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Долац – Ђаковица – државна граница са Албанијом (гранични прелаз Морина)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61BF2E5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79641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C1DC4" w14:textId="77777777" w:rsidR="00D1179C" w:rsidRPr="00DA4020" w:rsidRDefault="00250D7B" w:rsidP="005C7FA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EE676" w14:textId="77777777" w:rsidR="00D1179C" w:rsidRPr="00DA4020" w:rsidRDefault="00250D7B" w:rsidP="005C7FA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Равни Гај – Кнић – Мрчајевци</w:t>
            </w:r>
            <w:r w:rsidR="005C7FA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3366909" w14:textId="77777777">
        <w:trPr>
          <w:trHeight w:val="45"/>
          <w:tblCellSpacing w:w="0" w:type="auto"/>
        </w:trPr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1ED3E" w14:textId="77777777" w:rsidR="00D1179C" w:rsidRPr="00DA4020" w:rsidRDefault="00250D7B" w:rsidP="00CB2D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36.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74A3F" w14:textId="77777777" w:rsidR="00D1179C" w:rsidRPr="00DA4020" w:rsidRDefault="00250D7B" w:rsidP="00CB2D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</w:t>
            </w:r>
          </w:p>
        </w:tc>
        <w:tc>
          <w:tcPr>
            <w:tcW w:w="1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85449" w14:textId="77777777" w:rsidR="00D1179C" w:rsidRPr="00DA4020" w:rsidRDefault="00250D7B" w:rsidP="00CB2D1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Београд (веза са државним путевима 10 и 13) – Београд (Богословија)</w:t>
            </w:r>
            <w:r w:rsidR="00CB2D1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49684321" w14:textId="77777777" w:rsidR="00D1179C" w:rsidRPr="00DA4020" w:rsidRDefault="00D1179C" w:rsidP="000C58B4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E4200E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Категоризација државних путева II реда</w:t>
      </w:r>
    </w:p>
    <w:p w14:paraId="2DAE9579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14:paraId="1DA91B60" w14:textId="77777777" w:rsidR="001A6C1A" w:rsidRPr="00DA4020" w:rsidRDefault="00250D7B" w:rsidP="00AF0427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II реда категоризују се као државни путеви IIA реда и државни путеви IIБ реда.</w:t>
      </w:r>
    </w:p>
    <w:p w14:paraId="7B8BF23C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IIА реда</w:t>
      </w:r>
    </w:p>
    <w:p w14:paraId="42D8E920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6.</w:t>
      </w:r>
      <w:r w:rsidR="003F054D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167437E2" w14:textId="77777777" w:rsidR="00D1179C" w:rsidRPr="00DA4020" w:rsidRDefault="00674CED" w:rsidP="00AF0427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IIА реда су: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362"/>
        <w:gridCol w:w="1455"/>
        <w:gridCol w:w="6075"/>
      </w:tblGrid>
      <w:tr w:rsidR="008E7C3F" w:rsidRPr="00DA4020" w14:paraId="05CA575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0A8FB" w14:textId="77777777" w:rsidR="00D1179C" w:rsidRPr="00DA4020" w:rsidRDefault="00250D7B" w:rsidP="003F054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Редни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број</w:t>
            </w:r>
            <w:r w:rsidR="003F054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F4A6C" w14:textId="77777777" w:rsidR="00D1179C" w:rsidRPr="00DA4020" w:rsidRDefault="00250D7B" w:rsidP="003F054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Ознака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пута</w:t>
            </w:r>
            <w:r w:rsidR="003F054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6F5A3" w14:textId="77777777" w:rsidR="00D1179C" w:rsidRPr="00DA4020" w:rsidRDefault="00250D7B" w:rsidP="001A6C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ОПИС</w:t>
            </w:r>
          </w:p>
        </w:tc>
      </w:tr>
      <w:tr w:rsidR="008E7C3F" w:rsidRPr="00DA4020" w14:paraId="5E62636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57860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7D790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57D3D" w14:textId="77777777" w:rsidR="00D1179C" w:rsidRPr="00DA4020" w:rsidRDefault="00250D7B" w:rsidP="003F054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Хоргош – Суботица – Бачка Топола – Мали Иђош – Србобран – Нови Сад – Сремски Карловци – Инђија – Стара Пазова – Београд</w:t>
            </w:r>
            <w:r w:rsidR="003F054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7F5E3D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C42E0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E911F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234F1" w14:textId="77777777" w:rsidR="00D1179C" w:rsidRPr="00DA4020" w:rsidRDefault="00250D7B" w:rsidP="003F054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Мађарском (гранични прелаз Бачки Виногради) – Бачки Виногради</w:t>
            </w:r>
            <w:r w:rsidR="003F054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6D0B80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32E62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76009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C0B77" w14:textId="77777777" w:rsidR="00D1179C" w:rsidRPr="00DA4020" w:rsidRDefault="00250D7B" w:rsidP="003F054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Кањижа – Сента – Ада – Бечеј – Темерин – веза са државним путем 100</w:t>
            </w:r>
            <w:r w:rsidR="003F054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38B8D7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10903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38678" w14:textId="77777777" w:rsidR="00D1179C" w:rsidRPr="00DA4020" w:rsidRDefault="00D91F8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A5CEC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Мађарском (гранични прелаз Ђала) – Нови Кнежевац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8E7C3F" w:rsidRPr="00DA4020" w14:paraId="74B290A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F1639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C47C8B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AD9CE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Кнежевац – Банатско Аранђелово – Мокрин – Кикинда – Војвода Степа – Српски Итебеј – државна граница са Румунијом (гранични прелаз Међа)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6E919F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4F25A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20E7C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26FD6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Мађарском (гранични прелаз Бајмок) – Бајмок – Бачка Топола – Сента – Чока – Мокрин – државна граница са Румунијом (гранични прелаз Врбица)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371291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67AFB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8B83E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0D9D3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Кљајићево – Бачки Соколац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233FF6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1C24D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7DC51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BC8D2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Сомбор – Апатин – Богојево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67426C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8CC9C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E4222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BEB72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Бачка Топола – Кула – Деспотово – Силбаш – Бачка Паланка – државна граница са Хрватском (гранични прелаз Бачка Паланка)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C4908E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00972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6FE87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F7003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Бачка Топола – Бечеј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EF52A0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7F371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30840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103CB2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Кула – Оџаци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82845C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AB65F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33434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672A1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Оџаци – Ратково – Силбаш – Бачки Петровац – Руменка – Нови Сад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DD4C4B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8F0F4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09371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4FE83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Бачко Ново Село – Бач – Ратково – Деспотово – Сириг – Темерин – Жабаљ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D415FB0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BE4F0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DAD56D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ABBBF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Фекетић – Врбас – Змајево – Руменка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44CB3D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0997C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D0CE0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3DDB2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Бачко Градиште – Чуруг – Жабаљ – Шајкаш – веза са државним путем А1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39698B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CA942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61494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0562B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Србобран – Надаљ – Чуруг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4C0F18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EAB3B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BDA17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DA6E2A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Бечеј – Меленци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CD5530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E0787" w14:textId="77777777" w:rsidR="00D1179C" w:rsidRPr="00DA4020" w:rsidRDefault="00D1179C" w:rsidP="00D91F8B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3B72F" w14:textId="77777777" w:rsidR="00D1179C" w:rsidRPr="00DA4020" w:rsidRDefault="00250D7B" w:rsidP="00D91F8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76AB4" w14:textId="77777777" w:rsidR="00D1179C" w:rsidRPr="00DA4020" w:rsidRDefault="00250D7B" w:rsidP="00D91F8B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Бечеј – Башаид – Банатско Карађорђево</w:t>
            </w:r>
            <w:r w:rsidR="00D91F8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C713B2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02DDB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C085F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9E7E0" w14:textId="77777777" w:rsidR="00D1179C" w:rsidRPr="00DA4020" w:rsidRDefault="00250D7B" w:rsidP="005350F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Житиште – Торак – Српски Итебеј</w:t>
            </w:r>
            <w:r w:rsidR="005350F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41C1E6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9C56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58688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6C97A" w14:textId="77777777" w:rsidR="00D1179C" w:rsidRPr="00DA4020" w:rsidRDefault="00250D7B" w:rsidP="005350F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Нештин) – Беочин – Сремска Каменица</w:t>
            </w:r>
            <w:r w:rsidR="005350F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92F5800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6D0B3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12BDD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C5FAD" w14:textId="77777777" w:rsidR="00D1179C" w:rsidRPr="00DA4020" w:rsidRDefault="00250D7B" w:rsidP="005350F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Шид) – Шид – Кузмин – Сремска Митровица – Рума – Пећинци – Обреновац</w:t>
            </w:r>
            <w:r w:rsidR="005350F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695F6D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FBDE9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5592E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B02C5" w14:textId="77777777" w:rsidR="00D1179C" w:rsidRPr="00DA4020" w:rsidRDefault="00250D7B" w:rsidP="005350F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Сот) – Шид – Адашевци – државна граница са Босном и Херцеговином (гранични прелаз Јамена)</w:t>
            </w:r>
            <w:r w:rsidR="005350F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6742680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C5814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B97EE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08D28" w14:textId="77777777" w:rsidR="00D1179C" w:rsidRPr="00DA4020" w:rsidRDefault="00250D7B" w:rsidP="005350F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Хрватском (гранични прелаз Љуба) – Ердевик</w:t>
            </w:r>
            <w:r w:rsidR="005350F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8A0F44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5D6B7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AF8A2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123A3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Свилош – Сремска Митровица (веза са државним путем 20)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D0DFC2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98192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9615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66783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Сремска Митровица – Дреновац – Шабац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757A98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F7621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3A388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5868E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А1 – Марадик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5AFD0F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EDBB6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F95C8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1EA21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Рума – Путинци – Инђија – Стари Сланкамен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B91DA2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0CA41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C0BBC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B0956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Путинци – Стара Пазова – Стари Бановци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99E0D2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963A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238A4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3B1EF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Голубинци – Пећинци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81AF9D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C0176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0F9B5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89FE5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Каћ – Шајкаш – Тител – Перлез – Ковачица – Сечањ – државна граница са Румунијом (гранични прелаз Јаша Томић)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05AC78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0A625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2B3E1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BA1CB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Ечка – Ковачица – Јабука – Панчево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1EF0B8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57DA1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15F6E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6E5EA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Чента – Опово – Јабука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369D35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981B2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17316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902B6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Пландиште – Алибунар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6D39E0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E690F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12903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F1348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Уљма – Стража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AEDF17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24975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90252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ABE28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Ковин – Врачев Гај – Бела Црква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533FA9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B35A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E8252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A8317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Бадовинци – Прњавор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36063A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09E7D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CE705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77AD6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Мајур – Богатић – Петловача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6FBC7A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B8D1A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10852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8FE98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Шабац – Волујац – Завлака – Крупањ – Грачаница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6127B5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7924F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4BA77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231EF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Липнички Шор – Текериш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29C5F4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26017" w14:textId="77777777" w:rsidR="00D1179C" w:rsidRPr="00DA4020" w:rsidRDefault="00D1179C" w:rsidP="005F441D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D47FE" w14:textId="77777777" w:rsidR="00D1179C" w:rsidRPr="00DA4020" w:rsidRDefault="00250D7B" w:rsidP="005F441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FBC01" w14:textId="77777777" w:rsidR="00D1179C" w:rsidRPr="00DA4020" w:rsidRDefault="00250D7B" w:rsidP="005F44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Крст – Коренитa – Крупањ</w:t>
            </w:r>
            <w:r w:rsidR="005F44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5E698A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137BC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3FF90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0101A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Звезд – Владимирци – Лојанице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75ED17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B0507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CA685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D395F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Дебрц – Бањани – Уб – Новаци – Коцељева – Шабачка Каменица – Градојевић – Осечина – Гуњаци – Пецка – Љубовија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04E856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7C2C4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79392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534FD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Драгиње – Шабачка Каменица – Ваљевска Каменица – веза са државним путем 27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248337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1BDA7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590B4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D057D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Причевић – Пецка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89924E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A8E9C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DA340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CD160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Обреновац – Стублине – Уб – Словац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752267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A2B6F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0EF8F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2F732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Стублине – Бргуле – Липњак – Јабучје – Лајковац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3F5F57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B3D6A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FC13A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4D757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Уб – Липњак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DF0C74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63C9B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FDBA6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A6B3C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Липовачка шума – Барајево – Дучина – Младеновац – Смедеревска Паланка – Велика Плана – Жабари – Петровац на Млави – Кучево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8AFC2B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9802D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71D95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6B1CD" w14:textId="77777777" w:rsidR="00D1179C" w:rsidRPr="00DA4020" w:rsidRDefault="00250D7B" w:rsidP="001829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Барич – Мислођин – Степојевац- Велики Црљени – Јунковац – Сибница – Дучина</w:t>
            </w:r>
            <w:r w:rsidR="001829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8C1700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CC323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6F074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36AB5" w14:textId="77777777" w:rsidR="00D1179C" w:rsidRPr="00DA4020" w:rsidRDefault="00C416C1" w:rsidP="001829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петља 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Бели Поток –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Бели Поток -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Раља – Ђуринци – Влашко Поље</w:t>
            </w:r>
            <w:r w:rsidR="001829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142CEF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49BCF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A1C0E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32658" w14:textId="77777777" w:rsidR="00D1179C" w:rsidRPr="00DA4020" w:rsidRDefault="00250D7B" w:rsidP="001829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Ђуринци – Сопот – Аранђеловац – Белановица – Љиг – Мионица – Дивци</w:t>
            </w:r>
            <w:r w:rsidR="001829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7F7822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AC122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0024D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532B7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25 – Марковац – Аранђеловац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C50397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8ECAF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CB93C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B0D76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Топола – Доња Шаторња – Рудник – Бућин Гроб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84D3BE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95CA6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244503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875D4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Лештане – Гроцка – Петријево – Раља – веза са државним путем А1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EF711A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EF5DE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AF1EE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01EB7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Лештане – Бубањ Поток – 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петља Авала (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А1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)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688FC4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CC580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1A22E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7A105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Петријево – Младеновац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6C2262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32A3B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7C56B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D6540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Раља – Смедеревска Паланка – Наталинци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CD6D26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DD70B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FA207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7C8FF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Рача – Церовац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4C9662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28551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174B4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6F608" w14:textId="77777777" w:rsidR="00D1179C" w:rsidRPr="00DA4020" w:rsidRDefault="00250D7B" w:rsidP="00E81569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Мала Крсна – Велика Плана – Баточина – Јагодина – Ћуприја – Параћин – Ражањ – Алексинац – Ниш – Клисура – Лесковац</w:t>
            </w:r>
            <w:r w:rsidR="00E81569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C0D45E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19AF2" w14:textId="77777777" w:rsidR="00D1179C" w:rsidRPr="00DA4020" w:rsidRDefault="00D1179C" w:rsidP="00C416C1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822495" w14:textId="77777777" w:rsidR="00D1179C" w:rsidRPr="00DA4020" w:rsidRDefault="00250D7B" w:rsidP="00C416C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24CE9" w14:textId="77777777" w:rsidR="00D1179C" w:rsidRPr="00DA4020" w:rsidRDefault="00250D7B" w:rsidP="001829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– Костолац</w:t>
            </w:r>
            <w:r w:rsidR="001829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3CDB9D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ED4A2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00320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4A5E8" w14:textId="77777777" w:rsidR="00D1179C" w:rsidRPr="00DA4020" w:rsidRDefault="00250D7B" w:rsidP="001829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– Жабари – Свилајнац – Деспотовац – Двориште – Ресавица – Сење – Ћуприја</w:t>
            </w:r>
            <w:r w:rsidR="001829F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ECDE26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EE04B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F74D6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21C8B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Братинац – Салаковац – Мало Црниће – Петровац на Млави – Жагубица – Брестовац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766B86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458F2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524BD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F44FF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Велико Градиште – Макце – Божевац – Рановац – Петровац на Млави – Тановац – Дубница – Свилајнац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56059E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D82D0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04A44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DF157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Голубац – Зеленик – Љешница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D70BFB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55E02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47F4A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430CC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Доњи Милановац – Мајданпек – Дебели Луг – Јасиково – Жагубица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EF97AF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71BB5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EB4E3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E42E7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Поречки мост – Клокочевац – Милошева Кула – Заграђе – Рготина – Вражогрнац – Зајечар – Звездан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F46B67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F813F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DF8BE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C8D54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Бор – Заграђе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69408F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2E340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4D6EF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649A4" w14:textId="77777777" w:rsidR="00D1179C" w:rsidRPr="00DA4020" w:rsidRDefault="00250D7B" w:rsidP="00C416C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Кладово – Корбово – Милутиновац</w:t>
            </w:r>
            <w:r w:rsidR="00C416C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BA37F1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8FD9E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662F9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FDCBA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35 – Душановац – државна граница са Румунијом (гранични прелаз Кусјак)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556FCA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0A0E6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99344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346FB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33 – Вељково – Шипиково – Зајечар – Леновац – Бучје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5E4324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67731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77050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C7AE9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Ваљево – Поћута – Дебело Брдо – Рогачица – Бајина Башта – Калуђерске Баре – Кремна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D2EABD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9D4BE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335AB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EC740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Дуб – Бајина Башта – државна граница са Босном и Херцеговином (гранични прелаз Бајина Башта)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7791060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2CC18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C73BB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0C3ED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Бајина Башта – Перућац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1FA8A9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5EBF8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A72AB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DE156" w14:textId="77777777" w:rsidR="00D1179C" w:rsidRPr="00DA4020" w:rsidRDefault="00250D7B" w:rsidP="00D9407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Кремна – Биоска – Дупци</w:t>
            </w:r>
            <w:r w:rsidR="00D9407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C49820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2ACD9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DE84F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5F29E" w14:textId="77777777" w:rsidR="00D1179C" w:rsidRPr="00DA4020" w:rsidRDefault="00250D7B" w:rsidP="00593DD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Ужице – Каран – Косјерић – Сеча Река – Варда – Јакаљ – Костојевићи</w:t>
            </w:r>
            <w:r w:rsidR="00593DD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FB89F0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DE5DC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82646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1474A" w14:textId="77777777" w:rsidR="00D1179C" w:rsidRPr="00DA4020" w:rsidRDefault="00250D7B" w:rsidP="00593DD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Жупањац – Боговађа – Мионица – Брежђе – Дивчибаре – Каона</w:t>
            </w:r>
            <w:r w:rsidR="00593DD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8F1334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98B69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61A14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3506D" w14:textId="77777777" w:rsidR="00D1179C" w:rsidRPr="00DA4020" w:rsidRDefault="00250D7B" w:rsidP="00593DD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Ваљево – Брежђе</w:t>
            </w:r>
            <w:r w:rsidR="00593DD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206DF5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9D250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160987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837F0" w14:textId="77777777" w:rsidR="00D1179C" w:rsidRPr="00DA4020" w:rsidRDefault="00250D7B" w:rsidP="00593DD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21 – Честобродица – Гојна Гора – Прањани – Бершићи – Таково – Горњи Милановац – Неваде – Враћевшница – Баре – Крагујевац</w:t>
            </w:r>
            <w:r w:rsidR="00593DD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E739E7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398D9" w14:textId="77777777" w:rsidR="00D1179C" w:rsidRPr="00DA4020" w:rsidRDefault="00D1179C" w:rsidP="00593DD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BA129" w14:textId="77777777" w:rsidR="00D1179C" w:rsidRPr="00DA4020" w:rsidRDefault="00250D7B" w:rsidP="00593DD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28421" w14:textId="77777777" w:rsidR="00D1179C" w:rsidRPr="00DA4020" w:rsidRDefault="00250D7B" w:rsidP="00593DD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Дивчибаре – Тометино Поље – Саставци</w:t>
            </w:r>
            <w:r w:rsidR="00593DD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DEBD79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3D33D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B9CFB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23082" w14:textId="77777777" w:rsidR="00D1179C" w:rsidRPr="00DA4020" w:rsidRDefault="00250D7B" w:rsidP="001A0D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Прањани – Трбушани – Љубић – Чачак – Дракчићи – Краљево</w:t>
            </w:r>
            <w:r w:rsidR="001A0D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882751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9EF0E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4BEF4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E92CD" w14:textId="77777777" w:rsidR="00D1179C" w:rsidRPr="00DA4020" w:rsidRDefault="00250D7B" w:rsidP="001A0D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Чачак – Гуча – Ивањица</w:t>
            </w:r>
            <w:r w:rsidR="001A0D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7421E0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41E60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E02DF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0EF1D" w14:textId="77777777" w:rsidR="00D1179C" w:rsidRPr="00DA4020" w:rsidRDefault="00250D7B" w:rsidP="001A0D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Кратовска Стена – Лучани – Гуча – Каона – Дракчићи</w:t>
            </w:r>
            <w:r w:rsidR="001A0D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E191A8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6BAFF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0BB46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DD6930" w14:textId="77777777" w:rsidR="00D1179C" w:rsidRPr="00DA4020" w:rsidRDefault="00250D7B" w:rsidP="001A0D1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Крагујевац – Горња Сабанта – Рековац – Белушић – Јасика – веза са државним путем 23</w:t>
            </w:r>
            <w:r w:rsidR="001A0D1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780309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C4AF7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4EB53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4CA43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Горња Сабанта – Јагодина – веза са државним путем А1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417D1F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D549A1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67C7B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2501A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Јагодина – Глоговац – Медвеђа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069319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F7089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D1641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B9753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Ћуприја – Вирине – Деспотовац – Двориште – Водна – Крепољин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E82F13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FE038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99BF0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01504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Витановац – Угљарево – Велика Дренова – Јасика – Варварин – Мијатовац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F58543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D0F71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645EF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59A2C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Рековац – Превешт – Грабовац – Трстеник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55CE47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4993B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72394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CD8FB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158 – Бресје – Лоћика – Белушић – Опарић – Велика Дренова – Стопања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2883D9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53D16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55401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A46A20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Доњи Крчин – Варварин – Ћићевац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5AE361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ECBE7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129CC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D3885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Бистрица – Прибој – државна граница са Босном и Херцеговином (гранични прелаз Увац)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183267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EAA50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863F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2E7CB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Црном Гором (гранични прелаз Чемерно) – државна граница са Босном и Херцеговином (гранични прелаз Ваган)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3EF802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7AD9F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C9968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6134F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државна граница са Босном и Херцеговином – Сјеверин – државна граница са Босном и Херцеговином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D920DA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48328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87357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DBA55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Прилике – Катићи – Јасеново – Кокин Брод – Рутоши – Прибојска Бања – Прибој – Саставци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D39E0C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33B33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30ACF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2ADFE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Бела Земља – Љубиш – Јасеново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67D249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14E12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CD44C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90D3A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Лис – Ариље – Висока – Љубиш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9EBD6A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18960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FFD86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DA266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Каона – Ивањица – Бук – Преко Брдо – Дуга Пољана – Расно – Карајукића Бунари – Угао – државна граница са Црном Гором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A3116F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7C7D1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955BA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A67E9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Рашка – Кути – Одвраћеница – Преко Брдо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2A3DD4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B8402" w14:textId="77777777" w:rsidR="00D1179C" w:rsidRPr="00DA4020" w:rsidRDefault="00D1179C" w:rsidP="00915773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41EFD" w14:textId="77777777" w:rsidR="00D1179C" w:rsidRPr="00DA4020" w:rsidRDefault="00250D7B" w:rsidP="009157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596B7" w14:textId="77777777" w:rsidR="00D1179C" w:rsidRPr="00DA4020" w:rsidRDefault="00250D7B" w:rsidP="008E7C3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Пазар – Дежева – Одвраћеница</w:t>
            </w:r>
            <w:r w:rsidR="008E7C3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E7CB98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C8465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FF8DA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A74B9" w14:textId="77777777" w:rsidR="00D1179C" w:rsidRPr="00DA4020" w:rsidRDefault="00250D7B" w:rsidP="001B363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Пријепоље – Манастир Милешева – Аљиновићи</w:t>
            </w:r>
            <w:r w:rsidR="001B363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40D166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5F4C3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BC7B1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885AC" w14:textId="77777777" w:rsidR="00D1179C" w:rsidRPr="00DA4020" w:rsidRDefault="00250D7B" w:rsidP="001B363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Сјеница – Крајновиће – Баре – Врбница – државна граница са Црном Гором</w:t>
            </w:r>
            <w:r w:rsidR="001B363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776C88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AEF6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1CDA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BB260" w14:textId="77777777" w:rsidR="00D1179C" w:rsidRPr="00DA4020" w:rsidRDefault="00250D7B" w:rsidP="001B363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Сјеница – Раждагиња – Буђево – Карајукића Бунари – Суви До – Лескова – Веље Поље – Тутин</w:t>
            </w:r>
            <w:r w:rsidR="001B363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A67417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76045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51B9E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17376" w14:textId="77777777" w:rsidR="00D1179C" w:rsidRPr="00DA4020" w:rsidRDefault="00403A3E" w:rsidP="001B363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Дој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евиће – Пазариште – Тутин – Брегови</w:t>
            </w:r>
            <w:r w:rsidR="001B363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D7E5C5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77CFF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32BC3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2AB9D" w14:textId="77777777" w:rsidR="00D1179C" w:rsidRPr="00DA4020" w:rsidRDefault="00250D7B" w:rsidP="00403A3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Пазариште – Манастир Сопоћани – Баћица – Расно</w:t>
            </w:r>
            <w:r w:rsidR="00403A3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03F0FA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A0359" w14:textId="77777777" w:rsidR="00D1179C" w:rsidRPr="00DA4020" w:rsidRDefault="00D1179C" w:rsidP="005A07D7">
            <w:pPr>
              <w:pStyle w:val="ListParagraph"/>
              <w:numPr>
                <w:ilvl w:val="0"/>
                <w:numId w:val="3"/>
              </w:num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F4393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03ADD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Тутин – Годово – државна граница са Црном Гором (гранични прелаз Вуча)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183E35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8F5BB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7BBE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0AB98" w14:textId="77777777" w:rsidR="00D1179C" w:rsidRPr="00DA4020" w:rsidRDefault="00250D7B" w:rsidP="001B7311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Пазар – Брђани – Бањска – Балабан</w:t>
            </w:r>
            <w:r w:rsidR="001B7311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0BFAC80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5B435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F3E3B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32358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Биљановац – Јошаничка Бања – Грчак – Александровац – Крушевац (Кошеви)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89003B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999EB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2AA0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1D0B2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Врњци – Врњачка Бања – Гоч – Станишинци – Грчак – Брус – Разбојна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FF16B6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AA4FF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8A29A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2D13B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Краљево (Ратина) – Брезна – Гоч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269744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1ECEA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AA414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54949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Јошаничка Бања – Копаоник – Рудница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4809D7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F6E55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8B434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61C84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Стопања – Витково – Брус – Брзеће – Копаоник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3EA5D6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5A9D5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112.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134C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2C5C7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Брзеће – Блажево – Мерћез – Куршумлија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F337D7E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EFB4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AED72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404A8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Блажево – Лепосавић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B28C9A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22A28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82324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8D10E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Блаце – Куршумлија – Куршумлијска Бања – Подујево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ED5CBF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DB62E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2F5B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9B371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Крушевац – Ђунис – Делиград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95C04A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FB63A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9892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02083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215 – Каоник – Рибаре – Вукања – Прокупље – Житорађа – Дољевац – веза са државним путем А1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950355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B43F3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A8D7C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2771C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Вукања – Алексинац – Сокобања – Књажевац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509F21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AAE49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E708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806CF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Бољевац – Ртањ – Сокобања – Врело – Горња Топоница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CD91D0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838DE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A4317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C83CC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Бољевац – Бучје – Књажевац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38090B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B4905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D167E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492CC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Минићево – Ново Корито – државна граница са Бугарском (гранични прелаз Ново Корито)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9D5B5D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BEEC7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43AA3" w14:textId="77777777" w:rsidR="00D1179C" w:rsidRPr="00DA4020" w:rsidRDefault="00250D7B" w:rsidP="005A07D7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A39BB" w14:textId="77777777" w:rsidR="00D1179C" w:rsidRPr="00DA4020" w:rsidRDefault="00250D7B" w:rsidP="005A07D7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Књажевац – Кална – Темска – Пирот – Височка Ржана – Мојинци – Димитровград</w:t>
            </w:r>
            <w:r w:rsidR="005A07D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D61701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CE892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122.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2F41F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BFCE3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Врело – Попшица – Сврљиг – Периш – Јаловик – Кална – Јањски мост – Црни Врх – Јабучко равниште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DC241C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55A0D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C73B2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F5EBD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Периш – Бела Паланка – Бабушница – Звонце – Трнски Одоровци – Суково – веза са државним путем 43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5154DA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2C702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995C2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2FB09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Нишка Бања – Гаџин Хан – Боњинце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13CFFD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0E127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A54B6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07ECA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Гаџин Хан – Брестовац – Бојник – Лебане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FF0093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EFF77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126.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B72D0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075B1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Прокупље – Бојник – Лесковац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C41B9C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ECEB6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CF177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81170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Лесковац – Стројковце – Мирошевце – Власе – Врање – Доњи Стајевац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6BA1F6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1A539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C3495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9E66F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Рударе – Пролом – Гајтан – Негосавље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B522A3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3AA4F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93DCA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44DA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Бојник – Магаш – Добра Вода – Богујевац – веза са државним путем 228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0A0EAF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9B98C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01398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C58A1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Туларе – Велика Браина – Орлане – Батлава – Лужане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1DF4B5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39EDD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24B8B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A8EED5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Свође – Црна Трава – Власина Округлица – Босилеград – државна граница са Бугарском (гранични прелаз Рибарци)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314B02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9A95C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132.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31214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95312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Предејане – Црна Трава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375135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6C779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F37BD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A22C7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Давидовац – Света Петка – државна граница са 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Северном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 (гранични прелаз Прохор Пчињски)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C2A0F6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30144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44454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E0DF4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Света Петка – Трговиште – Доњи Стајевац – Босилеград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7804C3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D9A03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A5CC1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50EAA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Трговиште – државна граница са 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Северном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 (гранични прелаз Калово)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BFD4AF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916F3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245DD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F041A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Косовска Митровица – Горња Клина – Ђураковац – Витомирица – Пећ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A6438D5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1A053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06BCA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403D7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Зубин Поток – Падалиште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D05747F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5022B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10DB4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78350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Косовска Митровица – Вучитрн – Обилић – Орловић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0A501C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2FD35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8C8A0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56AF5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Лебане – Обилић – Велика Слатина – Липљан – Јањево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16DC8E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157A0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8166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FEB97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Горња Клина – Србица – Глоговац – Коморане – Црнољево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71DAC06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1704D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E3C1F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56A46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Ђурковце – Кошаре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882D82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A8AC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142.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AC180" w14:textId="77777777" w:rsidR="00D1179C" w:rsidRPr="00DA4020" w:rsidRDefault="00250D7B" w:rsidP="003010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E1E73" w14:textId="77777777" w:rsidR="00D1179C" w:rsidRPr="00DA4020" w:rsidRDefault="00250D7B" w:rsidP="003010E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Вучитрн – Пољанце – Србица – Клина</w:t>
            </w:r>
            <w:r w:rsidR="003010E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3A125F2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C0B3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81BA5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965C8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Јошаница – Кијево – Малишево – Дуље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501BC6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94F87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CF19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E12BE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Исток – Ђураковац – Клина – Долац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2CA435A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633F5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404BD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68C1F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Витомирица – државна граница са Црном Гором (гранични прелаз Кула)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0B7ED4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68F1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146</w:t>
            </w:r>
            <w:r w:rsidR="00755A2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D26F3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C19D6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Пећ – Дечани – Ђаковица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6788EA5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5872B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147.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F4B12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FDDB3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Дечани – државна граница са Црном Гором (гранични прелаз Козње)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00FCC1D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26B3D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8CB05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39B5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Лапушник – Ораховац – Ђаковица – државна граница са Албанијом (гранични прелаз Ћафа Прушит)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238C861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65C03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4B303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43E59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Ораховац – Сува Река – Брезовица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8192B49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C083A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150.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494DA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250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F4BBC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Хромовик – Зрзе – Ландовица – Призрен – Брезовица – Штрпце – Догановић – веза са државним путем 31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6E496F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E6E01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EF813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251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FD753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Бистражин – Ландовица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FD6B798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07FD6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152.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5031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252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56F96" w14:textId="77777777" w:rsidR="00D1179C" w:rsidRPr="00DA4020" w:rsidRDefault="00250D7B" w:rsidP="00B0743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Жур – Драгаш</w:t>
            </w:r>
            <w:r w:rsidR="00B0743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75CAD2B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DFD7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153.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271E3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253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7E442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Догановић – државна граница са </w:t>
            </w:r>
            <w:r w:rsid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Север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ном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 (гранични прелаз Глобочица)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F858303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C0165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154.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E5111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254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8B6B2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Клокот – Витина – Грлица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07677514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FD458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155.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20E09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255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12F7D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Лабљане – Ново Брдо – Косовска Каменица – Доње Кормињане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5987D1EC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032941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156.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263CD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256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B8A5C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Ново Брдо – Гњилане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4A987CC2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D3728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157.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9CD01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257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602E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26 – Радаљ – Шарена Буква – Столице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117D0F66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6F338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158.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D95E4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258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C30E9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веза са државним путем А1 (петља Лесковац центар) – Лесковац – Владичин Хан – Врање – Бујановац – државна граница са 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Северном 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E7C3F" w:rsidRPr="00DA4020" w14:paraId="229A98B7" w14:textId="77777777">
        <w:trPr>
          <w:trHeight w:val="45"/>
          <w:tblCellSpacing w:w="0" w:type="auto"/>
        </w:trPr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46ABE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159.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FA55B" w14:textId="77777777" w:rsidR="00D1179C" w:rsidRPr="00DA4020" w:rsidRDefault="00250D7B" w:rsidP="00755A2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259</w:t>
            </w:r>
          </w:p>
        </w:tc>
        <w:tc>
          <w:tcPr>
            <w:tcW w:w="10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785F3" w14:textId="77777777" w:rsidR="00D1179C" w:rsidRPr="00DA4020" w:rsidRDefault="00250D7B" w:rsidP="008A672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Ниш (петља Малча) – Бела Паланка – Пирот – Димитровград – државна граница са Бугарском (гранични прелаз Градина)</w:t>
            </w:r>
            <w:r w:rsidR="008A672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1FE16B5D" w14:textId="77777777" w:rsidR="00D1179C" w:rsidRPr="00DA4020" w:rsidRDefault="00755A22" w:rsidP="000C58B4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5E0A22F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IIБ реда</w:t>
      </w:r>
    </w:p>
    <w:p w14:paraId="35BA9EEB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7</w:t>
      </w:r>
      <w:r w:rsidR="00AF042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007A06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536F7FE7" w14:textId="77777777" w:rsidR="00D1179C" w:rsidRPr="00DA4020" w:rsidRDefault="00250D7B" w:rsidP="00AF0427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IIБ реда су:</w:t>
      </w:r>
      <w:r w:rsidR="00007A06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553"/>
        <w:gridCol w:w="1615"/>
        <w:gridCol w:w="5724"/>
      </w:tblGrid>
      <w:tr w:rsidR="00D1179C" w:rsidRPr="00DA4020" w14:paraId="29EFD27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A9549" w14:textId="77777777" w:rsidR="00D1179C" w:rsidRPr="00DA4020" w:rsidRDefault="00250D7B" w:rsidP="0052480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Редни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број</w:t>
            </w:r>
            <w:r w:rsidR="0052480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DFF98" w14:textId="77777777" w:rsidR="00D1179C" w:rsidRPr="00DA4020" w:rsidRDefault="00250D7B" w:rsidP="0052480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Ознака</w:t>
            </w:r>
            <w:r w:rsidR="0052480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пута</w:t>
            </w:r>
            <w:r w:rsidR="0052480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31740" w14:textId="77777777" w:rsidR="00D1179C" w:rsidRPr="00DA4020" w:rsidRDefault="00250D7B" w:rsidP="001A6C1A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ОПИС</w:t>
            </w:r>
          </w:p>
        </w:tc>
      </w:tr>
      <w:tr w:rsidR="00D1179C" w:rsidRPr="00DA4020" w14:paraId="4204709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9B508" w14:textId="77777777" w:rsidR="00D1179C" w:rsidRPr="00DA4020" w:rsidRDefault="0034143F" w:rsidP="0034143F">
            <w:pPr>
              <w:spacing w:after="150"/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2EEA4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9D16F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Суботица – Велебит – веза са државним путем 102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6B1598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FD520" w14:textId="77777777" w:rsidR="00D1179C" w:rsidRPr="00DA4020" w:rsidRDefault="0034143F" w:rsidP="0034143F">
            <w:pPr>
              <w:spacing w:after="150"/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01406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D1D7E" w14:textId="77777777" w:rsidR="00D1179C" w:rsidRPr="00DA4020" w:rsidRDefault="00EB236E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Војвода Зимоњ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ић – Велебит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ABD63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408C6" w14:textId="77777777" w:rsidR="00D1179C" w:rsidRPr="00DA4020" w:rsidRDefault="0034143F" w:rsidP="0034143F">
            <w:pPr>
              <w:pStyle w:val="ListParagraph"/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17C61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D7705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Банатско Аранђелово – Рабе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65E2E9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65FFD" w14:textId="77777777" w:rsidR="00D1179C" w:rsidRPr="00DA4020" w:rsidRDefault="0034143F" w:rsidP="0034143F">
            <w:pPr>
              <w:spacing w:after="150"/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D3C7C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63724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Стари Жедник – Чантавир – Торњош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E901BD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EB192" w14:textId="77777777" w:rsidR="00D1179C" w:rsidRPr="00DA4020" w:rsidRDefault="0034143F" w:rsidP="0034143F">
            <w:pPr>
              <w:spacing w:after="150"/>
              <w:ind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5.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F0FE5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1A692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Кљајићево – Светозар Милетић – Риђица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912EDB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8B0B1" w14:textId="77777777" w:rsidR="00D1179C" w:rsidRPr="00DA4020" w:rsidRDefault="0034143F" w:rsidP="0034143F">
            <w:pPr>
              <w:pStyle w:val="ListParagraph"/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F48DF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B734C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Врбас – Куцура – Савино Село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7264CC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3788A3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19D4B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C3C69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Гајдобра – Челарево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1C89C0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C56D1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B78AE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15C23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Башаид – Нова Црња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5C4FB2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5C4C8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AEE24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ED1D8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Торак – Крајишник – Сутјеска – Неузина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DF0E87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2C22F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04A75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54BFC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Крајишник – Јаша Томић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9F1ECD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25ED1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C4614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9320E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Самош – Добрица – Селеуш – Алибунар – Банатски Карловац – Делиблато – веза са државним путем 134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56537D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714CD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5AE26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6D20E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Падина – Селеуш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CE5321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BAA91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B3B64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24670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Врачев Гај – Банатска Паланка – Дунав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86B9D4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FA2D9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760D4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AAAE9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Раковац – Змајевац – Врдник – Ириг – Крушедол – Марадик – веза са државним путем 100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FB8BE1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CED67" w14:textId="77777777" w:rsidR="00D1179C" w:rsidRPr="00DA4020" w:rsidRDefault="00250D7B" w:rsidP="0034143F">
            <w:pPr>
              <w:spacing w:after="150"/>
              <w:ind w:left="-98" w:right="-126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C6EFF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AF9A9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Ердевик – Бингула – Чалма – Манђелос – Велики Радинци – Рума – веза са државним путем 120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68FDAF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1F95C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8194F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FD234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Кукујевци – веза са државним путем 19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BE558F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F6FC0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ED991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D47B8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Сремска Митровица – Јарак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780059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24CE7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CFF9A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68DF1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Пећинци – Суботиште – Купиново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933ACA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3E7D9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22FD2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169C6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Прхово – Шимановци – веза са државним путем А3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60D04C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2F602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469D1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C4E85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А1 – Батајница – Угриновци – Сурчин (веза са државним путем А1)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A34930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C420B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E8958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7DDCB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Богатић – Глоговац – Црна Бара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6CB3E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87A88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1A632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1B07E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Глоговац – Бадовинци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AF5F6D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F8959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23.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51E02" w14:textId="77777777" w:rsidR="00D1179C" w:rsidRPr="00DA4020" w:rsidRDefault="00250D7B" w:rsidP="0052480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D042C" w14:textId="77777777" w:rsidR="00D1179C" w:rsidRPr="00DA4020" w:rsidRDefault="00250D7B" w:rsidP="00EB236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Глушци – Мачвански Причиновић – Шабац (веза са државним путем 124)</w:t>
            </w:r>
            <w:r w:rsidR="00EB236E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D55177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B23F7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24.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FABCC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E8EB2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Прњавор – Чокешина – Липове Воде – Волујац – Синошевић – Накучани – Матијевац – веза са државним путем 21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DD01D4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2BB3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25.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4747D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5948A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Шабац (веза са државним путем 26) – Накучани – Градојевић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66DCEF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091B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2569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FF103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Прово – Звезд – веза са државним путем 26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FBA080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AA40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27.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2FAB5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8AFB8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Владимирци – Крнуле – Драгиње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8C937B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1C00A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28.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C129E1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08C75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Дружетић (веза са државним путем 21) – Јошева – Ваљевска Каменица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46B941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C9306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11198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CA179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21 – Гола Глава – Ваљево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A6269D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C63B5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A098C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CFDD3" w14:textId="77777777" w:rsidR="00D1179C" w:rsidRPr="00DA4020" w:rsidRDefault="00250D7B" w:rsidP="00DC1EB4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27 – Осладић – веза са државним путем 142</w:t>
            </w:r>
            <w:r w:rsidR="00DC1EB4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E5CFA8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20216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708AB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45992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Лозница – Зајача – Шарена буква – Мачков камен – веза са државним путем 137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42083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3C144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32.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A3EB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40936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Бања Ковиљача – Гучево – Зајача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0C4C49F" w14:textId="77777777" w:rsidTr="0049789F">
        <w:trPr>
          <w:trHeight w:val="494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267F9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B7932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566C7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27 – Жеравија – Тршић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D0C99F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7E9EA" w14:textId="77777777" w:rsidR="00D1179C" w:rsidRPr="00DA4020" w:rsidRDefault="0049789F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5B44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14ABA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Коренита – Манастир Троноша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41CDC4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C3F47" w14:textId="77777777" w:rsidR="00D1179C" w:rsidRPr="00DA4020" w:rsidRDefault="0049789F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43B78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A38AC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Мојковић – Бела Црква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0C9E27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C4A32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719EF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AC16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Крупањ – Шљивова – веза са државним путем 141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2CE868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18722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9FB04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FB63A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Крушка (веза са државним путем 137) – Шљивова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05516D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B5FAD" w14:textId="77777777" w:rsidR="0049789F" w:rsidRPr="00DA4020" w:rsidRDefault="0049789F" w:rsidP="00DC1EB4">
            <w:pPr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26077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1B8F4C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Осечина – Пецка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162494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969AD" w14:textId="77777777" w:rsidR="00D1179C" w:rsidRPr="00DA4020" w:rsidRDefault="0049789F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8078F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6E09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Ваљево – Лелић – Варда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5C588C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14B5C" w14:textId="77777777" w:rsidR="00D1179C" w:rsidRPr="00DA4020" w:rsidRDefault="00DC1EB4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CEDB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339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07782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Јакаљ – Јелова Гора – Ужице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4428C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DDA65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017D5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EF044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Велико Поље – Грабовац – Бањани – Новаци – Памбуковица – Слатина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A8EA4B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D76D2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41AEC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9B84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Уб – Памбуковица – веза са државним путем 21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B1098" w:rsidRPr="00DA4020" w14:paraId="5CF189A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24ADC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ECB49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342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9A8E6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Уб – Попучке</w:t>
            </w:r>
            <w:r w:rsidR="003F22FF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36006FE" w14:textId="77777777" w:rsidTr="00DC1EB4">
        <w:trPr>
          <w:trHeight w:val="590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A7627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38FA3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A0F0B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Умка – Велика Моштаница – Мељак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91FF7A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90AA0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9797D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6705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Дражевац – Мељак – Барајево – Раља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24A84A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D3AF5" w14:textId="77777777" w:rsidR="00D1179C" w:rsidRPr="00DA4020" w:rsidRDefault="005B1098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B88B2" w14:textId="77777777" w:rsidR="00D1179C" w:rsidRPr="00DA4020" w:rsidRDefault="00250D7B" w:rsidP="00DC1EB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7D746" w14:textId="77777777" w:rsidR="00D1179C" w:rsidRPr="00DA4020" w:rsidRDefault="00250D7B" w:rsidP="005B109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22 – Рипањ – веза са државним путем 149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E23796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ED30E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38D43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F20A0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149 – Врчин – Заклопача – Бећарево Брдо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531860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672F5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526D4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349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F5660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Дучина – Стојник – Раља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95827D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EF9C9F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8770C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BE7CA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Раља – Мали Пожаревац – Умчари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1DE4F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C6B4C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D0B71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CB6CF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Брестовик – Умчари – веза са државним путем А1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30DC6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683D1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D4D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06BB4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153 – Колари – Селевац – Смедеревска Паланка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9FDD30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4AA7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BAC6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104B0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Младеновац – Велика Крсна – Селевац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BFC5D8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51CB1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A7CC8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1CD42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Смедеревска Паланка – Крњево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0C3D7D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DDEBC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6BD7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E8EAA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Гојна Гора – Пријевор – Љубић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7FB312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C22E8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3E2EA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51389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Брежђе – Брезна – Срезојевци – Трбушани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58A079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9A2D3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84394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5772E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22 – Кадина Лука – Славковица – Рајац – Бершићи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0FE17D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0EFB7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8EF23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AD945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Кадина Лука – Срасла Буква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BD92AB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46832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E13A4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359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44D5F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Бершићи – Горњи Бањани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B9088B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7F22A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206B4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8123C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22 – Дићи – Бољковци – веза са државним путем 177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A56A04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AF860" w14:textId="77777777" w:rsidR="00D1179C" w:rsidRPr="00DA4020" w:rsidRDefault="005B1098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60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777C8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B05B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Лајковац – Боговађа – Љиг – Угриновци – Љутовница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D1179C" w:rsidRPr="00DA4020" w14:paraId="1AB7895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EE3F6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C21FF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0EE02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Маљевић – Латковић – веза са државним путем 22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B61423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7996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="005B109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439D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B0E52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Лазаревац – Брајковац – Белановица – Рудник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C4E19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73849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="005B1098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73AB6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42B10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Сибница – Венчане – Даросава – Белановица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884156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E994C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BCABB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D44C4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Аранђеловац – Букуља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28C15B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6EB1C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67C5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C2609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Аранђеловац – Доња Шаторња – Страгари – Влакча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7A1560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29DD48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AD7DD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828C8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Аранђеловац – Бања – Топола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025CF3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D1391" w14:textId="77777777" w:rsidR="00D1179C" w:rsidRPr="00DA4020" w:rsidRDefault="003F22FF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67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48C26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369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16BEA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25 – Борци – Рача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268E19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C5231" w14:textId="77777777" w:rsidR="00D1179C" w:rsidRPr="00DA4020" w:rsidRDefault="003F22FF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A0562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D51D3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147 – Бошњане – Адровац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2619D6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36B2C" w14:textId="77777777" w:rsidR="00D1179C" w:rsidRPr="00DA4020" w:rsidRDefault="003F22FF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3407D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DDDC84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(веза са државним путем 34) – Дубравица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F07337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F5B84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6C986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D9BF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Рам – Кличевац – Братинац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BB82B5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EA6EA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61F73" w14:textId="77777777" w:rsidR="00D1179C" w:rsidRPr="00DA4020" w:rsidRDefault="00250D7B" w:rsidP="003F22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13A58" w14:textId="77777777" w:rsidR="00D1179C" w:rsidRPr="00DA4020" w:rsidRDefault="00250D7B" w:rsidP="003F22FF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Рам – Тополовник</w:t>
            </w:r>
            <w:r w:rsidR="003F22FF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0DA117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2AB41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F52E7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0948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E2C65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Браничево – Миљевић – Зеленик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97F139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D800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F52E7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4D540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5A9C7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Берање – Средњево – Миљевић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0F77C6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FF2C1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F52E7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0C0F7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7781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Малешево – Ракова Бара – Tурија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B9A0BD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B3D54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F52E7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C79D0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9E02F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(веза са државним путем 33) – Осипаоница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508927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C5A92A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</w:t>
            </w:r>
            <w:r w:rsidR="00F52E77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77A5C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E0DE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Пожаревац (веза са државним путем 33) – Велико Село – Орљево – Велики Поповац – веза са државним путем 147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42E143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7AB81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77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B709E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C47E0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Александровац – Орљево – веза са државним путем 161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B00C11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9A85D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CEEB2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E069E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Баре – Топоница – Кнић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A38BCC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BE267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79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93D7F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8EDD4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183 – Течић – Вукмановац – Лоћика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0F30BD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FD5B2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5E39C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99844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Доњи Крчин – Опарић – Превешт – Манастир Каленић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18987B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1A3E94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F849E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F5481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Свилајнац – Бресје – Дубока – Глоговац – Крушар – Ћуприја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C82BA0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77F4D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B52F5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A84BB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Деспотовац – Манастир Манасија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DF6766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65117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1B6F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448B7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Водна – Ресавска пећина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C02397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9837F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6617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5491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160 – Манастир Раваница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2D1280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488D0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17EEF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F7BE7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Давидовац – Поповац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DA10E1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98FF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143D56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1E0FC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36 – Грза – Сисевац – веза са државним путем 160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2B19CD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693CD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87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0D43A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A63C0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Стража – 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Брезовица – Борско ј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езеро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6CD49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985CB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E995C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E2561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Брестовачка Бања – Злот – Бољевац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067629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4F408" w14:textId="77777777" w:rsidR="00D1179C" w:rsidRPr="00DA4020" w:rsidRDefault="00727085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89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2B9D0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F316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Злот – Злотска пећина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9225BD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ECFDD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94AC8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76B59F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Јасиково – Влаоле – Кривељ – веза са државним путем 166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71E3E2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B3BF3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7AD1F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961E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Брестовац – Метовница – Гамзиградска Бања – Гамзиград – веза са државним путем 36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8D8B9B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41AF6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B4EAC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5E757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Зајечар – Лубница – Бољевац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9BAE8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880E9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63AAB" w14:textId="77777777" w:rsidR="00D1179C" w:rsidRPr="00DA4020" w:rsidRDefault="00250D7B" w:rsidP="0072708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58BAA" w14:textId="77777777" w:rsidR="00D1179C" w:rsidRPr="00DA4020" w:rsidRDefault="00250D7B" w:rsidP="0072708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Поречки мост – Брза Паланка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3B23B2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46777" w14:textId="77777777" w:rsidR="00D1179C" w:rsidRPr="00DA4020" w:rsidRDefault="00727085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94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1E698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82F10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Слатина – Штубик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342D02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30AF2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7DB54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5F132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Лука – Салаш – Брусник – Речка – Неготин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A0DAAC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90CFC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41A0E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86454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Плавна – Поповица – Сиколе – Салаш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A7CA2E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E74D4" w14:textId="77777777" w:rsidR="00D1179C" w:rsidRPr="00DA4020" w:rsidRDefault="00727085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97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4DAAF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6342E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Неготин – Радујевац – Прахово – Самариновац – веза са државним путем 168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6BFF3A7" w14:textId="77777777" w:rsidTr="00727085">
        <w:trPr>
          <w:trHeight w:val="550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32C40" w14:textId="77777777" w:rsidR="00D1179C" w:rsidRPr="00DA4020" w:rsidRDefault="00727085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98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55808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F215F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170 – Рача – Манастир Рача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F6F33D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34C12" w14:textId="77777777" w:rsidR="00D1179C" w:rsidRPr="00DA4020" w:rsidRDefault="00727085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99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A38C9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166BD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Калуђерске Баре – Митровац – Заовине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CC1B15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43DAF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F2B1B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57E0E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23 – Семегњево (железничка станица)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A8EAAF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DDAD4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F0FF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A5BC0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Рзав – Рибница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F47374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2AEBC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641AF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292D0" w14:textId="77777777" w:rsidR="00D1179C" w:rsidRPr="00DA4020" w:rsidRDefault="00250D7B" w:rsidP="00805D88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195 – Сирогојно – веза са државним путем 195</w:t>
            </w:r>
            <w:r w:rsidR="00805D88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27BF30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FEF5C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E9D73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B1686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Мијоска – Думљани – Бијов гроб – државна граница са Црном Гором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2E593A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790BC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86ECA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F1AD6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23 – Марковица – Лучани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04860F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F5182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10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68CCB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409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413CC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197 – Куманица – Глеђица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E45054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C8DC3" w14:textId="77777777" w:rsidR="00D1179C" w:rsidRPr="00DA4020" w:rsidRDefault="0034143F" w:rsidP="0034143F">
            <w:pPr>
              <w:pStyle w:val="ListParagraph"/>
              <w:spacing w:after="150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106.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76E39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C56A7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Краљево – Матарушка Бања – веза са државним путем 22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BD36B5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77E7B" w14:textId="77777777" w:rsidR="00D1179C" w:rsidRPr="00DA4020" w:rsidRDefault="0034143F" w:rsidP="0034143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107.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C15DE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FAFAD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Угљарево – Врњци – Ново Село – Гоч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7C9B64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AE817" w14:textId="77777777" w:rsidR="00D1179C" w:rsidRPr="00DA4020" w:rsidRDefault="0034143F" w:rsidP="0034143F">
            <w:pPr>
              <w:pStyle w:val="ListParagraph"/>
              <w:spacing w:after="150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108.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68669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F2BA2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Брвеник – Градац – Рудно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BA004B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18B44" w14:textId="77777777" w:rsidR="00D1179C" w:rsidRPr="00DA4020" w:rsidRDefault="0034143F" w:rsidP="0034143F">
            <w:pPr>
              <w:pStyle w:val="ListParagraph"/>
              <w:spacing w:after="150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109.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89D9F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3C882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22 – Новопазарска Бања – Избице – Лопужња – административна линија АП Косово и Метохија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379903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179A8" w14:textId="77777777" w:rsidR="00D1179C" w:rsidRPr="00DA4020" w:rsidRDefault="0034143F" w:rsidP="0034143F">
            <w:pPr>
              <w:pStyle w:val="ListParagraph"/>
              <w:spacing w:after="150"/>
              <w:ind w:left="-98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4FD12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D699D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Мерћез – Луковска Бања – Жута Прла – Лепосавић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D6823B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E6246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CFE88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D7ED8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Крушевац – Велики Јастребац – Мала Плана – Прокупље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34F8D9F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E4DFD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2B329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FF3FA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Рибаре – Рибарска Бања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D1179C" w:rsidRPr="00DA4020" w14:paraId="0735DB9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8D166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5F837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055BC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Мерошина – Облачина – веза са државним путем 216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473887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64F4E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D2B32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ED80F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Прокупље – Стара Божурња – Орљане – Малошиште (веза са државним путем 158)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23F6C92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664D2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672E1" w14:textId="77777777" w:rsidR="00D1179C" w:rsidRPr="00DA4020" w:rsidRDefault="00250D7B" w:rsidP="007F5FE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419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1EA1F" w14:textId="77777777" w:rsidR="00D1179C" w:rsidRPr="00DA4020" w:rsidRDefault="00250D7B" w:rsidP="007F5FE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Житорађа – Злата</w:t>
            </w:r>
            <w:r w:rsidR="007F5FED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B37A7D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4F78E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11</w:t>
            </w:r>
            <w:r w:rsidR="0072708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9C63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7398C" w14:textId="77777777" w:rsidR="00D1179C" w:rsidRPr="00DA4020" w:rsidRDefault="00250D7B" w:rsidP="00100DD5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Нови Брачин – Јошаница – Жучковац – веза са државним путем 217</w:t>
            </w:r>
            <w:r w:rsidR="00100DD5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317AB4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DF5C9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AF968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EFF5E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36 – Мирово – Ртањ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C67ADC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21BA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CC319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95443C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219 – Мањинац – Дебелица – веза са државним путем 35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9B7D43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382FD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19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504D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89423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219 – Штипина – Дебелица – Боровац – Вратарница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234DE6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5F39C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FA481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6B405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158 – Катун – Врело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CA72BF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53DA2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A415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8ACB53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Књажевац – Бели Поток – веза са државним путем 222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79B97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F2D8E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34D3E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72740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А4 – Доњи Матејевац – Малча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D16A6F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CBD54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83B13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F0F9D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Нишка Бања – Јелашница – Црвена Река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8DE7A8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13783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B833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6B584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Бела Паланка – Понор – веза са државним путем 39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3AD536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00E6C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61C9A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429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411D8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Димитровград – Доња Невља – Врапча – Петачинци – Трнски Одоровци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DDDBC0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55848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88F09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40DAF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Бојник – Мијајлица – Царичин Град – Слишане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654592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24C80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DB80B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A6D69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Мијајлица – Радан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1C8539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DA28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21CEB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C3C76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Царичин Град – Кривача – Лебане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4A9AAE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B575E" w14:textId="77777777" w:rsidR="00D1179C" w:rsidRPr="00DA4020" w:rsidRDefault="007B29CA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129</w:t>
            </w:r>
            <w:r w:rsidR="00250D7B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7BA2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A9819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39 – Сијаринска Бања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4FC4B4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F60FA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81B9B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7D968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Лебане – Вељеглава – веза са државним путем 435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B34ED1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12DEC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7B29CA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BA0FC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BACE7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Власе – Трстена – Шипашница – Доморовце – веза са државним путем 41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E3DE822" w14:textId="77777777" w:rsidTr="001C6232">
        <w:trPr>
          <w:trHeight w:val="591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856A8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159FF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68C37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Стројковце – Вучје – Владичин Хан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73E9D9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F2523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07FD1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42F13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Лесковац – Горње Драговље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220430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2104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F5FA8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59BA1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Власотинце – Грделица – веза са државним путем А1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1ED2D2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8780C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26504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439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9F949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Састав Река – Кална – Стрезимировци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49D080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9FD85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13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FB4C0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616FF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Житорађе – Дикава – Мачкатица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797DCB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9FB1D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36A10" w14:textId="77777777" w:rsidR="00D1179C" w:rsidRPr="00DA4020" w:rsidRDefault="00250D7B" w:rsidP="001C623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8E28B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Владичин Хан – Лепеница – Грамађе – Сурдулица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57E4B4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B39BD" w14:textId="77777777" w:rsidR="00D1179C" w:rsidRPr="00DA4020" w:rsidRDefault="00250D7B" w:rsidP="00EF7DBC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2D8A8" w14:textId="77777777" w:rsidR="00D1179C" w:rsidRPr="00DA4020" w:rsidRDefault="00250D7B" w:rsidP="00EF7DBC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E8C6E" w14:textId="77777777" w:rsidR="00D1179C" w:rsidRPr="00DA4020" w:rsidRDefault="00250D7B" w:rsidP="00EF7DBC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веза са државним путем 258 – Крива Феја – Горња Љубата – веза са државним путем 234</w:t>
            </w:r>
            <w:r w:rsidR="00EF7DBC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9B5359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AAB41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39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8829A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72B4F" w14:textId="77777777" w:rsidR="00D1179C" w:rsidRPr="00DA4020" w:rsidRDefault="00250D7B" w:rsidP="001570F6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Рибарци – Горње Тламино – Караманица – државна граница са 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Северном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Македонијом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137AEB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69F8D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3C40F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53324" w14:textId="77777777" w:rsidR="00D1179C" w:rsidRPr="00DA4020" w:rsidRDefault="00250D7B" w:rsidP="001570F6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Бујановац – Велики Трновац – Брезница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399A42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58223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E3748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B9255" w14:textId="77777777" w:rsidR="00D1179C" w:rsidRPr="00DA4020" w:rsidRDefault="00250D7B" w:rsidP="001570F6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Дрен – Бело Брдо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4513FE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BBE91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A9C50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8886" w14:textId="77777777" w:rsidR="00D1179C" w:rsidRPr="00DA4020" w:rsidRDefault="00250D7B" w:rsidP="001570F6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Косовска Митровица – Стари Трг – Крпимеј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9ED62D8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CE50C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BC151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436F6" w14:textId="77777777" w:rsidR="00D1179C" w:rsidRPr="00DA4020" w:rsidRDefault="00250D7B" w:rsidP="001570F6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Батлава – Подујево – Крпимеј – Палатна – административна линија АП Косово и Метохија</w:t>
            </w:r>
            <w:r w:rsidR="001570F6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B249F67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5CC77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1BC75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449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7BC6F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Ново Село Мађунско – Доња Лапаштица – Подујево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A5AF64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40B48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1B354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9861D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Бело Поље – Исток – Бања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38E150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5EEDC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14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94031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08294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Раушић – Глођане – Зајмово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4E8AAC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955EF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261A0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832FB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Дечани – Глођане – веза са државним путем 451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4C796C7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BE409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982E5F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7CB27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Дечани – Јуник – Поношевац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8DE0DD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1D349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49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3861E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CE446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Раставица – Јуник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753C50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1A90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8E805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9DC44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Ораховац – Велика Круша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5A66C46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9F9A8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B5549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38E4A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Пиране – Студенчане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553C17A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48688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9E5B9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ECDA4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Зјум – Ђонај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2A9B824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2484C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C89CA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EDFBB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Плава – Заплужје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6BDE9B9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A0131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C780C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459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6523D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Драгаш – Рестелица – државна граница са Албанијом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6C37AF3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BFF8D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7978B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D88BC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Драгаш – Брод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2812A5E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09046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15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B98A9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DC4CF4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Магура – Седларе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F5F79C1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35068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09427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06500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Урошевац – Неродимље – Језерце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61DE2CE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EC944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BFBC2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63B50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Брезовица – Шара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772540C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C6BC9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59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FD2C4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56D64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Лугаџија – Гадимље – Брасаљце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02EAD23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F051B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0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3D838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A9609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Витина – Летница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3923704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FD7C3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4FB67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466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D8BA8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Доњи Ливоч – Жегра – административна линија АП Косово и Метохија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F9F087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7B2EF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B82B75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467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7D68F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Косовска Каменица – Стрезовце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795AAEE5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56367" w14:textId="77777777" w:rsidR="00D1179C" w:rsidRPr="00DA4020" w:rsidRDefault="00250D7B" w:rsidP="001570F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3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31E8A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468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76FD9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Косовска Каменица – Туђевце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562D95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489F1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CBB0B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469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05C55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Доња Шипашница – Огоште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4712B3B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965E7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5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733B2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470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71945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Одановце – Горње Карачево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5D4339BD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454FF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16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D76F5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471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950F2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Мало Црниће – Божевац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20BECB4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B0217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67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C24E9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472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108E2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Гоч – Рудњак – веза са државним путем 22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D1179C" w:rsidRPr="00DA4020" w14:paraId="17616CF0" w14:textId="77777777" w:rsidTr="005B1098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8278C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</w:t>
            </w:r>
            <w:r w:rsidR="001C6232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68</w:t>
            </w: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202C5" w14:textId="77777777" w:rsidR="00D1179C" w:rsidRPr="00DA4020" w:rsidRDefault="00250D7B" w:rsidP="0042107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473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2265" w14:textId="77777777" w:rsidR="00D1179C" w:rsidRPr="00DA4020" w:rsidRDefault="00250D7B" w:rsidP="00421073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Лепеница – Урманица – Градња – Власе (веза са државним путем 227)</w:t>
            </w:r>
            <w:r w:rsidR="00421073"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0F9CEA6A" w14:textId="77777777" w:rsidR="00D1179C" w:rsidRPr="00DA4020" w:rsidRDefault="00250D7B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 </w:t>
      </w:r>
    </w:p>
    <w:p w14:paraId="11D992F7" w14:textId="77777777" w:rsidR="000C58B4" w:rsidRPr="00DA4020" w:rsidRDefault="000C58B4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2E7D8E2" w14:textId="77777777" w:rsidR="000C58B4" w:rsidRPr="00DA4020" w:rsidRDefault="000C58B4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378370E" w14:textId="77777777" w:rsidR="000C58B4" w:rsidRPr="00DA4020" w:rsidRDefault="000C58B4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5E515EF" w14:textId="77777777" w:rsidR="00631FF7" w:rsidRPr="00DA4020" w:rsidRDefault="00631FF7">
      <w:pPr>
        <w:spacing w:after="1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Члан 8.</w:t>
      </w:r>
    </w:p>
    <w:p w14:paraId="208769C9" w14:textId="77777777" w:rsidR="00631FF7" w:rsidRPr="00DA4020" w:rsidRDefault="00631FF7" w:rsidP="00AF0427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Државни путеви који се привремено категори</w:t>
      </w:r>
      <w:r w:rsidR="00646D9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зују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као државни путеви IIБ реда су: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553"/>
        <w:gridCol w:w="1615"/>
        <w:gridCol w:w="5724"/>
      </w:tblGrid>
      <w:tr w:rsidR="0048440E" w:rsidRPr="00DA4020" w14:paraId="410CACD3" w14:textId="77777777" w:rsidTr="008170FA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21672" w14:textId="77777777" w:rsidR="0048440E" w:rsidRPr="00DA4020" w:rsidRDefault="0048440E" w:rsidP="0034143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3BF66" w14:textId="77777777" w:rsidR="0048440E" w:rsidRPr="00DA4020" w:rsidRDefault="0048440E" w:rsidP="0034143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474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2776F" w14:textId="77777777" w:rsidR="0048440E" w:rsidRPr="00DA4020" w:rsidRDefault="0048440E" w:rsidP="00CB47FD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петља Београд</w:t>
            </w:r>
            <w:r w:rsidR="00E712B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петља ,,Мостар</w:t>
            </w:r>
            <w:r w:rsidR="00CB47F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ˮ</w:t>
            </w:r>
            <w:r w:rsidR="00E712B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E712B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петља Бубањ поток</w:t>
            </w:r>
          </w:p>
        </w:tc>
      </w:tr>
      <w:tr w:rsidR="0048440E" w:rsidRPr="00DA4020" w14:paraId="30F3A511" w14:textId="77777777" w:rsidTr="008170FA">
        <w:trPr>
          <w:trHeight w:val="45"/>
          <w:tblCellSpacing w:w="0" w:type="auto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EE9C7" w14:textId="77777777" w:rsidR="0048440E" w:rsidRPr="00DA4020" w:rsidRDefault="0048440E" w:rsidP="0034143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6B49F0" w14:textId="77777777" w:rsidR="0048440E" w:rsidRPr="00DA4020" w:rsidRDefault="0048440E" w:rsidP="0034143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475</w:t>
            </w:r>
          </w:p>
        </w:tc>
        <w:tc>
          <w:tcPr>
            <w:tcW w:w="5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06371" w14:textId="77777777" w:rsidR="0048440E" w:rsidRPr="00DA4020" w:rsidRDefault="0048440E" w:rsidP="008170FA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Нови Београд (Војвођанска улица)</w:t>
            </w:r>
            <w:r w:rsidR="00E712B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E712BD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петља Сурчи</w:t>
            </w:r>
            <w:r w:rsidR="000C2C17"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 Ј</w:t>
            </w:r>
            <w:r w:rsidRPr="00DA40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</w:t>
            </w:r>
          </w:p>
        </w:tc>
      </w:tr>
    </w:tbl>
    <w:p w14:paraId="0E104DCD" w14:textId="77777777" w:rsidR="0048440E" w:rsidRPr="00DA4020" w:rsidRDefault="0048440E" w:rsidP="00631FF7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2857609" w14:textId="77777777" w:rsidR="00D1179C" w:rsidRPr="00DA4020" w:rsidRDefault="00250D7B" w:rsidP="0048440E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631FF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50DF276" w14:textId="77777777" w:rsidR="00D1179C" w:rsidRPr="00DA4020" w:rsidRDefault="00250D7B" w:rsidP="00AF0427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Даном ступања на снагу ове уредбе престаје да важи Уредба о категоризацији државних путева („</w:t>
      </w:r>
      <w:r w:rsidR="00AF042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РС”, бр.</w:t>
      </w:r>
      <w:r w:rsidR="00646D9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105/13, 119/13 и 93/15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).</w:t>
      </w:r>
    </w:p>
    <w:p w14:paraId="331B85BD" w14:textId="77777777" w:rsidR="000C0790" w:rsidRPr="00DA4020" w:rsidRDefault="000C0790" w:rsidP="0034143F">
      <w:pPr>
        <w:spacing w:after="1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1E67AA7" w14:textId="77777777" w:rsidR="00D1179C" w:rsidRPr="00DA4020" w:rsidRDefault="00250D7B" w:rsidP="000C0790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C0790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1FC2E16" w14:textId="77777777" w:rsidR="00D1179C" w:rsidRPr="00DA4020" w:rsidRDefault="00250D7B" w:rsidP="00AF0427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Ова уредба ступа на снагу </w:t>
      </w:r>
      <w:r w:rsidR="00C96A59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осмог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дана од дана објављивања у „Службеном гласнику Републике Србије”</w:t>
      </w:r>
      <w:r w:rsidR="00AF042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C96A59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 одредба члана 8. </w:t>
      </w:r>
      <w:r w:rsidR="00AF042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уредбе примењује се</w:t>
      </w:r>
      <w:r w:rsidR="00C96A59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 1.</w:t>
      </w:r>
      <w:r w:rsidR="00327E63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F0427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новембра </w:t>
      </w:r>
      <w:r w:rsidR="00C96A59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</w:t>
      </w:r>
      <w:r w:rsidR="00B53BEA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C96A59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280DE88" w14:textId="77777777" w:rsidR="00D1179C" w:rsidRPr="00DA4020" w:rsidRDefault="00250D7B">
      <w:pPr>
        <w:spacing w:after="15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 </w:t>
      </w:r>
    </w:p>
    <w:p w14:paraId="24E5C766" w14:textId="77777777" w:rsidR="00F46829" w:rsidRDefault="00AF0427" w:rsidP="00A64E4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A4020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95144C">
        <w:rPr>
          <w:rFonts w:ascii="Times New Roman" w:hAnsi="Times New Roman" w:cs="Times New Roman"/>
          <w:sz w:val="24"/>
          <w:szCs w:val="24"/>
        </w:rPr>
        <w:t>110-9449/2023</w:t>
      </w:r>
    </w:p>
    <w:p w14:paraId="1E1F4C2E" w14:textId="77777777" w:rsidR="00D1179C" w:rsidRPr="00F46829" w:rsidRDefault="00250D7B" w:rsidP="00A64E40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95144C"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="00646D9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октобра 2023</w:t>
      </w: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</w:p>
    <w:p w14:paraId="31BA4D10" w14:textId="77777777" w:rsidR="000C58B4" w:rsidRPr="00DA4020" w:rsidRDefault="000C58B4" w:rsidP="000C58B4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32B3C2C" w14:textId="77777777" w:rsidR="00D1179C" w:rsidRPr="00DA4020" w:rsidRDefault="000C58B4" w:rsidP="000C58B4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14:paraId="3CB04A43" w14:textId="77777777" w:rsidR="00A64E40" w:rsidRPr="00DA4020" w:rsidRDefault="00A64E40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21DC3DB" w14:textId="77777777" w:rsidR="00643E2B" w:rsidRDefault="00A64E40" w:rsidP="000C58B4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</w:t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0C58B4" w:rsidRPr="00DA402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ПРЕДСЕДНИК</w:t>
      </w:r>
    </w:p>
    <w:p w14:paraId="5AEF8864" w14:textId="77777777" w:rsidR="00D1179C" w:rsidRPr="00643E2B" w:rsidRDefault="00643E2B" w:rsidP="00643E2B">
      <w:pPr>
        <w:tabs>
          <w:tab w:val="left" w:pos="724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Ана Брнабић,с.р.</w:t>
      </w:r>
    </w:p>
    <w:sectPr w:rsidR="00D1179C" w:rsidRPr="00643E2B" w:rsidSect="00DD2794">
      <w:footerReference w:type="default" r:id="rId7"/>
      <w:pgSz w:w="11907" w:h="16839" w:code="9"/>
      <w:pgMar w:top="1440" w:right="1440" w:bottom="1134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D0046" w14:textId="77777777" w:rsidR="002A092D" w:rsidRDefault="002A092D" w:rsidP="00DD2794">
      <w:pPr>
        <w:spacing w:after="0" w:line="240" w:lineRule="auto"/>
      </w:pPr>
      <w:r>
        <w:separator/>
      </w:r>
    </w:p>
  </w:endnote>
  <w:endnote w:type="continuationSeparator" w:id="0">
    <w:p w14:paraId="28F13CF7" w14:textId="77777777" w:rsidR="002A092D" w:rsidRDefault="002A092D" w:rsidP="00D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96022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0F7684" w14:textId="77777777" w:rsidR="00DD2794" w:rsidRDefault="00DD27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82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842692B" w14:textId="77777777" w:rsidR="00DD2794" w:rsidRDefault="00DD2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C66" w14:textId="77777777" w:rsidR="002A092D" w:rsidRDefault="002A092D" w:rsidP="00DD2794">
      <w:pPr>
        <w:spacing w:after="0" w:line="240" w:lineRule="auto"/>
      </w:pPr>
      <w:r>
        <w:separator/>
      </w:r>
    </w:p>
  </w:footnote>
  <w:footnote w:type="continuationSeparator" w:id="0">
    <w:p w14:paraId="70A83D5A" w14:textId="77777777" w:rsidR="002A092D" w:rsidRDefault="002A092D" w:rsidP="00DD2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123EB"/>
    <w:multiLevelType w:val="hybridMultilevel"/>
    <w:tmpl w:val="CDE2DF32"/>
    <w:lvl w:ilvl="0" w:tplc="6AF228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54029"/>
    <w:multiLevelType w:val="hybridMultilevel"/>
    <w:tmpl w:val="4B66D738"/>
    <w:lvl w:ilvl="0" w:tplc="3E223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5E"/>
    <w:multiLevelType w:val="hybridMultilevel"/>
    <w:tmpl w:val="DC48494E"/>
    <w:lvl w:ilvl="0" w:tplc="5CDE3D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60D4C"/>
    <w:multiLevelType w:val="hybridMultilevel"/>
    <w:tmpl w:val="68620A22"/>
    <w:lvl w:ilvl="0" w:tplc="FF340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965589">
    <w:abstractNumId w:val="3"/>
  </w:num>
  <w:num w:numId="2" w16cid:durableId="1672951106">
    <w:abstractNumId w:val="1"/>
  </w:num>
  <w:num w:numId="3" w16cid:durableId="972322772">
    <w:abstractNumId w:val="2"/>
  </w:num>
  <w:num w:numId="4" w16cid:durableId="94588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79C"/>
    <w:rsid w:val="00007A06"/>
    <w:rsid w:val="000C0790"/>
    <w:rsid w:val="000C2C17"/>
    <w:rsid w:val="000C58B4"/>
    <w:rsid w:val="00100DD5"/>
    <w:rsid w:val="001570F6"/>
    <w:rsid w:val="00162B3B"/>
    <w:rsid w:val="001829FA"/>
    <w:rsid w:val="001A0D1D"/>
    <w:rsid w:val="001A6C1A"/>
    <w:rsid w:val="001B363D"/>
    <w:rsid w:val="001B7311"/>
    <w:rsid w:val="001C6232"/>
    <w:rsid w:val="00250D7B"/>
    <w:rsid w:val="00290CB4"/>
    <w:rsid w:val="002A092D"/>
    <w:rsid w:val="003010E5"/>
    <w:rsid w:val="00327E63"/>
    <w:rsid w:val="0034143F"/>
    <w:rsid w:val="003474AA"/>
    <w:rsid w:val="00381CEC"/>
    <w:rsid w:val="003F054D"/>
    <w:rsid w:val="003F22FF"/>
    <w:rsid w:val="00403A3E"/>
    <w:rsid w:val="00421073"/>
    <w:rsid w:val="0048440E"/>
    <w:rsid w:val="0049789F"/>
    <w:rsid w:val="0052480F"/>
    <w:rsid w:val="005350F8"/>
    <w:rsid w:val="00593DD3"/>
    <w:rsid w:val="005A07D7"/>
    <w:rsid w:val="005A628E"/>
    <w:rsid w:val="005B036D"/>
    <w:rsid w:val="005B1098"/>
    <w:rsid w:val="005C7FAF"/>
    <w:rsid w:val="005E64D2"/>
    <w:rsid w:val="005F441D"/>
    <w:rsid w:val="00631FF7"/>
    <w:rsid w:val="00643E2B"/>
    <w:rsid w:val="00646D94"/>
    <w:rsid w:val="00674CED"/>
    <w:rsid w:val="0069135F"/>
    <w:rsid w:val="006F6C1D"/>
    <w:rsid w:val="00727085"/>
    <w:rsid w:val="00755A22"/>
    <w:rsid w:val="00755BEF"/>
    <w:rsid w:val="00760F16"/>
    <w:rsid w:val="007B29CA"/>
    <w:rsid w:val="007F5FED"/>
    <w:rsid w:val="00804C8C"/>
    <w:rsid w:val="00805D88"/>
    <w:rsid w:val="008170FA"/>
    <w:rsid w:val="00847BD1"/>
    <w:rsid w:val="008A6723"/>
    <w:rsid w:val="008A73C2"/>
    <w:rsid w:val="008E7C3F"/>
    <w:rsid w:val="00915773"/>
    <w:rsid w:val="0095144C"/>
    <w:rsid w:val="00994786"/>
    <w:rsid w:val="009C77E2"/>
    <w:rsid w:val="009F6484"/>
    <w:rsid w:val="00A439C5"/>
    <w:rsid w:val="00A64E40"/>
    <w:rsid w:val="00AF0427"/>
    <w:rsid w:val="00B012C8"/>
    <w:rsid w:val="00B07433"/>
    <w:rsid w:val="00B53BEA"/>
    <w:rsid w:val="00C416C1"/>
    <w:rsid w:val="00C96A59"/>
    <w:rsid w:val="00CB2D1A"/>
    <w:rsid w:val="00CB47FD"/>
    <w:rsid w:val="00CB7B0C"/>
    <w:rsid w:val="00CF3342"/>
    <w:rsid w:val="00D1179C"/>
    <w:rsid w:val="00D31668"/>
    <w:rsid w:val="00D45602"/>
    <w:rsid w:val="00D91F8B"/>
    <w:rsid w:val="00D94078"/>
    <w:rsid w:val="00DA4020"/>
    <w:rsid w:val="00DC1EB4"/>
    <w:rsid w:val="00DD2794"/>
    <w:rsid w:val="00E37A03"/>
    <w:rsid w:val="00E570D6"/>
    <w:rsid w:val="00E712BD"/>
    <w:rsid w:val="00E81569"/>
    <w:rsid w:val="00E946EC"/>
    <w:rsid w:val="00EB236E"/>
    <w:rsid w:val="00EF7DBC"/>
    <w:rsid w:val="00F46829"/>
    <w:rsid w:val="00F52E77"/>
    <w:rsid w:val="00FD195E"/>
    <w:rsid w:val="00FE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EC60C"/>
  <w15:docId w15:val="{F9A58840-5824-49B0-859B-4EE44ED9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rsid w:val="00631F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1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43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D2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794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3826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Ivana Vojinović</cp:lastModifiedBy>
  <cp:revision>2</cp:revision>
  <cp:lastPrinted>2023-10-12T09:36:00Z</cp:lastPrinted>
  <dcterms:created xsi:type="dcterms:W3CDTF">2023-10-12T14:26:00Z</dcterms:created>
  <dcterms:modified xsi:type="dcterms:W3CDTF">2023-10-12T14:26:00Z</dcterms:modified>
</cp:coreProperties>
</file>