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CFFD3" w14:textId="77777777" w:rsidR="00C46F42" w:rsidRPr="00094324" w:rsidRDefault="00E23894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09432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8AF0636" w14:textId="77777777" w:rsidR="00C46F42" w:rsidRPr="00094324" w:rsidRDefault="00257D35" w:rsidP="00C02A4E">
      <w:pPr>
        <w:spacing w:after="15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 основу члана 8. Закона о</w:t>
      </w:r>
      <w:r w:rsidR="000F6EF2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буџету Републике Србије за 2023</w:t>
      </w: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годину </w:t>
      </w:r>
      <w:r w:rsidR="001D21DF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(„Службени гласник РС”, бр.</w:t>
      </w:r>
      <w:r w:rsidR="000F6EF2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138/22</w:t>
      </w:r>
      <w:r w:rsidR="001D21DF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75/</w:t>
      </w:r>
      <w:r w:rsidR="00A2064F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23)</w:t>
      </w:r>
      <w:r w:rsidR="00C459C1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 члана 42. став 1. Закона о Влади („Службени гласник РС”, бр. 55/05, 71/05 – исправка, 101/07, 65/08</w:t>
      </w:r>
      <w:r w:rsidR="001D21DF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16/11, 68/12 – УС, 72/12, 7/14</w:t>
      </w: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– УС, 44/14 и 30/18 – др. закон),</w:t>
      </w:r>
    </w:p>
    <w:p w14:paraId="1D8E272D" w14:textId="77777777" w:rsidR="00C46F42" w:rsidRPr="00094324" w:rsidRDefault="00257D35" w:rsidP="00C02A4E">
      <w:pPr>
        <w:spacing w:after="150" w:line="240" w:lineRule="auto"/>
        <w:ind w:firstLine="708"/>
        <w:rPr>
          <w:rFonts w:ascii="Times New Roman" w:hAnsi="Times New Roman" w:cs="Times New Roman"/>
          <w:sz w:val="24"/>
          <w:szCs w:val="24"/>
          <w:lang w:val="sr-Cyrl-RS"/>
        </w:rPr>
      </w:pP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Влада доноси</w:t>
      </w:r>
    </w:p>
    <w:p w14:paraId="7181AFDA" w14:textId="77777777" w:rsidR="00D0682D" w:rsidRPr="00094324" w:rsidRDefault="004B561C" w:rsidP="00C02A4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УРЕДБУ </w:t>
      </w:r>
    </w:p>
    <w:p w14:paraId="17443B7A" w14:textId="77777777" w:rsidR="00D0682D" w:rsidRPr="00094324" w:rsidRDefault="004B561C" w:rsidP="00D0682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 </w:t>
      </w:r>
      <w:r w:rsidR="00A2064F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ДОПУНИ</w:t>
      </w:r>
      <w:r w:rsidR="00D0682D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904306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УРЕДБЕ</w:t>
      </w:r>
      <w:r w:rsidR="00D0682D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C02A4E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 УТВРЂИ</w:t>
      </w:r>
      <w:r w:rsidR="00E22DA1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ВАЊУ ПРОГРАМА ПОДРШКЕ </w:t>
      </w:r>
    </w:p>
    <w:p w14:paraId="2FAA85C6" w14:textId="77777777" w:rsidR="00C46F42" w:rsidRPr="00094324" w:rsidRDefault="00E22DA1" w:rsidP="00D0682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УНАПРЕЂЕЊУ</w:t>
      </w:r>
      <w:r w:rsidR="00924283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C02A4E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РАЗВОЈА ИЗРАЗИТО НЕДОВОЉНО РАЗВИЈЕНИХ ОПШТИНА (ЈЕДИНИЦЕ ЛОКАЛНЕ САМО</w:t>
      </w:r>
      <w:r w:rsidR="000F6EF2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УПРАВЕ ИЗ ЧЕТВРТЕ ГРУПЕ) ЗА 2023</w:t>
      </w:r>
      <w:r w:rsidR="00C02A4E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 ГОДИНУ</w:t>
      </w:r>
    </w:p>
    <w:p w14:paraId="3BDAB739" w14:textId="77777777" w:rsidR="00C02A4E" w:rsidRPr="00094324" w:rsidRDefault="00C02A4E" w:rsidP="00C02A4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50B3EBAF" w14:textId="77777777" w:rsidR="00C02A4E" w:rsidRPr="00094324" w:rsidRDefault="00C02A4E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657A95" w14:textId="77777777" w:rsidR="00C46F42" w:rsidRPr="00094324" w:rsidRDefault="00257D35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1.</w:t>
      </w:r>
    </w:p>
    <w:p w14:paraId="4D1C7015" w14:textId="77777777" w:rsidR="00094324" w:rsidRDefault="004B561C" w:rsidP="004B561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Уредби о утврђивању Програма подршке унапређењу развоја изразито недовољно развијених општин</w:t>
      </w:r>
      <w:r w:rsidR="00F3596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а (јединице локалне самоуправе </w:t>
      </w: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из четврте групе) за 2023.</w:t>
      </w:r>
      <w:r w:rsidR="00F3596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годину</w:t>
      </w:r>
      <w:r w:rsidR="00F3596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(„Службени гласник РСˮ, бр.</w:t>
      </w: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6/23</w:t>
      </w:r>
      <w:r w:rsidR="00A2064F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52/23</w:t>
      </w: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), у </w:t>
      </w:r>
      <w:r w:rsidR="00E22DA1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Програм</w:t>
      </w: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E22DA1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подршке унапређењу</w:t>
      </w:r>
      <w:r w:rsidR="00257D35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развоја изразито недовољно развијених општина (јединице локалне самоуправе из четврте групе) за 202</w:t>
      </w:r>
      <w:r w:rsidR="000F6EF2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</w:t>
      </w:r>
      <w:r w:rsidR="006F44A5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 годину</w:t>
      </w:r>
      <w:r w:rsidR="00F3596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6F44A5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B45326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</w:t>
      </w: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глави I</w:t>
      </w:r>
      <w:r w:rsidR="00A2064F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Х</w:t>
      </w: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="00A2064F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ПОСТУПАК ОДОБРАВАЊА ПРИЈАВА ПРОЈЕКАТА И ЗАХТЕВА ЗА МЕРЕ ПОДРШКЕ</w:t>
      </w:r>
      <w:r w:rsidR="00567EEF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="00A2064F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тачки 1</w:t>
      </w:r>
      <w:r w:rsidR="00F3596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)</w:t>
      </w:r>
      <w:r w:rsidR="00567EEF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F3596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после става 5.</w:t>
      </w:r>
      <w:r w:rsidR="00A2064F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F3596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додаје се став 6</w:t>
      </w:r>
      <w:r w:rsidR="00C459C1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који гласи: </w:t>
      </w:r>
    </w:p>
    <w:p w14:paraId="5704BA2E" w14:textId="77777777" w:rsidR="00C02A4E" w:rsidRPr="00094324" w:rsidRDefault="00C459C1" w:rsidP="004B561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,,У случају новонасталих околности које отежавају или онемогућавају реализацију пројеката</w:t>
      </w:r>
      <w:r w:rsidR="00454AB1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 складу са Програмом</w:t>
      </w:r>
      <w:r w:rsidR="00E82B2A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до 20.</w:t>
      </w:r>
      <w:r w:rsidR="003B197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E82B2A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новембра 2023.</w:t>
      </w:r>
      <w:r w:rsidR="003B197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E82B2A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године</w:t>
      </w: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или отежавају наменс</w:t>
      </w:r>
      <w:r w:rsidR="003B197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ку употребу додељених средстава</w:t>
      </w: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јединица локалне самоуправе је у обавези да обавести Кабинет </w:t>
      </w:r>
      <w:r w:rsidR="00094324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министра </w:t>
      </w: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 упути писани образложени захтев за измену уговора, о ч</w:t>
      </w:r>
      <w:r w:rsid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ијој оправданости одлучује министар</w:t>
      </w: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ˮ.</w:t>
      </w:r>
    </w:p>
    <w:p w14:paraId="6B676DC5" w14:textId="77777777" w:rsidR="00C02A4E" w:rsidRPr="00094324" w:rsidRDefault="00C02A4E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EB1074" w14:textId="77777777" w:rsidR="00C46F42" w:rsidRPr="00094324" w:rsidRDefault="004B561C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2</w:t>
      </w:r>
      <w:r w:rsidR="00257D35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49E335F0" w14:textId="77777777" w:rsidR="00C46F42" w:rsidRPr="00094324" w:rsidRDefault="00257D35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Ова уредба ступа на снагу осмог дана од дана објављивања у „Службеном гласнику Републике Србије”.</w:t>
      </w:r>
    </w:p>
    <w:p w14:paraId="2C992582" w14:textId="77777777" w:rsidR="00C02A4E" w:rsidRPr="00094324" w:rsidRDefault="00C02A4E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0A40C698" w14:textId="77777777" w:rsidR="00827A8D" w:rsidRPr="00094324" w:rsidRDefault="00827A8D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0F6AF1" w14:textId="77777777" w:rsidR="0077724F" w:rsidRDefault="002C38F3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Број: </w:t>
      </w:r>
      <w:r w:rsidR="0077724F">
        <w:rPr>
          <w:rFonts w:ascii="Times New Roman" w:hAnsi="Times New Roman" w:cs="Times New Roman"/>
          <w:color w:val="000000"/>
          <w:sz w:val="24"/>
          <w:szCs w:val="24"/>
        </w:rPr>
        <w:t>110-9095/2023</w:t>
      </w:r>
    </w:p>
    <w:p w14:paraId="54868275" w14:textId="77777777" w:rsidR="00C46F42" w:rsidRPr="0077724F" w:rsidRDefault="000F6EF2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Београду</w:t>
      </w:r>
      <w:r w:rsidR="0077724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5. октобра</w:t>
      </w:r>
      <w:r w:rsidR="002C38F3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2023.</w:t>
      </w:r>
      <w:r w:rsidR="003E0AB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2C38F3"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године</w:t>
      </w:r>
    </w:p>
    <w:p w14:paraId="4747935A" w14:textId="77777777" w:rsidR="00C46F42" w:rsidRPr="00094324" w:rsidRDefault="00C02A4E" w:rsidP="00C02A4E">
      <w:pPr>
        <w:spacing w:after="15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ВЛАДА</w:t>
      </w:r>
    </w:p>
    <w:p w14:paraId="1FECBD29" w14:textId="77777777" w:rsidR="00C46F42" w:rsidRPr="00094324" w:rsidRDefault="00C02A4E" w:rsidP="00C02A4E">
      <w:pPr>
        <w:spacing w:after="15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ПРЕДСЕДНИК,</w:t>
      </w:r>
    </w:p>
    <w:p w14:paraId="5821A316" w14:textId="77777777" w:rsidR="004A3041" w:rsidRPr="00094324" w:rsidRDefault="00257D35" w:rsidP="00827A8D">
      <w:pPr>
        <w:spacing w:after="15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0943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Ана Брнабић, с.р</w:t>
      </w:r>
    </w:p>
    <w:p w14:paraId="1D7A70FD" w14:textId="77777777" w:rsidR="004A3041" w:rsidRPr="00094324" w:rsidRDefault="004A3041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4D6642" w14:textId="77777777" w:rsidR="004A3041" w:rsidRPr="00094324" w:rsidRDefault="004A3041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4A3041" w:rsidRPr="00094324">
      <w:footerReference w:type="default" r:id="rId7"/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86E3B" w14:textId="77777777" w:rsidR="00B562F2" w:rsidRDefault="00B562F2" w:rsidP="00E15A23">
      <w:pPr>
        <w:spacing w:after="0" w:line="240" w:lineRule="auto"/>
      </w:pPr>
      <w:r>
        <w:separator/>
      </w:r>
    </w:p>
  </w:endnote>
  <w:endnote w:type="continuationSeparator" w:id="0">
    <w:p w14:paraId="2630417E" w14:textId="77777777" w:rsidR="00B562F2" w:rsidRDefault="00B562F2" w:rsidP="00E15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F396" w14:textId="77777777" w:rsidR="00121705" w:rsidRDefault="00121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23056" w14:textId="77777777" w:rsidR="00B562F2" w:rsidRDefault="00B562F2" w:rsidP="00E15A23">
      <w:pPr>
        <w:spacing w:after="0" w:line="240" w:lineRule="auto"/>
      </w:pPr>
      <w:r>
        <w:separator/>
      </w:r>
    </w:p>
  </w:footnote>
  <w:footnote w:type="continuationSeparator" w:id="0">
    <w:p w14:paraId="237107A7" w14:textId="77777777" w:rsidR="00B562F2" w:rsidRDefault="00B562F2" w:rsidP="00E15A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F42"/>
    <w:rsid w:val="00094324"/>
    <w:rsid w:val="000C4B5B"/>
    <w:rsid w:val="000F6EF2"/>
    <w:rsid w:val="00121705"/>
    <w:rsid w:val="001973FE"/>
    <w:rsid w:val="001D21DF"/>
    <w:rsid w:val="001E563A"/>
    <w:rsid w:val="00227754"/>
    <w:rsid w:val="0023489A"/>
    <w:rsid w:val="00253DC4"/>
    <w:rsid w:val="00257D35"/>
    <w:rsid w:val="002C38F3"/>
    <w:rsid w:val="002D22BA"/>
    <w:rsid w:val="00330FBA"/>
    <w:rsid w:val="00335085"/>
    <w:rsid w:val="003A5420"/>
    <w:rsid w:val="003B1975"/>
    <w:rsid w:val="003E0AB5"/>
    <w:rsid w:val="00426248"/>
    <w:rsid w:val="00454AB1"/>
    <w:rsid w:val="004A3041"/>
    <w:rsid w:val="004B561C"/>
    <w:rsid w:val="004E1453"/>
    <w:rsid w:val="00567EEF"/>
    <w:rsid w:val="0059122F"/>
    <w:rsid w:val="006136B8"/>
    <w:rsid w:val="006B0872"/>
    <w:rsid w:val="006B0AD7"/>
    <w:rsid w:val="006F3C21"/>
    <w:rsid w:val="006F44A5"/>
    <w:rsid w:val="00723F11"/>
    <w:rsid w:val="0077724F"/>
    <w:rsid w:val="007F2054"/>
    <w:rsid w:val="007F31B3"/>
    <w:rsid w:val="00827A8D"/>
    <w:rsid w:val="008522FF"/>
    <w:rsid w:val="00904306"/>
    <w:rsid w:val="00924283"/>
    <w:rsid w:val="00A2064F"/>
    <w:rsid w:val="00A5306B"/>
    <w:rsid w:val="00A83832"/>
    <w:rsid w:val="00AE2E59"/>
    <w:rsid w:val="00AE54E4"/>
    <w:rsid w:val="00B45326"/>
    <w:rsid w:val="00B562F2"/>
    <w:rsid w:val="00B74715"/>
    <w:rsid w:val="00B96279"/>
    <w:rsid w:val="00BB3B99"/>
    <w:rsid w:val="00BE3A41"/>
    <w:rsid w:val="00C02A4E"/>
    <w:rsid w:val="00C37E2A"/>
    <w:rsid w:val="00C459C1"/>
    <w:rsid w:val="00C46F42"/>
    <w:rsid w:val="00D0682D"/>
    <w:rsid w:val="00E15A23"/>
    <w:rsid w:val="00E15E42"/>
    <w:rsid w:val="00E22DA1"/>
    <w:rsid w:val="00E23894"/>
    <w:rsid w:val="00E82B2A"/>
    <w:rsid w:val="00F14FDA"/>
    <w:rsid w:val="00F35966"/>
    <w:rsid w:val="00F6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3AC57"/>
  <w15:docId w15:val="{09E52ECC-3E47-4B27-8079-5A6AD991E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ocDefaults">
    <w:name w:val="DocDefaults"/>
  </w:style>
  <w:style w:type="paragraph" w:styleId="ListParagraph">
    <w:name w:val="List Paragraph"/>
    <w:basedOn w:val="Normal"/>
    <w:uiPriority w:val="34"/>
    <w:qFormat/>
    <w:rsid w:val="004E1453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paragraph" w:customStyle="1" w:styleId="stil1tekst">
    <w:name w:val="stil_1tekst"/>
    <w:basedOn w:val="Normal"/>
    <w:rsid w:val="004E1453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4E1453"/>
  </w:style>
  <w:style w:type="paragraph" w:styleId="BalloonText">
    <w:name w:val="Balloon Text"/>
    <w:basedOn w:val="Normal"/>
    <w:link w:val="BalloonTextChar"/>
    <w:uiPriority w:val="99"/>
    <w:semiHidden/>
    <w:unhideWhenUsed/>
    <w:rsid w:val="00BB3B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B99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15A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5A23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5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B5B7D-B57A-45C2-998B-C2FC4D079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Djordjevic</dc:creator>
  <cp:lastModifiedBy>Ivana Vojinović</cp:lastModifiedBy>
  <cp:revision>2</cp:revision>
  <cp:lastPrinted>2023-10-05T09:28:00Z</cp:lastPrinted>
  <dcterms:created xsi:type="dcterms:W3CDTF">2023-10-06T10:23:00Z</dcterms:created>
  <dcterms:modified xsi:type="dcterms:W3CDTF">2023-10-06T10:23:00Z</dcterms:modified>
</cp:coreProperties>
</file>