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2283C" w14:textId="77777777" w:rsidR="000A22E0" w:rsidRPr="000A22E0" w:rsidRDefault="000A22E0" w:rsidP="004208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3E49AE" w14:textId="77777777" w:rsidR="000A22E0" w:rsidRPr="000A22E0" w:rsidRDefault="000A22E0" w:rsidP="004208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0A22E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37. став 6. Закона о уређењу тржишта пољопривредних производа („Службени гласник РС”, број 67/21)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F9D87C8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6EC8F6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2A20863F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CCAE28C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</w:t>
      </w:r>
    </w:p>
    <w:p w14:paraId="4E61EF86" w14:textId="5AA618C1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 ИЗ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МЕНИ </w:t>
      </w:r>
      <w:r w:rsidRPr="000A22E0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УРЕДБЕ </w:t>
      </w:r>
      <w:r w:rsidRPr="000A22E0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 ВАНРЕДНОЈ ИНТЕРВЕНТНОЈ МЕРИ ПОДРШКЕ ПРАВНИМ ЛИЦИМА И ПРЕДУЗЕТНИЦИМА КОЈИ СКЛАДИШТЕ МАЛИНУ И ВИШЊУ РОДА 2022. ГОДИНЕ РАДИ ИЗМИРЕЊА ОБАВЕЗА ПРЕМА ПРОИЗВОЂАЧИМА</w:t>
      </w:r>
    </w:p>
    <w:p w14:paraId="1E2EB947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86AB38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6632F54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3C193F1B" w14:textId="77777777" w:rsid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Уредби о </w:t>
      </w:r>
      <w:r w:rsidRPr="000A22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ванредној интервентној мери подршке правним лицима и предузетницима који складиште малину и вишњу рода 2022. године ради измирења обавеза према произвођачима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(„Службени гласник РСˮ, бр.</w:t>
      </w:r>
      <w:r w:rsidRPr="000A22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55/23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63/23</w:t>
      </w:r>
      <w:r w:rsidRPr="000A22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5. мења се и гласи:</w:t>
      </w:r>
    </w:p>
    <w:p w14:paraId="2A5225F0" w14:textId="49DB6EAF" w:rsidR="000A22E0" w:rsidRDefault="000A22E0" w:rsidP="004208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„Члан 5.</w:t>
      </w:r>
    </w:p>
    <w:p w14:paraId="15267E51" w14:textId="7CB5FA76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Средства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спровођење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ове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уредбе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обезбеђена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су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Законом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буџету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Републике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Србије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2023.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ину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гласник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РС”,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бр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138/22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75/23</w:t>
      </w:r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), у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оквиру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Раздела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24 –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Министарство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пољопривреде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шумарства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водопривреде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Глава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24.6 –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Управа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аграрна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плаћања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Програм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0103 –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Подстицаји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пољопривреди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руралном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развоју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Функција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420 –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Пољопривреда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шумарство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лов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риболов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Програмска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активност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пројекат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0007 –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Правила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мере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уређења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тржишта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Економска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класификација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451 –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Субвенције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јавним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нефинансијским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предузећима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организацијама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износу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 xml:space="preserve"> 19.999.804 </w:t>
      </w:r>
      <w:proofErr w:type="spellStart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динара</w:t>
      </w:r>
      <w:proofErr w:type="spellEnd"/>
      <w:r w:rsidRPr="000A22E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0EF09EA2" w14:textId="6C568124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</w:t>
      </w:r>
    </w:p>
    <w:p w14:paraId="40026EA4" w14:textId="3CA1CEDD" w:rsidR="000A22E0" w:rsidRPr="000A22E0" w:rsidRDefault="000A22E0" w:rsidP="004208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85B4F7D" w14:textId="77777777" w:rsidR="000A22E0" w:rsidRPr="000A22E0" w:rsidRDefault="000A22E0" w:rsidP="004208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наредног дана од дана објављивања у </w:t>
      </w:r>
      <w:proofErr w:type="spellStart"/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>,,Службеном</w:t>
      </w:r>
      <w:proofErr w:type="spellEnd"/>
      <w:r w:rsidRPr="000A22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гласнику Републике Србије”.</w:t>
      </w:r>
    </w:p>
    <w:p w14:paraId="220533F2" w14:textId="77777777" w:rsidR="000A22E0" w:rsidRPr="000A22E0" w:rsidRDefault="000A22E0" w:rsidP="004208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CA693F8" w14:textId="77777777" w:rsidR="000A22E0" w:rsidRPr="000A22E0" w:rsidRDefault="000A22E0" w:rsidP="00420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B74175B" w14:textId="5257F077" w:rsidR="00116693" w:rsidRPr="00116693" w:rsidRDefault="00116693" w:rsidP="00116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6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116693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r w:rsidRPr="00116693">
        <w:rPr>
          <w:rFonts w:ascii="Times New Roman" w:eastAsia="Times New Roman" w:hAnsi="Times New Roman" w:cs="Times New Roman"/>
          <w:sz w:val="24"/>
          <w:szCs w:val="24"/>
          <w:lang w:val="ru-RU"/>
        </w:rPr>
        <w:t>рој:</w:t>
      </w:r>
      <w:r w:rsidRPr="00116693">
        <w:rPr>
          <w:rFonts w:ascii="Times New Roman" w:eastAsia="Times New Roman" w:hAnsi="Times New Roman" w:cs="Times New Roman"/>
          <w:sz w:val="24"/>
          <w:szCs w:val="24"/>
        </w:rPr>
        <w:t>110-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8289</w:t>
      </w:r>
      <w:bookmarkStart w:id="0" w:name="_GoBack"/>
      <w:bookmarkEnd w:id="0"/>
      <w:r w:rsidRPr="00116693">
        <w:rPr>
          <w:rFonts w:ascii="Times New Roman" w:eastAsia="Times New Roman" w:hAnsi="Times New Roman" w:cs="Times New Roman"/>
          <w:sz w:val="24"/>
          <w:szCs w:val="24"/>
        </w:rPr>
        <w:t>/2023</w:t>
      </w:r>
    </w:p>
    <w:p w14:paraId="6FB0C636" w14:textId="77777777" w:rsidR="00116693" w:rsidRPr="00116693" w:rsidRDefault="00116693" w:rsidP="00116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1166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</w:t>
      </w:r>
      <w:r w:rsidRPr="0011669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116693">
        <w:rPr>
          <w:rFonts w:ascii="Times New Roman" w:eastAsia="Times New Roman" w:hAnsi="Times New Roman" w:cs="Times New Roman"/>
          <w:sz w:val="24"/>
          <w:szCs w:val="24"/>
          <w:lang w:val="sr-Cyrl-RS"/>
        </w:rPr>
        <w:t>септембра 2023. године</w:t>
      </w:r>
      <w:r w:rsidRPr="0011669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</w:t>
      </w:r>
    </w:p>
    <w:p w14:paraId="6BB102BF" w14:textId="77777777" w:rsidR="00116693" w:rsidRPr="00116693" w:rsidRDefault="00116693" w:rsidP="00116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0C3406B" w14:textId="77777777" w:rsidR="00116693" w:rsidRPr="00116693" w:rsidRDefault="00116693" w:rsidP="00116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693"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14:paraId="5D8AF30E" w14:textId="77777777" w:rsidR="00116693" w:rsidRPr="00116693" w:rsidRDefault="00116693" w:rsidP="00116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69B440B" w14:textId="77777777" w:rsidR="00116693" w:rsidRPr="00116693" w:rsidRDefault="00116693" w:rsidP="00116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6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ПРЕДСЕДНИК</w:t>
      </w:r>
    </w:p>
    <w:p w14:paraId="7D8E24C5" w14:textId="77777777" w:rsidR="00116693" w:rsidRPr="00116693" w:rsidRDefault="00116693" w:rsidP="00116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69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5125A468" w14:textId="77777777" w:rsidR="00116693" w:rsidRPr="00116693" w:rsidRDefault="00116693" w:rsidP="00116693">
      <w:pPr>
        <w:tabs>
          <w:tab w:val="left" w:pos="66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1669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Ана </w:t>
      </w:r>
      <w:proofErr w:type="spellStart"/>
      <w:r w:rsidRPr="00116693">
        <w:rPr>
          <w:rFonts w:ascii="Times New Roman" w:eastAsia="Times New Roman" w:hAnsi="Times New Roman" w:cs="Times New Roman"/>
          <w:sz w:val="24"/>
          <w:szCs w:val="24"/>
          <w:lang w:val="sr-Cyrl-RS"/>
        </w:rPr>
        <w:t>Брнабић,с.р</w:t>
      </w:r>
      <w:proofErr w:type="spellEnd"/>
      <w:r w:rsidRPr="0011669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63A88AD" w14:textId="342FCA6E" w:rsidR="000A22E0" w:rsidRPr="000A22E0" w:rsidRDefault="000A22E0" w:rsidP="009F525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0A22E0" w:rsidRPr="000A22E0" w:rsidSect="009F5258">
      <w:headerReference w:type="even" r:id="rId7"/>
      <w:headerReference w:type="default" r:id="rId8"/>
      <w:headerReference w:type="first" r:id="rId9"/>
      <w:pgSz w:w="11906" w:h="16838"/>
      <w:pgMar w:top="1440" w:right="1797" w:bottom="1440" w:left="1797" w:header="708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F220B" w14:textId="77777777" w:rsidR="00533DCA" w:rsidRDefault="00533DCA" w:rsidP="001C79CF">
      <w:pPr>
        <w:spacing w:after="0" w:line="240" w:lineRule="auto"/>
      </w:pPr>
      <w:r>
        <w:separator/>
      </w:r>
    </w:p>
  </w:endnote>
  <w:endnote w:type="continuationSeparator" w:id="0">
    <w:p w14:paraId="4C0D70EA" w14:textId="77777777" w:rsidR="00533DCA" w:rsidRDefault="00533DCA" w:rsidP="001C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45EE1" w14:textId="77777777" w:rsidR="00533DCA" w:rsidRDefault="00533DCA" w:rsidP="001C79CF">
      <w:pPr>
        <w:spacing w:after="0" w:line="240" w:lineRule="auto"/>
      </w:pPr>
      <w:r>
        <w:separator/>
      </w:r>
    </w:p>
  </w:footnote>
  <w:footnote w:type="continuationSeparator" w:id="0">
    <w:p w14:paraId="6A86D8B3" w14:textId="77777777" w:rsidR="00533DCA" w:rsidRDefault="00533DCA" w:rsidP="001C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D734B" w14:textId="77777777" w:rsidR="005D7A01" w:rsidRDefault="005D7A01" w:rsidP="00CD5C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5EAA1B" w14:textId="77777777" w:rsidR="00425655" w:rsidRDefault="00533DC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CE0B5" w14:textId="44407FD6" w:rsidR="005D7A01" w:rsidRDefault="005D7A01" w:rsidP="00CD5C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669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CC6320" w14:textId="104659AC" w:rsidR="00425655" w:rsidRDefault="000A22E0">
    <w:pPr>
      <w:pStyle w:val="Header"/>
      <w:rPr>
        <w:lang w:val="sr-Latn-CS" w:eastAsia="en-GB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5B7B308" wp14:editId="26A12CF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1B9A0" w14:textId="3D2A12A5" w:rsidR="00425655" w:rsidRDefault="00533DCA">
                          <w:pPr>
                            <w:pStyle w:val="Head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7B3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05pt;width:6pt;height:13.7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" stroked="f">
              <v:fill opacity="0"/>
              <v:textbox inset="0,0,0,0">
                <w:txbxContent>
                  <w:p w14:paraId="40D1B9A0" w14:textId="3D2A12A5" w:rsidR="00425655" w:rsidRDefault="00533DCA">
                    <w:pPr>
                      <w:pStyle w:val="Header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BC607" w14:textId="77777777" w:rsidR="00425655" w:rsidRDefault="00533D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20"/>
    <w:multiLevelType w:val="singleLevel"/>
    <w:tmpl w:val="00000020"/>
    <w:name w:val="WW8Num32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29"/>
    <w:rsid w:val="0000523D"/>
    <w:rsid w:val="00085769"/>
    <w:rsid w:val="000A22E0"/>
    <w:rsid w:val="00116693"/>
    <w:rsid w:val="001C79CF"/>
    <w:rsid w:val="001F7017"/>
    <w:rsid w:val="003B6601"/>
    <w:rsid w:val="0042082F"/>
    <w:rsid w:val="00486E4B"/>
    <w:rsid w:val="004C571D"/>
    <w:rsid w:val="00521781"/>
    <w:rsid w:val="00533DCA"/>
    <w:rsid w:val="005B49E8"/>
    <w:rsid w:val="005D7A01"/>
    <w:rsid w:val="0060559B"/>
    <w:rsid w:val="00670897"/>
    <w:rsid w:val="006C7A94"/>
    <w:rsid w:val="007E5460"/>
    <w:rsid w:val="008776B3"/>
    <w:rsid w:val="00887929"/>
    <w:rsid w:val="009F5258"/>
    <w:rsid w:val="00AE0677"/>
    <w:rsid w:val="00BB67FD"/>
    <w:rsid w:val="00BE70A3"/>
    <w:rsid w:val="00CB0C36"/>
    <w:rsid w:val="00CB0E59"/>
    <w:rsid w:val="00D14035"/>
    <w:rsid w:val="00D85E10"/>
    <w:rsid w:val="00E80C5B"/>
    <w:rsid w:val="00EC0014"/>
    <w:rsid w:val="00EE4D58"/>
    <w:rsid w:val="00F3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AE648"/>
  <w15:docId w15:val="{F07B0AE7-1775-4641-AF08-65B656B1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character" w:styleId="PageNumber">
    <w:name w:val="page number"/>
    <w:basedOn w:val="DefaultParagraphFont"/>
    <w:rsid w:val="000A22E0"/>
  </w:style>
  <w:style w:type="paragraph" w:customStyle="1" w:styleId="clan">
    <w:name w:val="clan"/>
    <w:basedOn w:val="Normal"/>
    <w:rsid w:val="0087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basic-paragraph">
    <w:name w:val="basic-paragraph"/>
    <w:basedOn w:val="Normal"/>
    <w:rsid w:val="0087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1C7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9CF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Živković</dc:creator>
  <cp:lastModifiedBy>Nikola Radulovic</cp:lastModifiedBy>
  <cp:revision>3</cp:revision>
  <cp:lastPrinted>2023-09-11T08:54:00Z</cp:lastPrinted>
  <dcterms:created xsi:type="dcterms:W3CDTF">2023-09-12T06:34:00Z</dcterms:created>
  <dcterms:modified xsi:type="dcterms:W3CDTF">2023-09-12T07:34:00Z</dcterms:modified>
</cp:coreProperties>
</file>