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9FCE" w14:textId="46ED0B80" w:rsidR="0073637B" w:rsidRPr="007C60F2" w:rsidRDefault="008F3D63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37. став 6. Закона о уређењу тржишта пољопривредних производа („Службени гласник РС”, број 67/21) и члана 42. став 1. Закона о Влади („Службени гласник РС”, бр. 55/05, 71/05 – исправка, 101/07, 65/08, 16/11, 68/12 – УС, 72/12, 7/14 – УС, 44/14 и 30/18 – др. закон)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4A4F7D40" w14:textId="77777777" w:rsidR="00A63818" w:rsidRPr="007C60F2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684CACD" w14:textId="77777777" w:rsidR="007379FD" w:rsidRPr="007C60F2" w:rsidRDefault="007379FD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0F65106A" w14:textId="3C739895" w:rsidR="00A63818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B172C8" w14:textId="77777777" w:rsidR="007C60F2" w:rsidRPr="007C60F2" w:rsidRDefault="007C60F2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33623D" w14:textId="7406B308" w:rsidR="0073637B" w:rsidRPr="007C60F2" w:rsidRDefault="003D67DB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</w:t>
      </w:r>
      <w:r w:rsidR="00997CED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</w:p>
    <w:p w14:paraId="0EFBDA42" w14:textId="63EDEF6D" w:rsidR="00997CED" w:rsidRPr="007C60F2" w:rsidRDefault="00997CED" w:rsidP="00997CE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 ВАНРЕДНОЈ ИНТЕРВЕНТНОЈ МЕРИ ПОДРШКЕ ПРОИЗВОЂАЧИМА КОНДИТОРСКИХ ПРОИЗВОДА ЗА ОТКУП МЛЕКА У ПРАХУ</w:t>
      </w:r>
    </w:p>
    <w:p w14:paraId="74BDFD32" w14:textId="17DC0C96" w:rsidR="007379FD" w:rsidRDefault="007379FD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FDB8D30" w14:textId="77777777" w:rsidR="007C60F2" w:rsidRPr="007C60F2" w:rsidRDefault="007C60F2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7A76F62" w14:textId="77777777" w:rsidR="0073637B" w:rsidRPr="007C60F2" w:rsidRDefault="008F3D63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4A298F7D" w14:textId="6E29100D" w:rsidR="005F68AF" w:rsidRPr="007C60F2" w:rsidRDefault="00997CED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утврђује се ванредна интервентна мера подршке произвођачима кондиторских производа за откуп млека у праху, начин њеног спровођења, као и финансијска средства за њено спровођење</w:t>
      </w:r>
      <w:r w:rsidR="005F68AF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6025691" w14:textId="515B287C" w:rsidR="00AE0D04" w:rsidRPr="007C60F2" w:rsidRDefault="00AE0D04" w:rsidP="00AE0D04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Мера из става 1. овог члана утврђује </w:t>
      </w:r>
      <w:r w:rsidR="0080237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ради ефикасног и правовременог спречавања, односно отклањања тржишних поремећаја проузрокованих догађајима и околностима који су довели, односно прете да доведу до поремећаја на тржишту.</w:t>
      </w:r>
    </w:p>
    <w:p w14:paraId="42CD2F4C" w14:textId="77777777" w:rsidR="005F68AF" w:rsidRPr="007C60F2" w:rsidRDefault="005F68AF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C1D5993" w14:textId="0BC9C74D" w:rsidR="005F68AF" w:rsidRPr="007C60F2" w:rsidRDefault="005F68AF" w:rsidP="005F68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4B8479F6" w14:textId="11CA12A6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Право на одобравање подршке у складу са овом уредбом, остварује произвођач кондиторских производа ако:</w:t>
      </w:r>
    </w:p>
    <w:p w14:paraId="3447B799" w14:textId="79DBF1B3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1) је најкасније </w:t>
      </w:r>
      <w:r w:rsidR="003E2BB6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до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дана 31. децембра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2022. године регистрован за обављање делатности п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роизводњ</w:t>
      </w:r>
      <w:r w:rsidR="00283375"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какаоа, чоколаде и кондиторских производа, шифра делатности 10.82;</w:t>
      </w:r>
    </w:p>
    <w:p w14:paraId="3E5B2B45" w14:textId="4D1DD796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2) у Агенцији за привредне регистре</w:t>
      </w:r>
      <w:r w:rsidR="00283375"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није регистровано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:</w:t>
      </w:r>
    </w:p>
    <w:p w14:paraId="4A97C2DE" w14:textId="082561FB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(1) да му је изречена правноснажна судска или управна мера забране обављања делатности,</w:t>
      </w:r>
    </w:p>
    <w:p w14:paraId="3B1B9F75" w14:textId="7E0AA469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(2) да је осуђиван због привредног преступа,</w:t>
      </w:r>
    </w:p>
    <w:p w14:paraId="2DC1190E" w14:textId="35347D40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(3) поступак ликвидације или стечаја, нити је престао да постоји услед судске или одлуке другог органа са обавезујућом снагом;</w:t>
      </w:r>
    </w:p>
    <w:p w14:paraId="63EB07D9" w14:textId="36E7C120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3) има измирене доспеле обавезе по основу јавних прихода на дан подношења захтева за одобравање права на подршку;</w:t>
      </w:r>
    </w:p>
    <w:p w14:paraId="4A9900E6" w14:textId="71A15746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4) има важећу понуду за откуп млека у праху произведеног од млека домаћег порекла (у даљем тексту: млеко у праху), </w:t>
      </w:r>
      <w:r w:rsidR="003E2BB6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издату од стране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млекаре регистроване за обављање делатности 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прерад</w:t>
      </w:r>
      <w:r w:rsidR="00283375"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млека и производњ</w:t>
      </w:r>
      <w:r w:rsidR="00283375"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сирева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, шифра делатности 10.5</w:t>
      </w:r>
      <w:r w:rsidR="00705A64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(у даљем тексту: млекара)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0F1CAA47" w14:textId="2B0AE08D" w:rsidR="00270423" w:rsidRPr="007C60F2" w:rsidRDefault="00270423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5) није започео реализацију откупа млека у праху по понуди из тачке 4) овог члана пре доношења решења којим се одобрава право на п</w:t>
      </w:r>
      <w:r w:rsidR="0097378E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одршку у складу са овом уредбом;</w:t>
      </w:r>
    </w:p>
    <w:p w14:paraId="744D654F" w14:textId="6EAF1375" w:rsidR="0097378E" w:rsidRPr="007C60F2" w:rsidRDefault="0097378E" w:rsidP="009737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6) млекара понуђач и подносила</w:t>
      </w:r>
      <w:r w:rsidR="0028337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ц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захтева нису повезана лица у складу са законом којим се уређуј</w:t>
      </w:r>
      <w:r w:rsidR="0028337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 привредна друштва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75210DB" w14:textId="525D9792" w:rsidR="00AE0D04" w:rsidRPr="007C60F2" w:rsidRDefault="00AE0D04" w:rsidP="00AE0D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B8C9919" w14:textId="240867B7" w:rsidR="00AE0D04" w:rsidRPr="007C60F2" w:rsidRDefault="00AE0D04" w:rsidP="00AE0D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Члан 3.</w:t>
      </w:r>
    </w:p>
    <w:p w14:paraId="427B962A" w14:textId="044C6CEA" w:rsidR="00AE0D04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Поступак за одобравање права на подршку покреће се подношењем захтева за одобравање 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права на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подршк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основу јавног позива који расписује министарство надлежно за послове пољопривреде – Управа за аграрна плаћања (у даљем тексту: Управа).</w:t>
      </w:r>
    </w:p>
    <w:p w14:paraId="6453B96C" w14:textId="544BA8D6" w:rsidR="00D54CA8" w:rsidRPr="007C60F2" w:rsidRDefault="00AE0D04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Јавни 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позив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="00D54CA8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садржи рок за подношење захтева за одобравање 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права на подршку</w:t>
      </w:r>
      <w:r w:rsidR="00D54CA8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, износ расположивих средстава за расписани јавни позив, као и друге податке везане за спровођење тог јавног позива и објављује се на званичн</w:t>
      </w:r>
      <w:r w:rsidR="0028337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им </w:t>
      </w:r>
      <w:r w:rsidR="00D54CA8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интернет страниц</w:t>
      </w:r>
      <w:r w:rsidR="0028337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ама</w:t>
      </w:r>
      <w:r w:rsidR="00D54CA8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министарства надлежног за послове пољопривреде и Управе.</w:t>
      </w:r>
    </w:p>
    <w:p w14:paraId="291FDD7A" w14:textId="0D2BA90D" w:rsidR="00D54CA8" w:rsidRPr="007C60F2" w:rsidRDefault="00D54CA8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Захтев за одобравање 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права на подршку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става 1. овог члана подноси се на Обрасцу </w:t>
      </w:r>
      <w:r w:rsidR="00F40BE8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 </w:t>
      </w:r>
      <w:r w:rsidR="001A3B7C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−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Захтев за одобравање права на подршку произвођачима кондиторских производа за откуп млека у праху (у даљем тексту: захтев), који је одштампан уз ову уредбу и чини њен саставни део.</w:t>
      </w:r>
    </w:p>
    <w:p w14:paraId="46805E32" w14:textId="7469E3F6" w:rsidR="00D54CA8" w:rsidRPr="007C60F2" w:rsidRDefault="00D54CA8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Подносилац захтева може поднети само један захтев на основу једног јавног позива.</w:t>
      </w:r>
    </w:p>
    <w:p w14:paraId="3F62D575" w14:textId="4DA3D028" w:rsidR="00D54CA8" w:rsidRPr="007C60F2" w:rsidRDefault="00D54CA8" w:rsidP="00D54C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6D094AA" w14:textId="1AE4131B" w:rsidR="005F0C00" w:rsidRPr="007C60F2" w:rsidRDefault="005F0C00" w:rsidP="005F0C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Члан 4.</w:t>
      </w:r>
    </w:p>
    <w:p w14:paraId="479842EB" w14:textId="72FB6A77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Уз образац захтев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из члана 3. став 3. ове уредбе, доставља се:</w:t>
      </w:r>
    </w:p>
    <w:p w14:paraId="374BFD93" w14:textId="102F068E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1) понуда из члана 2. тачка 4) ове уредбе, 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која нарочито садржи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исказан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цен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 килограму млека у праху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као и изјаву млекаре </w:t>
      </w:r>
      <w:r w:rsidR="003E2BB6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понуђача</w:t>
      </w:r>
      <w:r w:rsidR="0027042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под пуном материјалном и кривичном одговорношћу да је млеко у праху које је предмет понуде произведено од млека домаћег порекла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794BBFD3" w14:textId="54D3E518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2) образац оверених потписа лица овлашћених за заступање </w:t>
      </w:r>
      <w:r w:rsidR="003E2BB6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подносиоца захтева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(ОП образац);</w:t>
      </w:r>
    </w:p>
    <w:p w14:paraId="6A0AF02B" w14:textId="37A83925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3) потврде Агенције за привредне регистре да за подносиоца захтева није регистровано:</w:t>
      </w:r>
    </w:p>
    <w:p w14:paraId="40AC9ED4" w14:textId="6F5FD09A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(1) да му је изречена правноснажна судска или управна мера забране обављања делатности,</w:t>
      </w:r>
    </w:p>
    <w:p w14:paraId="3955F27F" w14:textId="6A299959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(2) да је осуђиван због привредног преступа,</w:t>
      </w:r>
    </w:p>
    <w:p w14:paraId="3144D6EB" w14:textId="72D3CBB2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(3) поступак ликвидације или стечаја, нити да је престао да постоји услед судске или одлуке друго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г органа са обавезујућом снагом;</w:t>
      </w:r>
    </w:p>
    <w:p w14:paraId="79626437" w14:textId="359ABC70" w:rsidR="005F0C00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4) уверење о измиреним доспелим обавезама по основу јавних прихода издато од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стране надлежне пореске управе;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20C4E77" w14:textId="48DEE58D" w:rsidR="00720F42" w:rsidRPr="007C60F2" w:rsidRDefault="005F0C00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5) уверење о измиреним доспелим обавезама по основу јавних прихода издато од стране надлежног органа јединице локалне самоуправе према месту седишта подносиоца захтева</w:t>
      </w:r>
      <w:r w:rsidR="00720F4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0756287" w14:textId="54813C07" w:rsidR="00D54CA8" w:rsidRPr="007C60F2" w:rsidRDefault="00720F42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Документацију из става 1. тач. 3)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–</w:t>
      </w:r>
      <w:r w:rsidR="009A2729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5) овог члана, Управа прибавља по службеној дужности у складу са законом којим се уређује општи управни поступак.</w:t>
      </w:r>
    </w:p>
    <w:p w14:paraId="752DE006" w14:textId="77777777" w:rsidR="005F0C00" w:rsidRPr="007C60F2" w:rsidRDefault="005F0C00" w:rsidP="005F0C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E52C925" w14:textId="40CE1239" w:rsidR="00AE0D04" w:rsidRPr="007C60F2" w:rsidRDefault="00720F42" w:rsidP="00720F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Члан 5.</w:t>
      </w:r>
    </w:p>
    <w:p w14:paraId="186EB49D" w14:textId="708995E5" w:rsidR="00720F42" w:rsidRPr="007C60F2" w:rsidRDefault="00720F42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Управа врши административну обраду провером података из захтева, документације приложене уз захтев, као и увидом у службене евиденције.</w:t>
      </w:r>
    </w:p>
    <w:p w14:paraId="6A139B5D" w14:textId="2B57D7DE" w:rsidR="00720F42" w:rsidRPr="007C60F2" w:rsidRDefault="00720F42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Захтев који није поднет од странe лица из члана 2. тачка 1) ове уредбе, преурањен, неблаговремен,</w:t>
      </w:r>
      <w:r w:rsidR="009A2729" w:rsidRPr="007C60F2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захтев са документацијом која не гласи на подносиоца захтева,</w:t>
      </w:r>
      <w:r w:rsidR="00AF1262" w:rsidRPr="007C60F2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и сваки наредни захтев истог подносиоца по истом позиву, </w:t>
      </w:r>
      <w:r w:rsidR="0018186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директор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Управ</w:t>
      </w:r>
      <w:r w:rsidR="0018186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одбацује решењем.</w:t>
      </w:r>
    </w:p>
    <w:p w14:paraId="3C9DFC09" w14:textId="48F160C5" w:rsidR="00720F42" w:rsidRPr="007C60F2" w:rsidRDefault="00270423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Ако је административном провером утврђено да подносилац захтева испуњава прописане услове за одобравање 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права на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подршк</w:t>
      </w:r>
      <w:r w:rsidR="00AF1262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ако </w:t>
      </w:r>
      <w:r w:rsidR="000E0473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 редоследу подношења захтева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постоје расположива финансијска средства у складу са овом уредбом, </w:t>
      </w:r>
      <w:r w:rsidR="0018186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директор 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Управ</w:t>
      </w:r>
      <w:r w:rsidR="00181865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решењем одобрава право на подршку.</w:t>
      </w:r>
    </w:p>
    <w:p w14:paraId="4356993B" w14:textId="4C600F6B" w:rsidR="00AE0D04" w:rsidRPr="007C60F2" w:rsidRDefault="00270423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Решење из става 3. овог члана нарочито садржи</w:t>
      </w:r>
      <w:r w:rsidR="001A3B7C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03405624" w14:textId="68EC7C03" w:rsidR="005653B8" w:rsidRPr="007C60F2" w:rsidRDefault="005653B8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1) износ одобрене подршке;</w:t>
      </w:r>
    </w:p>
    <w:p w14:paraId="2CA0BCF3" w14:textId="01BD95FF" w:rsidR="005653B8" w:rsidRPr="007C60F2" w:rsidRDefault="005653B8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2) рок за реализацију откупа и подношење захтева за исплату подршке;</w:t>
      </w:r>
    </w:p>
    <w:p w14:paraId="31B947FA" w14:textId="1D9913AE" w:rsidR="005653B8" w:rsidRPr="007C60F2" w:rsidRDefault="005653B8" w:rsidP="00F43BC8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3) обавезу корисника подршке да у року одређеном овим решењем откупљено млеко у праху употреби искључиво за производњу чоколаде и кондиторских производа у сопственим производним погонима на територији Републике Србије.</w:t>
      </w:r>
    </w:p>
    <w:p w14:paraId="1CD33864" w14:textId="77777777" w:rsidR="00AE0D04" w:rsidRPr="007C60F2" w:rsidRDefault="00AE0D04" w:rsidP="00AE0D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59D8EF3" w14:textId="3C1CB09D" w:rsidR="005653B8" w:rsidRPr="007C60F2" w:rsidRDefault="004D3FF8" w:rsidP="005653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D96BD5E" w14:textId="589D170F" w:rsidR="004D3FF8" w:rsidRPr="007C60F2" w:rsidRDefault="004D3FF8" w:rsidP="00181865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коме је одобрено право на подршку остварује право на исплату подршке ако реализује откуп млека у праху под условима, на начин и у року одређеном решењем из члана 5. ст. 3. и 4. ове уредбе, као и ако у том року </w:t>
      </w:r>
      <w:r w:rsidR="00F40BE8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Управи поднесе захтев за исплату подршке и документацију којом се доказује реализација откупа.</w:t>
      </w:r>
    </w:p>
    <w:p w14:paraId="121C4F10" w14:textId="1963126C" w:rsidR="00F40BE8" w:rsidRPr="007C60F2" w:rsidRDefault="00F40BE8" w:rsidP="00181865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Захтев за исплату подршке из става 1. овог члана подноси се на Обрасцу 2 </w:t>
      </w:r>
      <w:r w:rsidR="001A3B7C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−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 за исплату подршке произвођачима кондиторских производа за откуп млека у праху (у даљем тексту: захтев за исплату), који је одштампан уз ову уредбу и чини њен саставни део.</w:t>
      </w:r>
    </w:p>
    <w:p w14:paraId="2684AA2B" w14:textId="5E846E90" w:rsidR="00F40BE8" w:rsidRPr="007C60F2" w:rsidRDefault="00F40BE8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Подносилац захтева</w:t>
      </w:r>
      <w:r w:rsidR="003E2BB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исплату може поднети само један захтев за исплату по истом јавном позиву.</w:t>
      </w:r>
    </w:p>
    <w:p w14:paraId="7E42C12F" w14:textId="61FA3397" w:rsidR="00F40BE8" w:rsidRPr="007C60F2" w:rsidRDefault="00F40BE8" w:rsidP="00F40B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69A0A16" w14:textId="0B94B026" w:rsidR="00F40BE8" w:rsidRPr="007C60F2" w:rsidRDefault="00F40BE8" w:rsidP="00F40B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1035E32" w14:textId="1992650E" w:rsidR="00F40BE8" w:rsidRPr="007C60F2" w:rsidRDefault="00F40BE8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Уз образац захтева за исплату из члана 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став 2. ове уредбе, доставља се:</w:t>
      </w:r>
    </w:p>
    <w:p w14:paraId="034FE41E" w14:textId="684598D5" w:rsidR="00F40BE8" w:rsidRPr="007C60F2" w:rsidRDefault="00F40BE8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рачун за реализовани откуп млека у праху у складу са решењем о одобравању права на подршку;</w:t>
      </w:r>
    </w:p>
    <w:p w14:paraId="57C0FDDD" w14:textId="26568FB1" w:rsidR="00AF74F4" w:rsidRPr="007C60F2" w:rsidRDefault="00F40BE8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отпремница за </w:t>
      </w:r>
      <w:r w:rsidR="00AF74F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реализовани откуп млека у праху у складу са решењем о одобравању права на подршку;</w:t>
      </w:r>
    </w:p>
    <w:p w14:paraId="2F447D82" w14:textId="18865E98" w:rsidR="00F40BE8" w:rsidRPr="007C60F2" w:rsidRDefault="00F40BE8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3) доказ о извршеном плаћању </w:t>
      </w:r>
      <w:r w:rsidR="00AF74F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млека у праху које је предмет подршке, и то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 потврд</w:t>
      </w:r>
      <w:r w:rsidR="00AF74F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 преносу средстава или извод, оверен</w:t>
      </w:r>
      <w:r w:rsidR="00AF74F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стране банке</w:t>
      </w:r>
      <w:r w:rsidR="00AF74F4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2382482" w14:textId="77777777" w:rsidR="004D3FF8" w:rsidRPr="007C60F2" w:rsidRDefault="004D3FF8" w:rsidP="005653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8A3778C" w14:textId="695A866E" w:rsidR="00AE0D04" w:rsidRPr="007C60F2" w:rsidRDefault="00AF74F4" w:rsidP="00AF74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586DCA3" w14:textId="251BF12F" w:rsidR="00AF74F4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Уверења која се достављају уз захтев и захтев за исплату не могу бити старија од 30 дана од дана подношења захтева.</w:t>
      </w:r>
    </w:p>
    <w:p w14:paraId="11CB25DF" w14:textId="64E959A5" w:rsidR="00AF74F4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Документација која се доставља уз захтев и захтев за исплату мора да гласи на подносиоца захтева и прилаже се у оригиналу или овереној копији.</w:t>
      </w:r>
    </w:p>
    <w:p w14:paraId="1D7289DB" w14:textId="19BCBD51" w:rsidR="00AF74F4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Управа може да затраж</w:t>
      </w:r>
      <w:r w:rsidR="006A489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и додатну документацију ради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утврђивања и провере испуњености прописаних услова за одобравање права на подршку и права на исплату подршке.</w:t>
      </w:r>
    </w:p>
    <w:p w14:paraId="78B78CB6" w14:textId="77777777" w:rsidR="001A3B7C" w:rsidRPr="007C60F2" w:rsidRDefault="001A3B7C" w:rsidP="005F68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39E416B" w14:textId="5797D3F4" w:rsidR="00AF74F4" w:rsidRPr="007C60F2" w:rsidRDefault="00AF74F4" w:rsidP="00AF74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4648827" w14:textId="6720F24B" w:rsidR="00AF74F4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Управа врши административну обраду </w:t>
      </w:r>
      <w:r w:rsidR="00BB7DB9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провером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захтева за исплату подршке, провером података из захтева, документације приложене уз захтев, као и увидом у службене евиденције.</w:t>
      </w:r>
    </w:p>
    <w:p w14:paraId="7B519521" w14:textId="321EFAB1" w:rsidR="00AF74F4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 за исплату подршке поднет од стране лица коме решењем није одобрено право на подршку, преурањен, неблаговремен захтев,</w:t>
      </w:r>
      <w:r w:rsidR="006A4896" w:rsidRPr="007C60F2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као и сваки наредни захтев истог подносиоца по истом позиву, </w:t>
      </w:r>
      <w:r w:rsidR="002E4BB9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директор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</w:t>
      </w:r>
      <w:r w:rsidR="002E4BB9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одбацује без разматрања.</w:t>
      </w:r>
    </w:p>
    <w:p w14:paraId="0B5C56AD" w14:textId="203D4F0E" w:rsidR="00C458A5" w:rsidRPr="007C60F2" w:rsidRDefault="00AF74F4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је административном провером утврђено да захтев за </w:t>
      </w:r>
      <w:r w:rsidR="00C458A5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исплату подршке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испуњава прописане услове </w:t>
      </w:r>
      <w:r w:rsidR="00C458A5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складу са овом уредбом,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директор Управе решењем </w:t>
      </w:r>
      <w:r w:rsidR="00C458A5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утврђује право на исплату подршке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C458A5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даје налог за пренос средстава на рачун корисника подршке, отворен код пословне банке.</w:t>
      </w:r>
    </w:p>
    <w:p w14:paraId="5B324D68" w14:textId="736EB3F7" w:rsidR="009D1E22" w:rsidRPr="007C60F2" w:rsidRDefault="009D1E22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B6B64FC" w14:textId="39500A9F" w:rsidR="00EA4C20" w:rsidRPr="007C60F2" w:rsidRDefault="00EA4C20" w:rsidP="00EA4C2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10.</w:t>
      </w:r>
    </w:p>
    <w:p w14:paraId="158750B2" w14:textId="382B68B7" w:rsidR="00EA4C20" w:rsidRPr="007C60F2" w:rsidRDefault="00EA4C20" w:rsidP="00EA4C20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</w:t>
      </w:r>
      <w:r w:rsidR="00540489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подршке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остварује право на подршку у складу са овом уредбом у износу од 710 динара по килограму откупљеног млека у праху.</w:t>
      </w:r>
    </w:p>
    <w:p w14:paraId="300E08CE" w14:textId="70C4BBC9" w:rsidR="00666F81" w:rsidRPr="007C60F2" w:rsidRDefault="00666F81" w:rsidP="00666F81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Средства за спровођење ове уредбе обезбеђена су Законом о буџету Републике Србије за 2023. годину („С</w:t>
      </w:r>
      <w:r w:rsidR="000C533B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лужбени гласник РС”, број 138/</w:t>
      </w:r>
      <w:r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22), у оквиру Раздела 24 – Министарство пољопривреде, шумарства и водопривреде, Глава 24.6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0007 – Правила и мере уређења тржишта, Економска класификација 451 – Субвенције јавним нефинансијским предузећима и организацијама у износу од 500.000.000 динара.</w:t>
      </w:r>
    </w:p>
    <w:p w14:paraId="33671B19" w14:textId="77777777" w:rsidR="00EA4C20" w:rsidRPr="007C60F2" w:rsidRDefault="00EA4C20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D56C9C1" w14:textId="2E586DFD" w:rsidR="00AF74F4" w:rsidRPr="007C60F2" w:rsidRDefault="00C458A5" w:rsidP="005F68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419F86F" w14:textId="45CE220E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Корисник подршке и прималац средстава у складу са овом уредбом дужан је да:</w:t>
      </w:r>
    </w:p>
    <w:p w14:paraId="11BA6FAD" w14:textId="78A62BEF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даје тачне податке и документацију за остваривање права на подршку;</w:t>
      </w:r>
    </w:p>
    <w:p w14:paraId="5EFDBB07" w14:textId="3217C4A9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откупљено млеко у праху наменски употреби искључиво за производњу чоколаде и кондиторских производа у сопственим производним погонима на територији Републике Србије, у складу са овом уредбом;</w:t>
      </w:r>
    </w:p>
    <w:p w14:paraId="15075F63" w14:textId="17E341BA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врати исплаћена новчана средства ако су ненаменски коришћена, односно ако су исплаћена нa oснoву нeтaчних пoдaтaкa;</w:t>
      </w:r>
    </w:p>
    <w:p w14:paraId="56E3120F" w14:textId="33E5601F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врати новчана средства ако су неосновано исплаћена услед административне грешке;</w:t>
      </w:r>
    </w:p>
    <w:p w14:paraId="6038B306" w14:textId="5B1C2844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5) чувa дoкумeнтaциjу на основу које је остварио право на </w:t>
      </w:r>
      <w:r w:rsidR="003E2BB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подршку у року од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пeт гoдинa oд дaнa исплате новчаних средстава.</w:t>
      </w:r>
    </w:p>
    <w:p w14:paraId="7A38C465" w14:textId="533AC726" w:rsidR="00C458A5" w:rsidRPr="007C60F2" w:rsidRDefault="00C458A5" w:rsidP="00F43BC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Прималац средстава подршке дужан је да врати исплаћена новчана средства, увећана за износ затезне камате у складу са законом, најкасније у року од 30 дана од дана правноснажности решења којим се утврђује обавеза да се изврши повраћај новчаних средстава, ако се не придржава обавеза из става 1. тач. 1)</w:t>
      </w:r>
      <w:r w:rsidR="006A489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6A489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овог члана.</w:t>
      </w:r>
    </w:p>
    <w:p w14:paraId="6ED34103" w14:textId="30E4C62E" w:rsidR="00C458A5" w:rsidRPr="007C60F2" w:rsidRDefault="00C458A5" w:rsidP="001A3B7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Прималац средстава подршке кojи ниje врaтиo срeдствa у складу са ст. 1. и 2. овог члана нe може да oствaри прaвo нa мeрe урeђeња тржиштa прoписaнe законом којим се уређује тржиште пољопривредних производа, дo измирeњa нaстaлих нoвчaних oбaвeзa.</w:t>
      </w:r>
    </w:p>
    <w:p w14:paraId="79DB59A6" w14:textId="6F0B3548" w:rsidR="00C458A5" w:rsidRPr="007C60F2" w:rsidRDefault="00C458A5" w:rsidP="001A3B7C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  <w:lang w:val="sr-Cyrl-CS"/>
        </w:rPr>
      </w:pPr>
    </w:p>
    <w:p w14:paraId="1C07EE4A" w14:textId="042846CA" w:rsidR="00C458A5" w:rsidRPr="007C60F2" w:rsidRDefault="000E0473" w:rsidP="005F68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CC56344" w14:textId="667F7927" w:rsidR="000E0473" w:rsidRPr="007C60F2" w:rsidRDefault="000E0473" w:rsidP="001A3B7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Надзор над спровођењем ове уредбе врши министарство надлежно за послове пољопривреде, преко пољопривредн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ог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инспектора.</w:t>
      </w:r>
    </w:p>
    <w:p w14:paraId="6B76C666" w14:textId="46A62FC4" w:rsidR="00C458A5" w:rsidRPr="007C60F2" w:rsidRDefault="00C458A5" w:rsidP="001A3B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04B4CA1D" w14:textId="12A4E615" w:rsidR="000E0473" w:rsidRPr="007C60F2" w:rsidRDefault="000E0473" w:rsidP="000E04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2FA68AF" w14:textId="08BB6B03" w:rsidR="000E0473" w:rsidRPr="007C60F2" w:rsidRDefault="000E0473" w:rsidP="001A3B7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Управа израђује извештај о спровођењу ове уредбе и доставља га Министарству пољопривреде, шумарства и водопривреде, а Министарство пољопривреде, шумарства и водопривреде доставља извештај Влади, ради информисања.</w:t>
      </w:r>
    </w:p>
    <w:p w14:paraId="461956A7" w14:textId="77777777" w:rsidR="001A3B7C" w:rsidRPr="007C60F2" w:rsidRDefault="001A3B7C" w:rsidP="001A3B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r-Cyrl-CS"/>
        </w:rPr>
      </w:pPr>
    </w:p>
    <w:p w14:paraId="5756C600" w14:textId="18CADA11" w:rsidR="00697730" w:rsidRPr="007C60F2" w:rsidRDefault="00697730" w:rsidP="001A3B7C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Члан 1</w:t>
      </w:r>
      <w:r w:rsidR="00EA4C20" w:rsidRPr="007C60F2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4</w:t>
      </w:r>
      <w:r w:rsidRPr="007C60F2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.</w:t>
      </w:r>
    </w:p>
    <w:p w14:paraId="64B30072" w14:textId="535A8903" w:rsidR="004E2E7F" w:rsidRPr="007C60F2" w:rsidRDefault="004E2E7F" w:rsidP="004E2E7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trike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Новчаном казном од</w:t>
      </w:r>
      <w:r w:rsidRPr="007C60F2">
        <w:rPr>
          <w:rFonts w:ascii="Times New Roman" w:hAnsi="Times New Roman" w:cs="Times New Roman"/>
          <w:sz w:val="24"/>
          <w:szCs w:val="24"/>
          <w:lang w:val="sr-Cyrl-CS"/>
        </w:rPr>
        <w:t xml:space="preserve"> 150.000 до 2.000.000 динaрa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казниће се за прекршај правно лице које поступи супротно одредби члана 11. ст. 1. и 2. ове уредбе.</w:t>
      </w:r>
    </w:p>
    <w:p w14:paraId="4224F88B" w14:textId="77777777" w:rsidR="004E2E7F" w:rsidRPr="007C60F2" w:rsidRDefault="004E2E7F" w:rsidP="004E2E7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За прекршај из става 1. овог члана казниће се новчаном казном од 100.000 до 150.000 динара одговорно лице у правном лицу.</w:t>
      </w:r>
    </w:p>
    <w:p w14:paraId="1F5FD240" w14:textId="3A11AE5A" w:rsidR="004E2E7F" w:rsidRPr="007C60F2" w:rsidRDefault="004E2E7F" w:rsidP="004E2E7F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Новчаном казном од</w:t>
      </w:r>
      <w:r w:rsidRPr="007C60F2">
        <w:rPr>
          <w:rFonts w:ascii="Times New Roman" w:hAnsi="Times New Roman" w:cs="Times New Roman"/>
          <w:sz w:val="24"/>
          <w:szCs w:val="24"/>
          <w:lang w:val="sr-Cyrl-CS"/>
        </w:rPr>
        <w:t xml:space="preserve"> 50.000 дo 150.000 динaрa</w:t>
      </w:r>
      <w:r w:rsidRPr="007C60F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казниће се за прекршај предузетник који поступи супротно одредби члана 11. ст. 1. и 2. ове уредбе.</w:t>
      </w:r>
    </w:p>
    <w:p w14:paraId="53471B85" w14:textId="77777777" w:rsidR="004E2E7F" w:rsidRPr="007C60F2" w:rsidRDefault="004E2E7F" w:rsidP="001A3B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9F79894" w14:textId="77777777" w:rsidR="004E2E7F" w:rsidRPr="007C60F2" w:rsidRDefault="004E2E7F" w:rsidP="001A3B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D2009EB" w14:textId="171DB8DB" w:rsidR="0073637B" w:rsidRPr="007C60F2" w:rsidRDefault="008F3D63" w:rsidP="001A3B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Члан </w:t>
      </w:r>
      <w:r w:rsidR="0069773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EA4C20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1292955" w14:textId="77777777" w:rsidR="0073637B" w:rsidRPr="007C60F2" w:rsidRDefault="008F3D63" w:rsidP="001A3B7C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432354C1" w14:textId="77777777" w:rsidR="00A63818" w:rsidRPr="007C60F2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D7756C4" w14:textId="77777777" w:rsidR="00A63818" w:rsidRPr="007C60F2" w:rsidRDefault="00A63818" w:rsidP="00A6381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487133" w14:textId="6700BC1B" w:rsidR="007379FD" w:rsidRPr="00A865F2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A63818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Број:</w:t>
      </w:r>
      <w:r w:rsidR="00A865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110-2296/2023</w:t>
      </w:r>
    </w:p>
    <w:p w14:paraId="442B7CC1" w14:textId="0DF23838" w:rsidR="0073637B" w:rsidRPr="007C60F2" w:rsidRDefault="008F3D63" w:rsidP="00A638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A865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16.</w:t>
      </w:r>
      <w:r w:rsidR="000E0473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марта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</w:t>
      </w:r>
      <w:r w:rsidR="006A4896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</w:p>
    <w:p w14:paraId="535DE00A" w14:textId="77777777" w:rsidR="00A63818" w:rsidRPr="007C60F2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368B700" w14:textId="5B85BD74" w:rsidR="0073637B" w:rsidRPr="007C60F2" w:rsidRDefault="00A63818" w:rsidP="00A63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965DD2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</w:t>
      </w:r>
      <w:r w:rsidR="00965DD2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965DD2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="00965DD2"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</w:p>
    <w:p w14:paraId="73414CE5" w14:textId="77777777" w:rsidR="00A63818" w:rsidRPr="007C60F2" w:rsidRDefault="00A63818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B2FDB7D" w14:textId="53E755E3" w:rsidR="0073637B" w:rsidRDefault="00A63818" w:rsidP="00A6381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6CD6B590" w14:textId="6488C812" w:rsidR="00A865F2" w:rsidRPr="007C60F2" w:rsidRDefault="00A865F2" w:rsidP="00A638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p w14:paraId="66040C45" w14:textId="3D3BD512" w:rsidR="00EA4C20" w:rsidRPr="007C60F2" w:rsidRDefault="00EA4C20" w:rsidP="00A638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63B00835" w14:textId="77777777" w:rsidR="00EA4C20" w:rsidRPr="007C60F2" w:rsidRDefault="00EA4C20" w:rsidP="00EA4C2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A641A7" w14:textId="25A7DB4C" w:rsidR="00EA4C20" w:rsidRPr="007C60F2" w:rsidRDefault="00EA4C20" w:rsidP="00EA4C20">
      <w:pPr>
        <w:tabs>
          <w:tab w:val="left" w:pos="5846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83443A4" w14:textId="3630B470" w:rsidR="00F52737" w:rsidRPr="007C60F2" w:rsidRDefault="00EA4C20" w:rsidP="00EA4C20">
      <w:pPr>
        <w:tabs>
          <w:tab w:val="left" w:pos="1386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AF4893C" w14:textId="77777777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A92B55" w14:textId="77777777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1E3095" w14:textId="77777777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A1ED07" w14:textId="77777777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9F18D6" w14:textId="77777777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86F2E6" w14:textId="5588A634" w:rsidR="00F52737" w:rsidRPr="007C60F2" w:rsidRDefault="00F52737" w:rsidP="00F5273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E2C363" w14:textId="77777777" w:rsidR="00F52737" w:rsidRPr="007C60F2" w:rsidRDefault="00F52737" w:rsidP="00F52737">
      <w:pPr>
        <w:tabs>
          <w:tab w:val="left" w:pos="3998"/>
        </w:tabs>
        <w:rPr>
          <w:rFonts w:ascii="Times New Roman" w:hAnsi="Times New Roman" w:cs="Times New Roman"/>
          <w:sz w:val="24"/>
          <w:szCs w:val="24"/>
          <w:lang w:val="sr-Cyrl-CS"/>
        </w:rPr>
        <w:sectPr w:rsidR="00F52737" w:rsidRPr="007C60F2" w:rsidSect="008F3D63">
          <w:headerReference w:type="default" r:id="rId8"/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  <w:r w:rsidRPr="007C60F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FA6EE73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right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lastRenderedPageBreak/>
        <w:t>Образац 1</w:t>
      </w:r>
    </w:p>
    <w:p w14:paraId="2216ACD0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5AF064C7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53570F7E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ЗАХТЕВ </w:t>
      </w:r>
    </w:p>
    <w:p w14:paraId="4DFA2F83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 ОДОБРАВАЊЕ ПРАВА НА ПОДРШКУ ПРОИЗВОЂАЧИМА КОНДИТОРСКИХ ПРОИЗВОДА ЗА ОТКУП МЛЕКА У ПРАХУ</w:t>
      </w: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5715"/>
      </w:tblGrid>
      <w:tr w:rsidR="00F52737" w:rsidRPr="007C60F2" w14:paraId="471D05D5" w14:textId="77777777" w:rsidTr="00F52737">
        <w:trPr>
          <w:trHeight w:val="7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1FD8D2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I. Подаци о подносиоцу захтева</w:t>
            </w:r>
          </w:p>
        </w:tc>
      </w:tr>
      <w:tr w:rsidR="00F52737" w:rsidRPr="007C60F2" w14:paraId="38B58B3B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8F1A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Пословно име произвођача кондиторских производа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A04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7305809C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276F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Шифра и назив делатности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8E5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BA652B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Назив: Производња какаоа, чоколаде и кондиторских производа </w:t>
            </w:r>
          </w:p>
          <w:p w14:paraId="66C0E51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Шифра: 10.82</w:t>
            </w:r>
          </w:p>
          <w:p w14:paraId="11227C4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58C9E4F5" w14:textId="77777777" w:rsidTr="00F52737">
        <w:trPr>
          <w:trHeight w:val="103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C6F3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2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C60F2" w14:paraId="4112AB5B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942FDF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7FD3E74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51A3B6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C02401B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620E1F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5C48B96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02BC88B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AB9482C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0444A711" w14:textId="77777777" w:rsidR="00F52737" w:rsidRPr="007C60F2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C60F2" w14:paraId="12FA9F29" w14:textId="77777777" w:rsidTr="00F52737">
        <w:trPr>
          <w:trHeight w:val="408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642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Порески идентификациони број: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6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C60F2" w14:paraId="52C08E60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74CA54E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26E7974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33621FF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EC2F8B9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CC96D0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BC29FF3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7F06D1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355C17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1AA1DF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4022D2B7" w14:textId="77777777" w:rsidR="00F52737" w:rsidRPr="007C60F2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C60F2" w14:paraId="4E6E2559" w14:textId="77777777" w:rsidTr="00F52737">
        <w:trPr>
          <w:trHeight w:val="135"/>
        </w:trPr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91D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 седишта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4D9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Општина:</w:t>
            </w:r>
          </w:p>
        </w:tc>
      </w:tr>
      <w:tr w:rsidR="00F52737" w:rsidRPr="007C60F2" w14:paraId="20345ED7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B2B4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886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Место:</w:t>
            </w:r>
          </w:p>
        </w:tc>
      </w:tr>
      <w:tr w:rsidR="00F52737" w:rsidRPr="007C60F2" w14:paraId="272DA2D9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10E9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73F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Улица и број:</w:t>
            </w:r>
          </w:p>
        </w:tc>
      </w:tr>
      <w:tr w:rsidR="00F52737" w:rsidRPr="007C60F2" w14:paraId="731E4DC9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29B0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0A0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Поштански број:</w:t>
            </w:r>
          </w:p>
        </w:tc>
      </w:tr>
      <w:tr w:rsidR="00F52737" w:rsidRPr="007C60F2" w14:paraId="5DFB7706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0E6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Име, презиме и функција лица за контакт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8553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3C038710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20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Број телефона (фиксни и мобилни)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38C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571513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74638F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2F4A6E81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40E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Имејл адреса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0B2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4A2CAF3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7F6CA55" w14:textId="77777777" w:rsidR="00F52737" w:rsidRPr="007C60F2" w:rsidRDefault="00F52737" w:rsidP="00F52737">
      <w:pPr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F52737" w:rsidRPr="007C60F2" w:rsidSect="00EA4C20"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557E1411" w14:textId="276E927F" w:rsidR="00F52737" w:rsidRPr="007C60F2" w:rsidRDefault="00F52737" w:rsidP="00F5273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6"/>
        <w:gridCol w:w="4285"/>
        <w:gridCol w:w="2186"/>
      </w:tblGrid>
      <w:tr w:rsidR="00F52737" w:rsidRPr="007C60F2" w14:paraId="3E19EDBC" w14:textId="77777777" w:rsidTr="00F52737">
        <w:trPr>
          <w:trHeight w:val="4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D4BBC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C346E7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II. Подаци о понуди за откуп млека у праху</w:t>
            </w:r>
          </w:p>
          <w:p w14:paraId="627F061A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0F5C7283" w14:textId="77777777" w:rsidTr="00F52737">
        <w:trPr>
          <w:trHeight w:val="739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21A6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и датум издавања понуде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7C3B8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понуђача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4C73E" w14:textId="55488A1A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Количина </w:t>
            </w:r>
            <w:r w:rsidR="009D1E22"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млека у праху у kg</w:t>
            </w:r>
          </w:p>
        </w:tc>
      </w:tr>
      <w:tr w:rsidR="00F52737" w:rsidRPr="007C60F2" w14:paraId="441CFA1F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1CF0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0054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838F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0EB5F993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4542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DFED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561CF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75891AFE" w14:textId="77777777" w:rsidTr="00F52737">
        <w:trPr>
          <w:trHeight w:val="4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438C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3AD0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7A9A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07008ED8" w14:textId="77777777" w:rsidTr="00F52737">
        <w:trPr>
          <w:trHeight w:val="440"/>
        </w:trPr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DD733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8EE7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B7498A9" w14:textId="77777777" w:rsidR="00F52737" w:rsidRPr="007C60F2" w:rsidRDefault="00F52737" w:rsidP="00F5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F52737" w:rsidRPr="007C60F2" w14:paraId="793840FE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115AF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BDBB23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III. Изјава и потпис подносиоца захтева</w:t>
            </w:r>
          </w:p>
          <w:p w14:paraId="464FA9F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52737" w:rsidRPr="007C60F2" w14:paraId="329229FD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4F6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Под пуном законском, моралном, материјалном, кривичном и сваком другом одговорношћу ИЗЈАВЉУЈЕМ да подносилац овог захтева испуњава све прописане услове за </w:t>
            </w: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C60F2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одобравање права на подршку произвођачима кондиторских производа за откуп млека у праху, да </w:t>
            </w: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сам пре попуњавања обрасца исти пажљиво прочитао и разумео, као и да су сви наведени подаци тачни.</w:t>
            </w:r>
          </w:p>
          <w:p w14:paraId="054DEBE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195EE424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 и датум:                  У_________________, ___________године.</w:t>
            </w:r>
          </w:p>
          <w:p w14:paraId="686304E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9C00B3A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подносиоца захтева: _______________________________________</w:t>
            </w:r>
          </w:p>
          <w:p w14:paraId="177B8CD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(попунити читко штампаним словима)</w:t>
            </w:r>
          </w:p>
          <w:p w14:paraId="79D69C4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935FB8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 и презиме одговорног лица подносиоца: _______________________________________</w:t>
            </w:r>
          </w:p>
          <w:p w14:paraId="67002D0F" w14:textId="2D422DCF" w:rsidR="00F52737" w:rsidRPr="007C60F2" w:rsidRDefault="00097EE8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2737"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(попунити читко штампаним словима)</w:t>
            </w:r>
          </w:p>
          <w:p w14:paraId="0CCD745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40F3EF1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927160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_______________________</w:t>
            </w:r>
          </w:p>
          <w:p w14:paraId="1B84BC8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Потпис  одговорног лица подносиоца захтева</w:t>
            </w:r>
          </w:p>
          <w:p w14:paraId="4E411A13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C6195A5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6B6A067" w14:textId="41512BE3" w:rsidR="00F52737" w:rsidRPr="007C60F2" w:rsidRDefault="0003273B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ab/>
      </w:r>
      <w:r w:rsidR="00F52737" w:rsidRPr="007C60F2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 xml:space="preserve">Напомена: </w:t>
      </w:r>
      <w:r w:rsidR="00F52737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Читко попуњен и потписан образац захтева са прописаном документацијом доставља се у затвореној коверти са назнаком пословног имена и адресе седишта подносиоца захтева и напоменом: </w:t>
      </w:r>
      <w:r w:rsidR="00F52737" w:rsidRPr="007C60F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„Захтев за одобравање права на подршку произвођачима кондиторских производа за откуп млека у праху“, </w:t>
      </w:r>
      <w:r w:rsidR="00F52737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непосредно преко Писарнице републичких органа управе у Београду, улица Немањина број 22-26, или поштом на адресу: Министарство пољопривреде, шумарства и водопривреде - Управа за аграрна плаћања, Поштански преградак 21, 11124 Београд 45.</w:t>
      </w:r>
    </w:p>
    <w:p w14:paraId="17345182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AF1AD41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F52737" w:rsidRPr="007C60F2" w:rsidSect="00EA4C20"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789E4D56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right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lastRenderedPageBreak/>
        <w:t>Образац 2</w:t>
      </w:r>
    </w:p>
    <w:p w14:paraId="6C09C750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4E3037A1" w14:textId="77777777" w:rsidR="00F52737" w:rsidRPr="007C60F2" w:rsidRDefault="00F52737" w:rsidP="00F52737">
      <w:pPr>
        <w:tabs>
          <w:tab w:val="left" w:pos="1440"/>
        </w:tabs>
        <w:spacing w:after="0" w:line="240" w:lineRule="auto"/>
        <w:ind w:left="720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2AD30729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ЗАХТЕВ </w:t>
      </w:r>
    </w:p>
    <w:p w14:paraId="7CC68A68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 ИСПЛАТУ ПОДРШКЕ ПРОИЗВОЂАЧИМА КОНДИТОРСКИХ ПРОИЗВОДА ЗА ОТКУП МЛЕКА У ПРАХУ</w:t>
      </w: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5715"/>
      </w:tblGrid>
      <w:tr w:rsidR="00F52737" w:rsidRPr="007C60F2" w14:paraId="31243693" w14:textId="77777777" w:rsidTr="00F52737">
        <w:trPr>
          <w:trHeight w:val="7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7B8A1C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I. Подаци о подносиоцу захтева</w:t>
            </w:r>
          </w:p>
        </w:tc>
      </w:tr>
      <w:tr w:rsidR="00F52737" w:rsidRPr="007C60F2" w14:paraId="16FC326A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7DF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Пословно име произвођача кондиторских производа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616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67D2D7FE" w14:textId="77777777" w:rsidTr="00F52737">
        <w:trPr>
          <w:trHeight w:val="1109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D45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и датум решења о одобравању права на подршку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D50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252DF34C" w14:textId="77777777" w:rsidTr="00F52737">
        <w:trPr>
          <w:trHeight w:val="103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12A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2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C60F2" w14:paraId="4D5DA088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9A43CD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27D7DA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390B1DE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046C3D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B92ACA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7AB5DEC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3F1F13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97C498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1BE46CC8" w14:textId="77777777" w:rsidR="00F52737" w:rsidRPr="007C60F2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C60F2" w14:paraId="04954C41" w14:textId="77777777" w:rsidTr="00F52737">
        <w:trPr>
          <w:trHeight w:val="408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7EC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61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Порески идентификациони број: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3600" w:type="dxa"/>
              <w:tblLook w:val="00A0" w:firstRow="1" w:lastRow="0" w:firstColumn="1" w:lastColumn="0" w:noHBand="0" w:noVBand="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F52737" w:rsidRPr="007C60F2" w14:paraId="6538D30E" w14:textId="77777777">
              <w:trPr>
                <w:trHeight w:val="37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59A8B46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4DE02A0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4179A41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8857931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8734E0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045AAD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178EDE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9D0A354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416AEB3" w14:textId="77777777" w:rsidR="00F52737" w:rsidRPr="007C60F2" w:rsidRDefault="00F52737" w:rsidP="00AF1656">
                  <w:pPr>
                    <w:framePr w:hSpace="180" w:wrap="around" w:vAnchor="text" w:hAnchor="margin" w:x="211" w:y="80"/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5005AB9B" w14:textId="77777777" w:rsidR="00F52737" w:rsidRPr="007C60F2" w:rsidRDefault="00F52737" w:rsidP="00F52737">
            <w:pPr>
              <w:spacing w:after="0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F52737" w:rsidRPr="007C60F2" w14:paraId="3E3BDF45" w14:textId="77777777" w:rsidTr="00F52737">
        <w:trPr>
          <w:trHeight w:val="135"/>
        </w:trPr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FF2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 седишта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551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Општина:</w:t>
            </w:r>
          </w:p>
        </w:tc>
      </w:tr>
      <w:tr w:rsidR="00F52737" w:rsidRPr="007C60F2" w14:paraId="42D95AB3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2F56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C4D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Место:</w:t>
            </w:r>
          </w:p>
        </w:tc>
      </w:tr>
      <w:tr w:rsidR="00F52737" w:rsidRPr="007C60F2" w14:paraId="7319717D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62C4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B598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Улица и број:</w:t>
            </w:r>
          </w:p>
        </w:tc>
      </w:tr>
      <w:tr w:rsidR="00F52737" w:rsidRPr="007C60F2" w14:paraId="0656B16E" w14:textId="77777777" w:rsidTr="00F52737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D08E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B313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Поштански број:</w:t>
            </w:r>
          </w:p>
        </w:tc>
      </w:tr>
      <w:tr w:rsidR="00F52737" w:rsidRPr="007C60F2" w14:paraId="487E85CE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6E0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Име, презиме и функција лица за контакт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BF3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1C14415C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02D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Број телефона (фиксни и мобилни)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6F4B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4AEC3AA8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393118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623A229F" w14:textId="77777777" w:rsidTr="00F52737">
        <w:trPr>
          <w:trHeight w:val="323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2DA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Имејл адреса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3C1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043AE39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5CE0ECA1" w14:textId="77777777" w:rsidTr="00F52737">
        <w:trPr>
          <w:trHeight w:val="162"/>
        </w:trPr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16E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ind w:left="-142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рачуна и назив домаће пословне банке за исплату  подршке</w:t>
            </w: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D63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7D8098A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рачуна:</w:t>
            </w:r>
          </w:p>
          <w:p w14:paraId="496C5AB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0B694B84" w14:textId="77777777" w:rsidTr="00F52737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C7A3" w14:textId="77777777" w:rsidR="00F52737" w:rsidRPr="007C60F2" w:rsidRDefault="00F52737" w:rsidP="00F527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885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69A7459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банке:</w:t>
            </w:r>
          </w:p>
          <w:p w14:paraId="5124CA14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602CF20" w14:textId="77777777" w:rsidR="00F52737" w:rsidRPr="007C60F2" w:rsidRDefault="00F52737" w:rsidP="00F52737">
      <w:pPr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F52737" w:rsidRPr="007C60F2" w:rsidSect="00EA4C20"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6182D028" w14:textId="64907C70" w:rsidR="00F52737" w:rsidRPr="007C60F2" w:rsidRDefault="00F52737" w:rsidP="00F52737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bottomFromText="200" w:vertAnchor="text" w:horzAnchor="margin" w:tblpX="211" w:tblpY="80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2127"/>
        <w:gridCol w:w="2552"/>
        <w:gridCol w:w="2504"/>
      </w:tblGrid>
      <w:tr w:rsidR="00F52737" w:rsidRPr="007C60F2" w14:paraId="2C079D62" w14:textId="77777777" w:rsidTr="00F52737">
        <w:trPr>
          <w:trHeight w:val="4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2787A2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12F2178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II. Подаци о откупљеном млеку у праху </w:t>
            </w:r>
          </w:p>
          <w:p w14:paraId="6C7DAAA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6432BD25" w14:textId="77777777" w:rsidTr="00F52737">
        <w:trPr>
          <w:trHeight w:val="739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D89C0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и датум издавања рачуна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A59B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и датум издавања отпремнице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0F94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млекаре добављача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8084A" w14:textId="14F2320D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Откупљена и испору</w:t>
            </w:r>
            <w:r w:rsidR="00C27153"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чена количина млека у праху у kg</w:t>
            </w:r>
          </w:p>
        </w:tc>
      </w:tr>
      <w:tr w:rsidR="00F52737" w:rsidRPr="007C60F2" w14:paraId="2B5446B5" w14:textId="77777777" w:rsidTr="00F52737">
        <w:trPr>
          <w:trHeight w:val="440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F327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0135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3B49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414F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4C3DD774" w14:textId="77777777" w:rsidTr="00F52737">
        <w:trPr>
          <w:trHeight w:val="440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94978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477E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7D32D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D100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637F7CAB" w14:textId="77777777" w:rsidTr="00F52737">
        <w:trPr>
          <w:trHeight w:val="440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F6C5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BE7FF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009D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7302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52737" w:rsidRPr="007C60F2" w14:paraId="50938AFC" w14:textId="77777777" w:rsidTr="00F52737">
        <w:trPr>
          <w:trHeight w:val="440"/>
        </w:trPr>
        <w:tc>
          <w:tcPr>
            <w:tcW w:w="3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E9BEA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03A2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747D4F7" w14:textId="77777777" w:rsidR="00F52737" w:rsidRPr="007C60F2" w:rsidRDefault="00F52737" w:rsidP="00F5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tbl>
      <w:tblPr>
        <w:tblpPr w:leftFromText="180" w:rightFromText="180" w:bottomFromText="200" w:vertAnchor="text" w:horzAnchor="margin" w:tblpX="211" w:tblpY="8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F52737" w:rsidRPr="007C60F2" w14:paraId="0ABAADCC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9C1E564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E8A091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III. Изјава и потпис подносиоца захтева</w:t>
            </w:r>
          </w:p>
          <w:p w14:paraId="608C8AEE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52737" w:rsidRPr="007C60F2" w14:paraId="3ACC19EC" w14:textId="77777777" w:rsidTr="00F52737">
        <w:trPr>
          <w:trHeight w:val="7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1CB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Под пуном законском, моралном, материјалном, кривичном и сваком другом одговорношћу ИЗЈАВЉУЈЕМ да подносилац овог захтева испуњава све прописане услове</w:t>
            </w:r>
            <w:r w:rsidRPr="007C60F2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C60F2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за исплату подршке произвођачима кондиторских производа за откуп млека у праху, да </w:t>
            </w: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сам пре попуњавања обрасца исти пажљиво прочитао и разумео, као и да су сви наведени подаци тачни.</w:t>
            </w:r>
          </w:p>
          <w:p w14:paraId="371C556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504F761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 и датум:                  У_________________, ___________године.</w:t>
            </w:r>
          </w:p>
          <w:p w14:paraId="3A932F7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3B9098EF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и седиште подносиоца захтева: _______________________________________</w:t>
            </w:r>
          </w:p>
          <w:p w14:paraId="3547E536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(попунити читко штампаним словима)</w:t>
            </w:r>
          </w:p>
          <w:p w14:paraId="2231210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1CD16A2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Име и презиме одговорног лица подносиоца: _______________________________________</w:t>
            </w:r>
          </w:p>
          <w:p w14:paraId="43EA1FD1" w14:textId="72C05016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(попунити читко штампаним словима)</w:t>
            </w:r>
          </w:p>
          <w:p w14:paraId="07D35C0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27E8735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14:paraId="5B15D019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_______________________</w:t>
            </w:r>
          </w:p>
          <w:p w14:paraId="6EDD32BC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C60F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Потпис  одговорног лица подносиоца захтева</w:t>
            </w:r>
          </w:p>
          <w:p w14:paraId="36F04677" w14:textId="77777777" w:rsidR="00F52737" w:rsidRPr="007C60F2" w:rsidRDefault="00F52737" w:rsidP="00F5273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30B52A5" w14:textId="77777777" w:rsidR="00F52737" w:rsidRPr="007C60F2" w:rsidRDefault="00F52737" w:rsidP="00F5273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46E4A9A" w14:textId="124088EF" w:rsidR="00F52737" w:rsidRPr="007C60F2" w:rsidRDefault="009C7A1B" w:rsidP="00F52737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C60F2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ab/>
      </w:r>
      <w:r w:rsidR="00F52737" w:rsidRPr="007C60F2">
        <w:rPr>
          <w:rFonts w:ascii="Times New Roman" w:eastAsia="Calibri" w:hAnsi="Times New Roman" w:cs="Times New Roman"/>
          <w:i/>
          <w:iCs/>
          <w:sz w:val="24"/>
          <w:szCs w:val="24"/>
          <w:lang w:val="sr-Cyrl-CS"/>
        </w:rPr>
        <w:t xml:space="preserve">Напомена: </w:t>
      </w:r>
      <w:r w:rsidR="00F52737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Читко попуњен и потписан образац захтева са прописаном документацијом доставља се у затвореној коверти са назнаком пословног имена и адресе седишта подносиоца захтева и напоменом: </w:t>
      </w:r>
      <w:r w:rsidR="00F52737" w:rsidRPr="007C60F2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„Захтев за исплату подршке произвођачима кондиторских производа за откуп млека у праху“, </w:t>
      </w:r>
      <w:r w:rsidR="00F52737" w:rsidRPr="007C60F2">
        <w:rPr>
          <w:rFonts w:ascii="Times New Roman" w:eastAsia="Calibri" w:hAnsi="Times New Roman" w:cs="Times New Roman"/>
          <w:sz w:val="24"/>
          <w:szCs w:val="24"/>
          <w:lang w:val="sr-Cyrl-CS"/>
        </w:rPr>
        <w:t>непосредно преко Писарнице републичких органа управе у Београду, улица Немањина број 22-26, или поштом на адресу: Министарство пољопривреде, шумарства и водопривреде - Управа за аграрна плаћања, Поштански преградак 21, 11124 Београд 45.</w:t>
      </w:r>
    </w:p>
    <w:p w14:paraId="791C4909" w14:textId="77777777" w:rsidR="0043666E" w:rsidRPr="007C60F2" w:rsidRDefault="0043666E" w:rsidP="008023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43666E" w:rsidRPr="007C60F2" w:rsidSect="00EA4C20">
          <w:pgSz w:w="11907" w:h="16839" w:code="9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14:paraId="0C6909D2" w14:textId="0C8C2029" w:rsidR="0043666E" w:rsidRPr="007C60F2" w:rsidRDefault="0043666E" w:rsidP="009D4496">
      <w:pPr>
        <w:tabs>
          <w:tab w:val="left" w:pos="2891"/>
        </w:tabs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sectPr w:rsidR="0043666E" w:rsidRPr="007C60F2" w:rsidSect="00F52737">
      <w:headerReference w:type="even" r:id="rId9"/>
      <w:headerReference w:type="default" r:id="rId10"/>
      <w:pgSz w:w="11906" w:h="16838"/>
      <w:pgMar w:top="1440" w:right="1797" w:bottom="1440" w:left="179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4417" w14:textId="77777777" w:rsidR="00F919CC" w:rsidRDefault="00F919CC" w:rsidP="008F3D63">
      <w:pPr>
        <w:spacing w:after="0" w:line="240" w:lineRule="auto"/>
      </w:pPr>
      <w:r>
        <w:separator/>
      </w:r>
    </w:p>
  </w:endnote>
  <w:endnote w:type="continuationSeparator" w:id="0">
    <w:p w14:paraId="6A667544" w14:textId="77777777" w:rsidR="00F919CC" w:rsidRDefault="00F919CC" w:rsidP="008F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A4A5" w14:textId="77777777" w:rsidR="00F919CC" w:rsidRDefault="00F919CC" w:rsidP="008F3D63">
      <w:pPr>
        <w:spacing w:after="0" w:line="240" w:lineRule="auto"/>
      </w:pPr>
      <w:r>
        <w:separator/>
      </w:r>
    </w:p>
  </w:footnote>
  <w:footnote w:type="continuationSeparator" w:id="0">
    <w:p w14:paraId="42DDC8BA" w14:textId="77777777" w:rsidR="00F919CC" w:rsidRDefault="00F919CC" w:rsidP="008F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803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478A931" w14:textId="6F9960FB" w:rsidR="009528C2" w:rsidRPr="00EA4C20" w:rsidRDefault="009528C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4C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4C2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4C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5F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A4C2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B2EC840" w14:textId="77777777" w:rsidR="009528C2" w:rsidRDefault="009528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5F59" w14:textId="77777777" w:rsidR="009528C2" w:rsidRDefault="009528C2" w:rsidP="00F527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4C8DB5" w14:textId="77777777" w:rsidR="009528C2" w:rsidRDefault="009528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E516" w14:textId="77777777" w:rsidR="009528C2" w:rsidRDefault="009528C2" w:rsidP="00F527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5DE7613" w14:textId="77777777" w:rsidR="009528C2" w:rsidRDefault="00952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51BE"/>
    <w:multiLevelType w:val="hybridMultilevel"/>
    <w:tmpl w:val="70A250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8493602">
    <w:abstractNumId w:val="1"/>
  </w:num>
  <w:num w:numId="2" w16cid:durableId="172577067">
    <w:abstractNumId w:val="2"/>
  </w:num>
  <w:num w:numId="3" w16cid:durableId="1799184247">
    <w:abstractNumId w:val="3"/>
  </w:num>
  <w:num w:numId="4" w16cid:durableId="1038117201">
    <w:abstractNumId w:val="0"/>
  </w:num>
  <w:num w:numId="5" w16cid:durableId="52337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7B"/>
    <w:rsid w:val="00014CFE"/>
    <w:rsid w:val="0003273B"/>
    <w:rsid w:val="00033828"/>
    <w:rsid w:val="0005100F"/>
    <w:rsid w:val="00056DA6"/>
    <w:rsid w:val="00067591"/>
    <w:rsid w:val="00082142"/>
    <w:rsid w:val="00097EE8"/>
    <w:rsid w:val="000C533B"/>
    <w:rsid w:val="000E0473"/>
    <w:rsid w:val="000E54F0"/>
    <w:rsid w:val="00106A1E"/>
    <w:rsid w:val="00107EED"/>
    <w:rsid w:val="0015099F"/>
    <w:rsid w:val="00163567"/>
    <w:rsid w:val="00181865"/>
    <w:rsid w:val="0018447D"/>
    <w:rsid w:val="001A34DB"/>
    <w:rsid w:val="001A3B7C"/>
    <w:rsid w:val="001B4CEB"/>
    <w:rsid w:val="001F39EE"/>
    <w:rsid w:val="002159A0"/>
    <w:rsid w:val="0024389E"/>
    <w:rsid w:val="00270423"/>
    <w:rsid w:val="00282649"/>
    <w:rsid w:val="00283375"/>
    <w:rsid w:val="00284D1E"/>
    <w:rsid w:val="002A6F56"/>
    <w:rsid w:val="002C3872"/>
    <w:rsid w:val="002D7479"/>
    <w:rsid w:val="002E063E"/>
    <w:rsid w:val="002E3466"/>
    <w:rsid w:val="002E4BB9"/>
    <w:rsid w:val="002F3F08"/>
    <w:rsid w:val="00304959"/>
    <w:rsid w:val="00312808"/>
    <w:rsid w:val="0034362A"/>
    <w:rsid w:val="003473A8"/>
    <w:rsid w:val="003479AB"/>
    <w:rsid w:val="003A56FB"/>
    <w:rsid w:val="003B6056"/>
    <w:rsid w:val="003D67DB"/>
    <w:rsid w:val="003E2BB6"/>
    <w:rsid w:val="0043666E"/>
    <w:rsid w:val="00460359"/>
    <w:rsid w:val="00491F7D"/>
    <w:rsid w:val="004D3FF8"/>
    <w:rsid w:val="004E2E7F"/>
    <w:rsid w:val="00504085"/>
    <w:rsid w:val="0051463E"/>
    <w:rsid w:val="00540489"/>
    <w:rsid w:val="005653B8"/>
    <w:rsid w:val="00566393"/>
    <w:rsid w:val="00572765"/>
    <w:rsid w:val="005935DC"/>
    <w:rsid w:val="005F0C00"/>
    <w:rsid w:val="005F68AF"/>
    <w:rsid w:val="00603FB6"/>
    <w:rsid w:val="00652E2D"/>
    <w:rsid w:val="00666F81"/>
    <w:rsid w:val="006876A6"/>
    <w:rsid w:val="00697730"/>
    <w:rsid w:val="006A4896"/>
    <w:rsid w:val="00705A64"/>
    <w:rsid w:val="00720F42"/>
    <w:rsid w:val="00721E5D"/>
    <w:rsid w:val="00730885"/>
    <w:rsid w:val="0073637B"/>
    <w:rsid w:val="007379FD"/>
    <w:rsid w:val="00743750"/>
    <w:rsid w:val="00747EC5"/>
    <w:rsid w:val="007572DD"/>
    <w:rsid w:val="007C58C1"/>
    <w:rsid w:val="007C60F2"/>
    <w:rsid w:val="00802374"/>
    <w:rsid w:val="00805D63"/>
    <w:rsid w:val="00837E85"/>
    <w:rsid w:val="008436B9"/>
    <w:rsid w:val="008665DE"/>
    <w:rsid w:val="00875104"/>
    <w:rsid w:val="0087622B"/>
    <w:rsid w:val="008B7AD6"/>
    <w:rsid w:val="008D4576"/>
    <w:rsid w:val="008D5E63"/>
    <w:rsid w:val="008E3C67"/>
    <w:rsid w:val="008F3D63"/>
    <w:rsid w:val="0091088C"/>
    <w:rsid w:val="009421D5"/>
    <w:rsid w:val="009528C2"/>
    <w:rsid w:val="00965DD2"/>
    <w:rsid w:val="0097378E"/>
    <w:rsid w:val="00997CED"/>
    <w:rsid w:val="009A2729"/>
    <w:rsid w:val="009C7A1B"/>
    <w:rsid w:val="009D1C13"/>
    <w:rsid w:val="009D1E22"/>
    <w:rsid w:val="009D4496"/>
    <w:rsid w:val="00A63818"/>
    <w:rsid w:val="00A865F2"/>
    <w:rsid w:val="00AB326D"/>
    <w:rsid w:val="00AE0D04"/>
    <w:rsid w:val="00AF1262"/>
    <w:rsid w:val="00AF1656"/>
    <w:rsid w:val="00AF74F4"/>
    <w:rsid w:val="00B2016F"/>
    <w:rsid w:val="00B5727A"/>
    <w:rsid w:val="00B94B96"/>
    <w:rsid w:val="00BA1643"/>
    <w:rsid w:val="00BA40B0"/>
    <w:rsid w:val="00BB7DB9"/>
    <w:rsid w:val="00C27153"/>
    <w:rsid w:val="00C458A5"/>
    <w:rsid w:val="00C65AEE"/>
    <w:rsid w:val="00C7435B"/>
    <w:rsid w:val="00C97E99"/>
    <w:rsid w:val="00CC486F"/>
    <w:rsid w:val="00CE562D"/>
    <w:rsid w:val="00CE5AE3"/>
    <w:rsid w:val="00D11A5B"/>
    <w:rsid w:val="00D1317C"/>
    <w:rsid w:val="00D27209"/>
    <w:rsid w:val="00D54CA8"/>
    <w:rsid w:val="00D91799"/>
    <w:rsid w:val="00DC4F19"/>
    <w:rsid w:val="00DE7FA1"/>
    <w:rsid w:val="00E07E26"/>
    <w:rsid w:val="00E20E5B"/>
    <w:rsid w:val="00E32AC1"/>
    <w:rsid w:val="00E5433C"/>
    <w:rsid w:val="00E9049D"/>
    <w:rsid w:val="00E9586A"/>
    <w:rsid w:val="00EA4C20"/>
    <w:rsid w:val="00EE2D13"/>
    <w:rsid w:val="00EE3645"/>
    <w:rsid w:val="00F203A4"/>
    <w:rsid w:val="00F23EB1"/>
    <w:rsid w:val="00F40BE8"/>
    <w:rsid w:val="00F43BC8"/>
    <w:rsid w:val="00F466ED"/>
    <w:rsid w:val="00F52737"/>
    <w:rsid w:val="00F67D52"/>
    <w:rsid w:val="00F809CD"/>
    <w:rsid w:val="00F836A7"/>
    <w:rsid w:val="00F919CC"/>
    <w:rsid w:val="00F94799"/>
    <w:rsid w:val="00FB779F"/>
    <w:rsid w:val="00FC0563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76B01"/>
  <w15:docId w15:val="{761DBDD3-0DB6-41EA-AD23-7771F347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8F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63"/>
    <w:rPr>
      <w:rFonts w:ascii="Verdana" w:hAnsi="Verdana" w:cs="Verdana"/>
    </w:rPr>
  </w:style>
  <w:style w:type="paragraph" w:customStyle="1" w:styleId="basic-paragraph">
    <w:name w:val="basic-paragraph"/>
    <w:basedOn w:val="Normal"/>
    <w:rsid w:val="0028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51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0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00F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0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00F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0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52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5D2B-E28F-4C61-8CD9-6CF3BDDA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Ministarstvo</dc:creator>
  <cp:lastModifiedBy>Podrška KZSM</cp:lastModifiedBy>
  <cp:revision>2</cp:revision>
  <cp:lastPrinted>2023-03-16T13:38:00Z</cp:lastPrinted>
  <dcterms:created xsi:type="dcterms:W3CDTF">2023-03-17T08:29:00Z</dcterms:created>
  <dcterms:modified xsi:type="dcterms:W3CDTF">2023-03-17T08:29:00Z</dcterms:modified>
</cp:coreProperties>
</file>