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30EB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74C57BBD" w14:textId="77777777" w:rsidR="003E3B4F" w:rsidRPr="0011714D" w:rsidRDefault="003E3B4F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28EFBB" w14:textId="77777777" w:rsidR="003E3B4F" w:rsidRPr="0011714D" w:rsidRDefault="00632E6A" w:rsidP="00065D94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881AC54" w14:textId="77777777" w:rsidR="003A5AAC" w:rsidRPr="0011714D" w:rsidRDefault="003A5AAC" w:rsidP="003A5AA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BCF2BA" w14:textId="77777777" w:rsidR="00EC5350" w:rsidRPr="001171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48B885BD" w14:textId="77777777" w:rsidR="00EC5350" w:rsidRPr="001171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14:paraId="69EF7808" w14:textId="77777777" w:rsidR="00EC5350" w:rsidRPr="001171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DCA99E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663DCA8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утврђују се услови и начин доделе и коришћења средстава за подстицање унапређења туристичког промета домаћих туриста на територији Републике Србије (у даљем тексту: подстицање развоја домаћег туризма).</w:t>
      </w:r>
    </w:p>
    <w:p w14:paraId="4014CCBB" w14:textId="77777777" w:rsidR="004035E1" w:rsidRPr="0011714D" w:rsidRDefault="004035E1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FF0882" w14:textId="77777777" w:rsidR="00642D78" w:rsidRPr="0011714D" w:rsidRDefault="00632E6A" w:rsidP="00642D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AF6569D" w14:textId="77777777" w:rsidR="0048420A" w:rsidRPr="001171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домаћег туризма спроводи се кроз доделу ваучера за субвенционисано коришћење</w:t>
      </w:r>
      <w:r w:rsidR="003B3BDE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угоститељских услуга смештајa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, на територији Републике Србије (у даљем тексту: ваучер), у трајању од најмање пет ноћења, изван места пребивалишта корисника ваучера.</w:t>
      </w:r>
    </w:p>
    <w:p w14:paraId="0765BAC0" w14:textId="77777777" w:rsidR="000B2F32" w:rsidRPr="0011714D" w:rsidRDefault="000B2F32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BA1903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525E69F2" w14:textId="77777777" w:rsidR="00CC1E96" w:rsidRPr="0011714D" w:rsidRDefault="005F1902" w:rsidP="00CC1E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Угоститељске услуге смештај</w:t>
      </w:r>
      <w:r w:rsidR="00301B47" w:rsidRPr="0011714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из члана 2. ове ур</w:t>
      </w:r>
      <w:r w:rsidR="001D0223" w:rsidRPr="001171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дбе</w:t>
      </w:r>
      <w:r w:rsidR="001D0223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услуге смештаја)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2D78" w:rsidRPr="0011714D">
        <w:rPr>
          <w:rFonts w:ascii="Times New Roman" w:hAnsi="Times New Roman" w:cs="Times New Roman"/>
          <w:sz w:val="24"/>
          <w:szCs w:val="24"/>
          <w:lang w:val="sr-Cyrl-CS"/>
        </w:rPr>
        <w:t>пружа привредно друштво, друго правно лице, предузетник, физичко лице, као и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14:paraId="0B134B4C" w14:textId="77777777" w:rsidR="006B60C8" w:rsidRPr="0011714D" w:rsidRDefault="006B60C8" w:rsidP="006B60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 завршетку пружања услуга смештаја, Угоститељ јe у обавези да кориснику ваучера изда фискални рачун за пружену услугу смештаја.</w:t>
      </w:r>
    </w:p>
    <w:p w14:paraId="7E3C690A" w14:textId="77777777" w:rsidR="00642D78" w:rsidRPr="001171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Фискални рачун из става 2. овог члана мора да садржи све елементе прописане законом којим се уређује фискализација, као и износ боравишне таксе, ослобађања од њеног плаћања или умањења, у складу са прописима којима се уређује област угоститељства.</w:t>
      </w:r>
    </w:p>
    <w:p w14:paraId="6E969AF1" w14:textId="77777777" w:rsidR="00EC6624" w:rsidRPr="0011714D" w:rsidRDefault="00EC6624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>дравствене установе из става 1. овог члана, дужне су да у</w:t>
      </w:r>
      <w:r w:rsidR="00CC1E96" w:rsidRPr="0011714D">
        <w:rPr>
          <w:sz w:val="18"/>
          <w:szCs w:val="18"/>
          <w:shd w:val="clear" w:color="auto" w:fill="FFFFFF"/>
          <w:lang w:val="sr-Cyrl-CS"/>
        </w:rPr>
        <w:t xml:space="preserve"> 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фискалном рачуну јасно и недвосмислено искажу износ за </w:t>
      </w:r>
      <w:r w:rsidR="00C93086" w:rsidRPr="0011714D">
        <w:rPr>
          <w:rFonts w:ascii="Times New Roman" w:hAnsi="Times New Roman" w:cs="Times New Roman"/>
          <w:sz w:val="24"/>
          <w:szCs w:val="24"/>
          <w:lang w:val="sr-Cyrl-CS"/>
        </w:rPr>
        <w:t>пружене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C9308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C30890" w14:textId="77777777" w:rsidR="00642D78" w:rsidRPr="001171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Изузетно од ст. 2. и 3. овог чланa</w:t>
      </w:r>
      <w:r w:rsidR="00AF5141" w:rsidRPr="0011714D">
        <w:rPr>
          <w:rFonts w:ascii="Times New Roman" w:hAnsi="Times New Roman" w:cs="Times New Roman"/>
          <w:sz w:val="24"/>
          <w:szCs w:val="24"/>
          <w:lang w:val="sr-Cyrl-CS"/>
        </w:rPr>
        <w:t>, физичко лице којe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AF5141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9308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пружа непосредно, по завршетку пружања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смештаја у обавези је да кориснику изда посебан рачун.</w:t>
      </w:r>
    </w:p>
    <w:p w14:paraId="2F2C3D47" w14:textId="77777777" w:rsidR="00642D78" w:rsidRPr="0011714D" w:rsidRDefault="0033426A" w:rsidP="00D063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Посебан рачун из става 5</w:t>
      </w:r>
      <w:r w:rsidR="00642D78"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 физичко лице својеручно потписује и исти садржи све прописане елементе из члана 34. став 2. Закона о угоститељству</w:t>
      </w:r>
      <w:r w:rsidR="00D063DE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РСˮ, број 17/19).</w:t>
      </w:r>
    </w:p>
    <w:p w14:paraId="4F3792C7" w14:textId="77777777" w:rsidR="00642D78" w:rsidRPr="001171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 случају да ф</w:t>
      </w:r>
      <w:r w:rsidR="0093643E" w:rsidRPr="0011714D">
        <w:rPr>
          <w:rFonts w:ascii="Times New Roman" w:hAnsi="Times New Roman" w:cs="Times New Roman"/>
          <w:sz w:val="24"/>
          <w:szCs w:val="24"/>
          <w:lang w:val="sr-Cyrl-CS"/>
        </w:rPr>
        <w:t>изичко лице, као Угоститељ,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93643E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пружа преко посредника (привредно друштво, друго правно лице или предузетник)</w:t>
      </w:r>
      <w:r w:rsidR="002C3A01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посредник је у об</w:t>
      </w:r>
      <w:r w:rsidR="004A129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авези да по завршетку пружања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услуге смештаја кориснику изда фискални рачун, који мора да садржи све елементе прописане Законом о фискализацији</w:t>
      </w:r>
      <w:r w:rsidR="00D063DE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РСˮ, бр. 1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0, 9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/2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 и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13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/2</w:t>
      </w:r>
      <w:r w:rsidR="00F41C81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="00D063DE" w:rsidRPr="0011714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129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06A8CC" w14:textId="77777777" w:rsidR="00642D78" w:rsidRPr="0011714D" w:rsidRDefault="007F403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Посебан рачун из става 5</w:t>
      </w:r>
      <w:r w:rsidR="00642D78" w:rsidRPr="0011714D">
        <w:rPr>
          <w:rFonts w:ascii="Times New Roman" w:hAnsi="Times New Roman" w:cs="Times New Roman"/>
          <w:sz w:val="24"/>
          <w:szCs w:val="24"/>
          <w:lang w:val="sr-Cyrl-CS"/>
        </w:rPr>
        <w:t>. овог ч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лана и фискални рачун из става 7</w:t>
      </w:r>
      <w:r w:rsidR="00642D78"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 не садржи податке о боравишној такси.</w:t>
      </w:r>
    </w:p>
    <w:p w14:paraId="74865F0A" w14:textId="77777777" w:rsidR="00642D78" w:rsidRPr="001171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Физичко лице, као Угоститељ у објекту домаће радиности може да пружа само услугу смештаја.</w:t>
      </w:r>
    </w:p>
    <w:p w14:paraId="61F90708" w14:textId="77777777" w:rsidR="0096657B" w:rsidRPr="0011714D" w:rsidRDefault="00065D94" w:rsidP="00065D9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>Фискални рачун се издаје на да</w:t>
      </w:r>
      <w:r w:rsidR="008A1A3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н завршетка пружене 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>услуге</w:t>
      </w:r>
      <w:r w:rsidR="008A1A3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8F9640" w14:textId="77777777" w:rsidR="00BE5DB4" w:rsidRPr="0011714D" w:rsidRDefault="00CC1E96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A0474A" w:rsidRPr="0011714D">
        <w:rPr>
          <w:rFonts w:ascii="Times New Roman" w:hAnsi="Times New Roman" w:cs="Times New Roman"/>
          <w:sz w:val="24"/>
          <w:szCs w:val="24"/>
          <w:lang w:val="sr-Cyrl-CS"/>
        </w:rPr>
        <w:t>уз које</w:t>
      </w:r>
      <w:r w:rsidR="008A1A3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се прилажу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фискални рачун</w:t>
      </w:r>
      <w:r w:rsidR="00301B47" w:rsidRPr="00117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садрже неправилности из ст. </w:t>
      </w:r>
      <w:r w:rsidR="00A0474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3, 4.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и 10. овог члана неће бити рефундирани.</w:t>
      </w:r>
    </w:p>
    <w:p w14:paraId="0483CEA6" w14:textId="77777777" w:rsidR="00642D78" w:rsidRPr="0011714D" w:rsidRDefault="00602D03" w:rsidP="00A17C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9B6F06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8FF2647" w14:textId="77777777" w:rsidR="002E67DB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 ваучера у смислу ове уредбе су:</w:t>
      </w:r>
    </w:p>
    <w:p w14:paraId="0F6C3741" w14:textId="77777777" w:rsidR="0054565B" w:rsidRPr="0011714D" w:rsidRDefault="00C84A65" w:rsidP="005F1902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корисници права на пензију;</w:t>
      </w:r>
    </w:p>
    <w:p w14:paraId="45907AB3" w14:textId="77777777" w:rsidR="002E67DB" w:rsidRPr="0011714D" w:rsidRDefault="005A00CD" w:rsidP="00C84A6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лица старија од 65 година</w:t>
      </w:r>
      <w:r w:rsidR="00DA6BA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рачунајући од дана у коме се  подноси пријава за доделу ваучера, која не остварују право на пензију</w:t>
      </w:r>
      <w:r w:rsidR="00ED69A7" w:rsidRPr="001171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C006CF" w14:textId="77777777" w:rsidR="002E67DB" w:rsidRPr="001171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14:paraId="2BD20E9D" w14:textId="77777777" w:rsidR="002E67DB" w:rsidRPr="001171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14:paraId="34876797" w14:textId="77777777" w:rsidR="002E67DB" w:rsidRPr="001171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14:paraId="499DDB6E" w14:textId="77777777" w:rsidR="005F1902" w:rsidRPr="0011714D" w:rsidRDefault="002E67DB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радно ангажована лица са примањима, која не прелазе износ од 70.000 динара месечно;</w:t>
      </w:r>
      <w:r w:rsidRPr="0011714D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 xml:space="preserve"> </w:t>
      </w:r>
    </w:p>
    <w:p w14:paraId="47F7E10E" w14:textId="77777777" w:rsidR="00467A71" w:rsidRPr="0011714D" w:rsidRDefault="008C5CFD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војни инвалиди</w:t>
      </w:r>
      <w:r w:rsidR="00ED69A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4A6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(ратни и мирнодопски) </w:t>
      </w:r>
      <w:r w:rsidR="00467A71" w:rsidRPr="0011714D">
        <w:rPr>
          <w:rFonts w:ascii="Times New Roman" w:hAnsi="Times New Roman" w:cs="Times New Roman"/>
          <w:sz w:val="24"/>
          <w:szCs w:val="24"/>
          <w:lang w:val="sr-Cyrl-CS"/>
        </w:rPr>
        <w:t>и цивилни инвалиди рата</w:t>
      </w:r>
      <w:r w:rsidR="005F1902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C84A6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примањима </w:t>
      </w:r>
      <w:r w:rsidR="005F1902" w:rsidRPr="0011714D">
        <w:rPr>
          <w:rFonts w:ascii="Times New Roman" w:hAnsi="Times New Roman" w:cs="Times New Roman"/>
          <w:sz w:val="24"/>
          <w:szCs w:val="24"/>
          <w:lang w:val="sr-Cyrl-CS"/>
        </w:rPr>
        <w:t>која не прелазе износ од 70.000 динара месечно;</w:t>
      </w:r>
    </w:p>
    <w:p w14:paraId="0B81A49D" w14:textId="77777777" w:rsidR="002E67DB" w:rsidRPr="001171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hanging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накнаду на породичну инвалиднину по палом борцу;</w:t>
      </w:r>
    </w:p>
    <w:p w14:paraId="0794DC4D" w14:textId="77777777" w:rsidR="002E67DB" w:rsidRPr="001171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носиоци активног породичног пољопривредног газдинства </w:t>
      </w:r>
      <w:r w:rsidR="005F1902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су уписани у Регистар пољопривредних газдинстава</w:t>
      </w:r>
      <w:r w:rsidR="00DA6BA0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о пољопривреди и руралном развоју („</w:t>
      </w:r>
      <w:r w:rsidR="0018481C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>Службени гласник РС</w:t>
      </w:r>
      <w:r w:rsidR="00684FBF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18481C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бр. 41/09, 10/13 - др. закон, 101/16, 67/21 - др. </w:t>
      </w:r>
      <w:r w:rsidR="00990BBE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>з</w:t>
      </w:r>
      <w:r w:rsidR="0018481C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>акон</w:t>
      </w:r>
      <w:r w:rsidR="00990BBE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0018481C" w:rsidRPr="0011714D">
        <w:rPr>
          <w:rFonts w:ascii="Times New Roman" w:eastAsia="Calibri" w:hAnsi="Times New Roman" w:cs="Times New Roman"/>
          <w:sz w:val="24"/>
          <w:szCs w:val="24"/>
          <w:lang w:val="sr-Cyrl-CS"/>
        </w:rPr>
        <w:t> 114/21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74D43176" w14:textId="77777777" w:rsidR="00BC72E7" w:rsidRPr="0011714D" w:rsidRDefault="00DA6BA0" w:rsidP="00CE7E61">
      <w:pPr>
        <w:pStyle w:val="ListParagraph"/>
        <w:numPr>
          <w:ilvl w:val="0"/>
          <w:numId w:val="4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студенти.</w:t>
      </w:r>
    </w:p>
    <w:p w14:paraId="0B7A849D" w14:textId="77777777" w:rsidR="008C0FFE" w:rsidRPr="001171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Лица из става 1. тачка 1</w:t>
      </w:r>
      <w:r w:rsidR="005675A1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овог </w:t>
      </w:r>
      <w:r w:rsidR="00F036C3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члана субвенционисано коришћење</w:t>
      </w:r>
      <w:r w:rsidR="00AE02B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 смештаја 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у угоститељским објектима, поред места пребивалишта, не могу да остваре</w:t>
      </w:r>
      <w:r w:rsidR="00101891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ни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у месту студирања.</w:t>
      </w:r>
      <w:r w:rsidR="003B3BDE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763E418A" w14:textId="77777777" w:rsidR="008C0FFE" w:rsidRPr="001171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може остварити право на субвенц</w:t>
      </w:r>
      <w:r w:rsidR="008A669B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ионисано коришћење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AE02B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само по једном основу из става 1. овог члана.</w:t>
      </w:r>
    </w:p>
    <w:p w14:paraId="4D65486A" w14:textId="77777777" w:rsidR="008C0FFE" w:rsidRPr="0011714D" w:rsidRDefault="008A669B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Ваучер у износу од 5.000 динара може да се користи само за услуге смештаја</w:t>
      </w:r>
      <w:r w:rsidR="00DA6BA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52BA9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за које</w:t>
      </w:r>
      <w:r w:rsidR="00BC72E7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издата потврда о резервацији, на начин прописан овом уредбом.</w:t>
      </w:r>
    </w:p>
    <w:p w14:paraId="4197D8F5" w14:textId="77777777" w:rsidR="008C0FFE" w:rsidRPr="001171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је дужан да ваучер користи лично</w:t>
      </w:r>
      <w:r w:rsidR="00BC72E7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796B0FA9" w14:textId="77777777" w:rsidR="008C0FFE" w:rsidRPr="0011714D" w:rsidRDefault="008C0FFE" w:rsidP="008C0F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44AC60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34959A98" w14:textId="77777777" w:rsidR="00804E79" w:rsidRPr="0011714D" w:rsidRDefault="00632E6A" w:rsidP="009F17E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</w:t>
      </w:r>
      <w:r w:rsidR="003C37E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г туризма спроводи Министарство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туризма и </w:t>
      </w:r>
      <w:r w:rsidR="003C37E7" w:rsidRPr="0011714D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пензијско и инвалидско осигурање, 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</w:t>
      </w:r>
      <w:r w:rsidR="003C37E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Пошта Србије).</w:t>
      </w:r>
    </w:p>
    <w:p w14:paraId="6A588A24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61B86782" w14:textId="77777777" w:rsidR="00EC5350" w:rsidRPr="001171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14:paraId="7A67DDA9" w14:textId="77777777" w:rsidR="009910F7" w:rsidRPr="001171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="00712725" w:rsidRPr="001171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 у реализацији шеме доделе ваучера корисницима (у даљем тексту: пријава за учешће), Министарству</w:t>
      </w:r>
      <w:r w:rsidR="00FD6B1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="00991C4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FD6B15" w:rsidRPr="0011714D">
        <w:rPr>
          <w:rFonts w:ascii="Times New Roman" w:hAnsi="Times New Roman" w:cs="Times New Roman"/>
          <w:sz w:val="24"/>
          <w:szCs w:val="24"/>
          <w:lang w:val="sr-Cyrl-CS"/>
        </w:rPr>
        <w:t>главног корисничког налога,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подносе Угоститељи</w:t>
      </w:r>
      <w:r w:rsidR="0071272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="00037164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плицирањем кроз </w:t>
      </w:r>
      <w:r w:rsidR="00712725" w:rsidRPr="0011714D">
        <w:rPr>
          <w:rFonts w:ascii="Times New Roman" w:hAnsi="Times New Roman" w:cs="Times New Roman"/>
          <w:sz w:val="24"/>
          <w:szCs w:val="24"/>
          <w:lang w:val="sr-Cyrl-CS"/>
        </w:rPr>
        <w:t>централн</w:t>
      </w:r>
      <w:r w:rsidR="00F8250D" w:rsidRPr="00117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72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информацион</w:t>
      </w:r>
      <w:r w:rsidR="00F8250D" w:rsidRPr="00117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67071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71272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угоститељства и туризма (Е-туриста) (у даљем тексту: ЦИС)</w:t>
      </w:r>
      <w:r w:rsidR="00C26E8F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AF8AC3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Пријава за учешће нарочито садржи:</w:t>
      </w:r>
    </w:p>
    <w:p w14:paraId="526B4A1C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1) пословно име привредног друштва, другог правног лица или предузетника, односно име и презиме физичког лица из члана 3.</w:t>
      </w:r>
      <w:r w:rsidR="005F55F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уредбе;</w:t>
      </w:r>
    </w:p>
    <w:p w14:paraId="7906E3F8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2) матични број за привредно друштво, друго правно лице или предузетника, односно ЈМБГ за физичка лица;</w:t>
      </w:r>
    </w:p>
    <w:p w14:paraId="18648C18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3) седиште, односно адресу Угоститеља (улица, број, место, поштански број, општина);</w:t>
      </w:r>
    </w:p>
    <w:p w14:paraId="645F36E1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пријаве,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33C93E7D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5) e-mail адресу Угоститеља;</w:t>
      </w:r>
    </w:p>
    <w:p w14:paraId="4A6F18B4" w14:textId="77777777" w:rsidR="009910F7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6) телефон Угоститеља;</w:t>
      </w:r>
    </w:p>
    <w:p w14:paraId="23137C52" w14:textId="77777777" w:rsidR="00DC45AF" w:rsidRPr="001171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7) податке о контакт особи.</w:t>
      </w:r>
    </w:p>
    <w:p w14:paraId="3D9521D7" w14:textId="77777777" w:rsidR="008D05F5" w:rsidRPr="0011714D" w:rsidRDefault="008D05F5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Подаци из става 3. тач. 1)-</w:t>
      </w:r>
      <w:r w:rsidR="00EB0828" w:rsidRPr="0011714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овог члана генеришу се из ЦИС-а,</w:t>
      </w:r>
      <w:r w:rsidR="0088260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6312">
        <w:rPr>
          <w:rFonts w:ascii="Times New Roman" w:hAnsi="Times New Roman" w:cs="Times New Roman"/>
          <w:sz w:val="24"/>
          <w:szCs w:val="24"/>
          <w:lang w:val="sr-Cyrl-CS"/>
        </w:rPr>
        <w:t>а подат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ке из тач. </w:t>
      </w:r>
      <w:r w:rsidR="00377AAB" w:rsidRPr="0011714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46E50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77AAB" w:rsidRPr="001171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 уноси Угоститељ.</w:t>
      </w:r>
    </w:p>
    <w:p w14:paraId="1D401CF5" w14:textId="77777777" w:rsidR="00C26E8F" w:rsidRPr="0011714D" w:rsidRDefault="008D05F5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Попуњену пријаву </w:t>
      </w:r>
      <w:r w:rsidR="00882607" w:rsidRPr="0011714D">
        <w:rPr>
          <w:rFonts w:ascii="Times New Roman" w:hAnsi="Times New Roman" w:cs="Times New Roman"/>
          <w:sz w:val="24"/>
          <w:szCs w:val="24"/>
          <w:lang w:val="sr-Cyrl-CS"/>
        </w:rPr>
        <w:t>за учешће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</w:t>
      </w:r>
      <w:r w:rsidR="0088260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потписује и преко ЦИС-а прилаже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као скениран документ</w:t>
      </w:r>
      <w:r w:rsidR="00882607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A3B367" w14:textId="77777777" w:rsidR="00C26E8F" w:rsidRPr="001171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За сваки објекат који Угоститељ ставља у функцију реализације шеме доделе ваучера подноси се посебна пријава</w:t>
      </w:r>
      <w:r w:rsidR="008F315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264C71" w14:textId="77777777" w:rsidR="00C26E8F" w:rsidRPr="0011714D" w:rsidRDefault="004424C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D46E50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 објекте домаће радиности врсте апартман или соба, који се налазе на истој адреси, Угоститељ подноси једну пријаву</w:t>
      </w:r>
      <w:r w:rsidR="008F315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="00896633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са обједињеним називом за </w:t>
      </w:r>
      <w:r w:rsidR="00E3672F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C26E8F" w:rsidRPr="0011714D">
        <w:rPr>
          <w:rFonts w:ascii="Times New Roman" w:hAnsi="Times New Roman" w:cs="Times New Roman"/>
          <w:sz w:val="24"/>
          <w:szCs w:val="24"/>
          <w:lang w:val="sr-Cyrl-CS"/>
        </w:rPr>
        <w:t>објекте.</w:t>
      </w:r>
    </w:p>
    <w:p w14:paraId="064F2C3F" w14:textId="77777777" w:rsidR="008F3159" w:rsidRPr="0011714D" w:rsidRDefault="00442D0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 који није евидентиран у ЦИС</w:t>
      </w:r>
      <w:r w:rsidR="00EC4D74" w:rsidRPr="0011714D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остварити право по основу ове уредбе.</w:t>
      </w:r>
    </w:p>
    <w:p w14:paraId="26613246" w14:textId="77777777" w:rsidR="00467A71" w:rsidRPr="0011714D" w:rsidRDefault="00020A11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C26E8F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F315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сачињава </w:t>
      </w:r>
      <w:r w:rsidR="00D46E50" w:rsidRPr="001171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F315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D46E50" w:rsidRPr="001171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F3159" w:rsidRPr="0011714D">
        <w:rPr>
          <w:rFonts w:ascii="Times New Roman" w:hAnsi="Times New Roman" w:cs="Times New Roman"/>
          <w:sz w:val="24"/>
          <w:szCs w:val="24"/>
          <w:lang w:val="sr-Cyrl-CS"/>
        </w:rPr>
        <w:t>гоститеља који су испунили услове за реализацију шеме доделе ваучера и објављује је на званичној интернет презентацији Министарства.</w:t>
      </w:r>
    </w:p>
    <w:p w14:paraId="79D2628B" w14:textId="77777777" w:rsidR="00E0059A" w:rsidRPr="0011714D" w:rsidRDefault="008F3159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</w:t>
      </w:r>
      <w:r w:rsidR="00C26E8F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 може да пружа услуге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смештаја почев од наредног дана, рачунајући од дана објављивања на листи из става </w:t>
      </w:r>
      <w:r w:rsidR="00560806" w:rsidRPr="001171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171B7AC4" w14:textId="77777777" w:rsidR="008D4596" w:rsidRPr="0011714D" w:rsidRDefault="008D4596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 Угоститељ може да пружа услуге смештаја у границама капацитета</w:t>
      </w:r>
      <w:r w:rsidR="00DE7A4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броја индивидуалн</w:t>
      </w:r>
      <w:r w:rsidR="00DE7A4B" w:rsidRPr="0011714D">
        <w:rPr>
          <w:rFonts w:ascii="Times New Roman" w:hAnsi="Times New Roman" w:cs="Times New Roman"/>
          <w:sz w:val="24"/>
          <w:szCs w:val="24"/>
          <w:lang w:val="sr-Cyrl-CS"/>
        </w:rPr>
        <w:t>их леж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аја, који су евидентирани у ЦИС-у.</w:t>
      </w:r>
    </w:p>
    <w:p w14:paraId="144165E1" w14:textId="77777777" w:rsidR="00467A71" w:rsidRPr="0011714D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</w:t>
      </w:r>
      <w:r w:rsidR="00467A71" w:rsidRPr="0011714D">
        <w:rPr>
          <w:rFonts w:ascii="Times New Roman" w:hAnsi="Times New Roman" w:cs="Times New Roman"/>
          <w:sz w:val="24"/>
          <w:szCs w:val="24"/>
          <w:lang w:val="sr-Cyrl-CS"/>
        </w:rPr>
        <w:t>ему прилаже одговарајуће доказе.</w:t>
      </w:r>
    </w:p>
    <w:p w14:paraId="2BEE36D1" w14:textId="77777777" w:rsidR="00EC5350" w:rsidRPr="0011714D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повећања смештајних капацитета </w:t>
      </w:r>
      <w:r w:rsidR="00D176C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угоститељског објекта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дужан да пре њиховог стављања у функцију поступи на начин прописан </w:t>
      </w:r>
      <w:r w:rsidR="00D23A9E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ставом </w:t>
      </w:r>
      <w:r w:rsidR="009F43CB" w:rsidRPr="0011714D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6CB9ADBD" w14:textId="77777777" w:rsidR="00DC45AF" w:rsidRPr="0011714D" w:rsidRDefault="00632E6A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Уколико у току периода трајања шеме доделе ваучера Угоститељ престане да испуњава услове прописане законом и овом уредбом, у обавези је да од дана престанка испуњења услова, обустави реализацију доделе ваучера.</w:t>
      </w:r>
    </w:p>
    <w:p w14:paraId="2A4B263F" w14:textId="77777777" w:rsidR="00DC45AF" w:rsidRPr="001171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8A669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са чијом реализацијом се започело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пре рока из става 9. овог члана неће се рефундирати.</w:t>
      </w:r>
    </w:p>
    <w:p w14:paraId="2006F8A9" w14:textId="77777777" w:rsidR="00DC45AF" w:rsidRPr="001171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након престанка испуњења услова из става 14. овог члана неће се рефундирати.</w:t>
      </w:r>
    </w:p>
    <w:p w14:paraId="467E2098" w14:textId="77777777" w:rsidR="00DC45AF" w:rsidRPr="001171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у угоститељским објектима преко капацитета индивидуалних лежаја евидентираним у ЦИС-у неће се рефундирати.</w:t>
      </w:r>
    </w:p>
    <w:p w14:paraId="6FB53FB5" w14:textId="77777777" w:rsidR="00DC45AF" w:rsidRPr="001171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у случају из става 14. овог члана може по службеној дужности брисати Угоститеља са </w:t>
      </w:r>
      <w:r w:rsidR="002864A4" w:rsidRPr="001171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1171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1759F074" w14:textId="77777777" w:rsidR="00DC45AF" w:rsidRPr="001171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По поновном испуњењу прописаних услова Угоститељ може, на начин прописан овом уредбом, подношењем нове пријаве за учешће, бити враћен на </w:t>
      </w:r>
      <w:r w:rsidR="00CE7E61" w:rsidRPr="001171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CE7E61" w:rsidRPr="001171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706A429E" w14:textId="77777777" w:rsidR="004E78C3" w:rsidRPr="0011714D" w:rsidRDefault="00DC45AF" w:rsidP="004E78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 физичко лице не може дати овлашћење другом физичком лицу да у његово име и за његов рачун обавља послове у вези са реализацијом шеме доделе ваучера (потписивање ваучера, пријава Угоститеља за учешће у реализацији шеме доделе ваучера, захтева за рефундацију, посебних рачуна и друго).</w:t>
      </w:r>
    </w:p>
    <w:p w14:paraId="378A953F" w14:textId="77777777" w:rsidR="00834711" w:rsidRPr="0011714D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у обавези да евидентира кориснике услуге смештаја </w:t>
      </w:r>
      <w:r w:rsidR="003C2B55" w:rsidRPr="0011714D">
        <w:rPr>
          <w:rFonts w:ascii="Times New Roman" w:hAnsi="Times New Roman" w:cs="Times New Roman"/>
          <w:sz w:val="24"/>
          <w:szCs w:val="24"/>
          <w:lang w:val="sr-Cyrl-CS"/>
        </w:rPr>
        <w:t>у ЦИС</w:t>
      </w:r>
      <w:r w:rsidR="00167071" w:rsidRPr="0011714D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 да у оквиру секције „Начин доласка” одабере опцију: „Долазак као корисник ваучера за субвенционисано коришћење услуге смештаја”. </w:t>
      </w:r>
    </w:p>
    <w:p w14:paraId="5A8C5073" w14:textId="77777777" w:rsidR="00834711" w:rsidRPr="0011714D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 који к</w:t>
      </w:r>
      <w:r w:rsidR="003C2B55" w:rsidRPr="0011714D">
        <w:rPr>
          <w:rFonts w:ascii="Times New Roman" w:hAnsi="Times New Roman" w:cs="Times New Roman"/>
          <w:sz w:val="24"/>
          <w:szCs w:val="24"/>
          <w:lang w:val="sr-Cyrl-CS"/>
        </w:rPr>
        <w:t>ориснике ваучера није унео у ЦИС</w:t>
      </w:r>
      <w:r w:rsidR="004341F2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прописан ставом 21. овог члана, за та лица не може остварити право на рефундацију ваучера.</w:t>
      </w:r>
    </w:p>
    <w:p w14:paraId="53F73F51" w14:textId="77777777" w:rsidR="00DC45AF" w:rsidRPr="0011714D" w:rsidRDefault="00DC45AF" w:rsidP="0083471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44E3B6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20E09C6E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По објављивању </w:t>
      </w:r>
      <w:r w:rsidR="002864A4" w:rsidRPr="001171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1171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гоститеља из члана 6. став </w:t>
      </w:r>
      <w:r w:rsidR="00226339" w:rsidRPr="001171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ове уредбе, Министарство објављује обавештење за подношење пријава за доделу ваучера (у даљем тексту: пријава).</w:t>
      </w:r>
    </w:p>
    <w:p w14:paraId="63DDDD3C" w14:textId="77777777" w:rsidR="00DE7A4B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</w:t>
      </w:r>
      <w:r w:rsidR="00DE7A4B" w:rsidRPr="0011714D">
        <w:rPr>
          <w:rFonts w:ascii="Times New Roman" w:hAnsi="Times New Roman" w:cs="Times New Roman"/>
          <w:sz w:val="24"/>
          <w:szCs w:val="24"/>
          <w:lang w:val="sr-Cyrl-CS"/>
        </w:rPr>
        <w:t>, која се генерише из ЦИС-а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7D2641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подноси пријаву, која садржи нарочито:</w:t>
      </w:r>
    </w:p>
    <w:p w14:paraId="49317530" w14:textId="77777777" w:rsidR="00EC5350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1) име и презиме подносиоца пријаве;</w:t>
      </w:r>
    </w:p>
    <w:p w14:paraId="096989A8" w14:textId="77777777" w:rsidR="00EC5350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2) ЈМБГ;</w:t>
      </w:r>
    </w:p>
    <w:p w14:paraId="30D2B5FE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3) адресу пребивалишта или привременог боравишта корисника ваучера на коју се врши достава ваучера;</w:t>
      </w:r>
    </w:p>
    <w:p w14:paraId="1E9CA173" w14:textId="77777777" w:rsidR="00EC5350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4) контакт телефон;</w:t>
      </w:r>
    </w:p>
    <w:p w14:paraId="79EA79E3" w14:textId="77777777" w:rsidR="00EC5350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5) назив угоститељског објекта за који је извршена резервација;</w:t>
      </w:r>
    </w:p>
    <w:p w14:paraId="3352F3C0" w14:textId="77777777" w:rsidR="00EC5350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6) период резервације смештаја;</w:t>
      </w:r>
    </w:p>
    <w:p w14:paraId="105DD103" w14:textId="77777777" w:rsidR="00392032" w:rsidRPr="001171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7) податак о оствареном праву из члана 4. ове уредбе.</w:t>
      </w:r>
    </w:p>
    <w:p w14:paraId="7A2825C5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14:paraId="713DF3EB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8A669B" w:rsidRPr="0011714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пензион</w:t>
      </w:r>
      <w:r w:rsidR="00FB054A" w:rsidRPr="001171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чека или решење о оствареном праву на пензију.</w:t>
      </w:r>
    </w:p>
    <w:p w14:paraId="70C37A3A" w14:textId="77777777" w:rsidR="008A669B" w:rsidRPr="0011714D" w:rsidRDefault="008A669B" w:rsidP="008A66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2) ове уредбе прилаже потписану изјаву да не остварују право на пензију, на обра</w:t>
      </w:r>
      <w:r w:rsidR="00207D2F" w:rsidRPr="0011714D">
        <w:rPr>
          <w:rFonts w:ascii="Times New Roman" w:hAnsi="Times New Roman" w:cs="Times New Roman"/>
          <w:sz w:val="24"/>
          <w:szCs w:val="24"/>
          <w:lang w:val="sr-Cyrl-CS"/>
        </w:rPr>
        <w:t>сцу који се објављује на сајту Министарства и П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оште </w:t>
      </w:r>
      <w:r w:rsidR="00207D2F" w:rsidRPr="0011714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рбије.</w:t>
      </w:r>
    </w:p>
    <w:p w14:paraId="1634E6A7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Изузетно, корисник права на пензију из иностранства </w:t>
      </w:r>
      <w:r w:rsidR="006F796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ставља на увид оригинални документ који издаје банка са територије </w:t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F796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F7967" w:rsidRPr="0011714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бије, а којим се потврђује новчани прилив по основу оствареног права на пензију.</w:t>
      </w:r>
    </w:p>
    <w:p w14:paraId="06815795" w14:textId="77777777" w:rsidR="00EC5350" w:rsidRPr="0011714D" w:rsidRDefault="00467A7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6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оригинал потврде о запослењу и оствареној заради исплаћеној у месецу који претходи месецу у коме се 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14:paraId="2B09AA79" w14:textId="77777777" w:rsidR="00131269" w:rsidRPr="0011714D" w:rsidRDefault="00467A71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C12A66" w:rsidRPr="0011714D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) ове уредбе прилаже оригинал потврду високошколске установе о статусу студента првог, другог или трећег степена, за текућу школску </w:t>
      </w:r>
      <w:r w:rsidR="008E56D6" w:rsidRPr="0011714D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="00DF01EF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DDB867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пријаву подноси лично и ставља на увид, односно прилаже потребну документацију.</w:t>
      </w:r>
    </w:p>
    <w:p w14:paraId="50F81618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За малол</w:t>
      </w:r>
      <w:r w:rsidR="004D7875" w:rsidRPr="0011714D">
        <w:rPr>
          <w:rFonts w:ascii="Times New Roman" w:hAnsi="Times New Roman" w:cs="Times New Roman"/>
          <w:sz w:val="24"/>
          <w:szCs w:val="24"/>
          <w:lang w:val="sr-Cyrl-CS"/>
        </w:rPr>
        <w:t>етно или пословно неспособно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4D7875" w:rsidRPr="001171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, кој</w:t>
      </w:r>
      <w:r w:rsidR="004D7875" w:rsidRPr="001171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1B0BA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услов</w:t>
      </w:r>
      <w:r w:rsidR="00F745C3" w:rsidRPr="001171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0BA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ове уредбе, пријаву подноси законски заступник (родитељ, односно старатељ)</w:t>
      </w:r>
      <w:r w:rsidR="00FB054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7241" w:rsidRPr="0011714D">
        <w:rPr>
          <w:rFonts w:ascii="Times New Roman" w:hAnsi="Times New Roman" w:cs="Times New Roman"/>
          <w:sz w:val="24"/>
          <w:szCs w:val="24"/>
          <w:lang w:val="sr-Cyrl-CS"/>
        </w:rPr>
        <w:t>уз доказ о законском заступању.</w:t>
      </w:r>
    </w:p>
    <w:p w14:paraId="587465EB" w14:textId="77777777" w:rsidR="00EC5350" w:rsidRPr="0011714D" w:rsidRDefault="0032668B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Лице које испуњава услове из члана 4. ове уредбе</w:t>
      </w:r>
      <w:r w:rsidR="008151E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стиче право на доделу ваучера, ако је </w:t>
      </w:r>
      <w:r w:rsidR="00295FF9" w:rsidRPr="0011714D">
        <w:rPr>
          <w:rFonts w:ascii="Times New Roman" w:hAnsi="Times New Roman" w:cs="Times New Roman"/>
          <w:sz w:val="24"/>
          <w:szCs w:val="24"/>
          <w:lang w:val="sr-Cyrl-CS"/>
        </w:rPr>
        <w:t>наведене услове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остварио даном подношења пријаве.</w:t>
      </w:r>
      <w:r w:rsidR="00295FF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76C1FD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Пријава се попуњава на обрасцу „Пријава за доделу ваучера за субвенционисано коришћење услуга смештаја у угоститељским објектима у 202</w:t>
      </w:r>
      <w:r w:rsidR="002423E9" w:rsidRPr="001171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87BE9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години”, који је одштампан уз ову уредбу и чини њен саставни део.</w:t>
      </w:r>
    </w:p>
    <w:p w14:paraId="5AFCC3AD" w14:textId="77777777" w:rsidR="00CA6C78" w:rsidRPr="0011714D" w:rsidRDefault="00CA6C78" w:rsidP="00461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EBA99A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44D6460C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Подношење пријаве и њихово евидентирање путем наменске апликације врши се преко шалтера Поште Србије.</w:t>
      </w:r>
    </w:p>
    <w:p w14:paraId="6B4A10AD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</w:t>
      </w:r>
      <w:r w:rsidR="00DE7A80" w:rsidRPr="0011714D">
        <w:rPr>
          <w:rFonts w:ascii="Times New Roman" w:hAnsi="Times New Roman" w:cs="Times New Roman"/>
          <w:sz w:val="24"/>
          <w:szCs w:val="24"/>
          <w:lang w:val="sr-Cyrl-CS"/>
        </w:rPr>
        <w:t>члана 7. ст. 2</w:t>
      </w:r>
      <w:r w:rsidR="00AE6E86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7A80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067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10. ове уредбе након подношења пријаве и потребне документације, односно стављања </w:t>
      </w:r>
      <w:r w:rsidR="00DE7A80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на увид потребне документације,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својеручно потписује потврду о евидентирању пријаве, коју издаје Пошта Србије и која садржи изјаву да су подаци унети у пријаву, као и да су подаци из потврде тачни и истинити.</w:t>
      </w:r>
    </w:p>
    <w:p w14:paraId="136EA048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сагласно листи категорија регистраторског материјала са роковима чувања Поште Србије.</w:t>
      </w:r>
    </w:p>
    <w:p w14:paraId="16079F22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Пошта Србије ће након спроведеног пријема пријава Министарству, као и другим институцијама из члана 9. ст. 1–3. ове уредбе</w:t>
      </w:r>
      <w:r w:rsidR="004D7875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омогућити приступ евидентираним пријавама по категоријама подносилаца пријава, преко свог FTP сервера.</w:t>
      </w:r>
    </w:p>
    <w:p w14:paraId="3D709EF0" w14:textId="77777777" w:rsidR="008151E7" w:rsidRPr="0011714D" w:rsidRDefault="008151E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8E30E2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7DF623D1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</w:t>
      </w:r>
      <w:r w:rsidR="00DE7A80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лица из члана 4. став 1. тач. </w:t>
      </w:r>
      <w:r w:rsidR="00901A6C" w:rsidRPr="0011714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F284A" w:rsidRPr="001171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01A6C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0E67" w:rsidRPr="0011714D">
        <w:rPr>
          <w:rFonts w:ascii="Times New Roman" w:hAnsi="Times New Roman" w:cs="Times New Roman"/>
          <w:sz w:val="24"/>
          <w:szCs w:val="24"/>
          <w:lang w:val="sr-Cyrl-CS"/>
        </w:rPr>
        <w:t>3) - 5)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959D0" w:rsidRPr="001171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A959D0" w:rsidRPr="0011714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ове уредбе, врши Министарство за рад, запошљавање, борачка и социјална питања, преко Републичког фонда за пензијско и инвалидско осигурање,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14:paraId="66C90155" w14:textId="77777777" w:rsidR="00EC5350" w:rsidRPr="0011714D" w:rsidRDefault="00632E6A" w:rsidP="00A91BF1">
      <w:pPr>
        <w:spacing w:after="0"/>
        <w:ind w:firstLine="567"/>
        <w:jc w:val="both"/>
        <w:rPr>
          <w:sz w:val="18"/>
          <w:szCs w:val="18"/>
          <w:shd w:val="clear" w:color="auto" w:fill="FFFFFF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испуњености услова за доделу ваучера за </w:t>
      </w:r>
      <w:r w:rsidR="007F4DCC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лица из члана </w:t>
      </w:r>
      <w:r w:rsidR="00131269" w:rsidRPr="0011714D">
        <w:rPr>
          <w:rFonts w:ascii="Times New Roman" w:hAnsi="Times New Roman" w:cs="Times New Roman"/>
          <w:sz w:val="24"/>
          <w:szCs w:val="24"/>
          <w:lang w:val="sr-Cyrl-CS"/>
        </w:rPr>
        <w:t>4. став 1. тачка</w:t>
      </w:r>
      <w:r w:rsidR="006B33D4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31269" w:rsidRPr="0011714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03067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91BF1" w:rsidRPr="0011714D">
        <w:rPr>
          <w:sz w:val="18"/>
          <w:szCs w:val="18"/>
          <w:shd w:val="clear" w:color="auto" w:fill="FFFFFF"/>
          <w:lang w:val="sr-Cyrl-CS"/>
        </w:rPr>
        <w:t xml:space="preserve"> </w:t>
      </w:r>
      <w:r w:rsidR="00A91BF1" w:rsidRPr="0011714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вези са статусом запосленог, врши Министарство финансија преко Централног регистра обавезног социјалног осигурања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45162F" w14:textId="77777777" w:rsidR="00CA6C78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 лица из члана 4. став 1. та</w:t>
      </w:r>
      <w:r w:rsidR="006B33D4" w:rsidRPr="0011714D">
        <w:rPr>
          <w:rFonts w:ascii="Times New Roman" w:hAnsi="Times New Roman" w:cs="Times New Roman"/>
          <w:sz w:val="24"/>
          <w:szCs w:val="24"/>
          <w:lang w:val="sr-Cyrl-CS"/>
        </w:rPr>
        <w:t>чка 9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ове уредбе, врши Министарство пољопривреде, шумарства и водопривреде преко Управе за аграрна плаћања.</w:t>
      </w:r>
    </w:p>
    <w:p w14:paraId="1D70F007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Након спроведе</w:t>
      </w:r>
      <w:r w:rsidR="004C6E7D" w:rsidRPr="0011714D">
        <w:rPr>
          <w:rFonts w:ascii="Times New Roman" w:hAnsi="Times New Roman" w:cs="Times New Roman"/>
          <w:sz w:val="24"/>
          <w:szCs w:val="24"/>
          <w:lang w:val="sr-Cyrl-CS"/>
        </w:rPr>
        <w:t>не провере</w:t>
      </w:r>
      <w:r w:rsidR="00A91BF1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6E7D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институције из ст. 1-</w:t>
      </w:r>
      <w:r w:rsidR="005F04D3" w:rsidRPr="001171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члана, преко FTP сервера, враћају електронски извештај Пошти Србије, а Пошта Србије доставља Министарству електронски извештај са обједињеним подацима из поднетих пријава за она лица, која испуњавају прописане услове за доделу ваучера.</w:t>
      </w:r>
    </w:p>
    <w:p w14:paraId="10B5060D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извештај са обједињеним подацима из става </w:t>
      </w:r>
      <w:r w:rsidR="00972126" w:rsidRPr="0011714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члана, који Пошта Србије доставља Министарству, садржи и податке из поднетих пријава за ли</w:t>
      </w:r>
      <w:r w:rsidR="006B33D4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ца из члана 4. став 1. </w:t>
      </w:r>
      <w:r w:rsidR="00B57E5D" w:rsidRPr="0011714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F04D3" w:rsidRPr="0011714D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B57E5D" w:rsidRPr="001171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01A6C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269" w:rsidRPr="0011714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04D3" w:rsidRPr="0011714D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6B33D4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FA16DD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FA16DD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33B5F" w:rsidRPr="0011714D">
        <w:rPr>
          <w:rFonts w:ascii="Times New Roman" w:hAnsi="Times New Roman" w:cs="Times New Roman"/>
          <w:sz w:val="24"/>
          <w:szCs w:val="24"/>
          <w:lang w:val="sr-Cyrl-CS"/>
        </w:rPr>
        <w:t>као и за кориснике</w:t>
      </w:r>
      <w:r w:rsidR="008B2AA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права на пензију из иностранства.</w:t>
      </w:r>
    </w:p>
    <w:p w14:paraId="0BB5DB78" w14:textId="77777777" w:rsidR="00EC5350" w:rsidRPr="0011714D" w:rsidRDefault="00632E6A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Изузетно, на захтев Министарства</w:t>
      </w:r>
      <w:r w:rsidR="006626FE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Пошта Србије пакује (опрема)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14:paraId="5AB14DA7" w14:textId="77777777" w:rsidR="00901A6C" w:rsidRPr="0011714D" w:rsidRDefault="00901A6C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FCEF4F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28759C44" w14:textId="77777777" w:rsidR="00EC5350" w:rsidRPr="001171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Вредност ваучера износи 5.000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14:paraId="42F8AC21" w14:textId="77777777" w:rsidR="00EC5350" w:rsidRPr="0011714D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Ваучер нарочито садржи следеће податке, и то:</w:t>
      </w:r>
    </w:p>
    <w:p w14:paraId="58F03625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1) одштампане податке:</w:t>
      </w:r>
    </w:p>
    <w:p w14:paraId="125A0036" w14:textId="77777777" w:rsidR="00EC5350" w:rsidRPr="0011714D" w:rsidRDefault="00632E6A" w:rsidP="00755D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(1) намена: субвенционисано коришћење услуга сме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штаја у угоститељским објектима,</w:t>
      </w:r>
    </w:p>
    <w:p w14:paraId="21C6D822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(2) издавалац ваучера: Министарство туризма и </w:t>
      </w:r>
      <w:r w:rsidR="0087749E" w:rsidRPr="0011714D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45E52E3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(3)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новчана вредност: 5.000 динара,</w:t>
      </w:r>
    </w:p>
    <w:p w14:paraId="119EB3B2" w14:textId="77777777" w:rsidR="00EC5350" w:rsidRPr="0011714D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(4) серијски број ваучера,</w:t>
      </w:r>
    </w:p>
    <w:p w14:paraId="1060765A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(5) крајњи рок коришћења (</w:t>
      </w:r>
      <w:r w:rsidR="00AA778D" w:rsidRPr="0011714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0. новембар </w:t>
      </w:r>
      <w:r w:rsidR="00604C50" w:rsidRPr="0011714D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B909C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године)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FA9277F" w14:textId="77777777" w:rsidR="00EC5350" w:rsidRPr="0011714D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(6) назив угоститељског објекта,</w:t>
      </w:r>
    </w:p>
    <w:p w14:paraId="775D13F1" w14:textId="77777777" w:rsidR="00B66C88" w:rsidRPr="0011714D" w:rsidRDefault="00B66C88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</w:t>
      </w:r>
      <w:r w:rsidR="0039043B" w:rsidRPr="001171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9043B" w:rsidRPr="0011714D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единствени идентификатор пријаве (ЈИД пријаве</w:t>
      </w:r>
      <w:r w:rsidR="00E3672F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из ЦИС-а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8D2F877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11714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податке о кориснику ваучера из члана 7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. став 3. тач. 1)–3) ове уредбе,</w:t>
      </w:r>
    </w:p>
    <w:p w14:paraId="6092C711" w14:textId="77777777" w:rsidR="00EC5350" w:rsidRPr="001171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1171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) изјаву корисника вауч</w:t>
      </w:r>
      <w:r w:rsidR="00625845" w:rsidRPr="0011714D">
        <w:rPr>
          <w:rFonts w:ascii="Times New Roman" w:hAnsi="Times New Roman" w:cs="Times New Roman"/>
          <w:sz w:val="24"/>
          <w:szCs w:val="24"/>
          <w:lang w:val="sr-Cyrl-CS"/>
        </w:rPr>
        <w:t>ера о коришћењу услуге смештаја;</w:t>
      </w:r>
    </w:p>
    <w:p w14:paraId="79EBCF35" w14:textId="77777777" w:rsidR="00E3672F" w:rsidRPr="0011714D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2) податке који се попуњавају:</w:t>
      </w:r>
    </w:p>
    <w:p w14:paraId="66792401" w14:textId="77777777" w:rsidR="00E3672F" w:rsidRPr="0011714D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(1) потпис корисника ваучера, односно његовог законског заступника (родитеља, </w:t>
      </w:r>
    </w:p>
    <w:p w14:paraId="50672F07" w14:textId="77777777" w:rsidR="00E3672F" w:rsidRPr="0011714D" w:rsidRDefault="00625845" w:rsidP="00755D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односно старатеља),</w:t>
      </w:r>
    </w:p>
    <w:p w14:paraId="2183F244" w14:textId="77777777" w:rsidR="00131269" w:rsidRPr="0011714D" w:rsidRDefault="00E3672F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131269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потпис Угоститеља/физичког лица. </w:t>
      </w:r>
    </w:p>
    <w:p w14:paraId="5DF1E28F" w14:textId="77777777" w:rsidR="00EC5350" w:rsidRPr="0011714D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14:paraId="238D6935" w14:textId="77777777" w:rsidR="00DE4C5B" w:rsidRPr="0011714D" w:rsidRDefault="00632E6A" w:rsidP="00904C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14:paraId="0309E741" w14:textId="77777777" w:rsidR="00EC5350" w:rsidRPr="001171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2DF969A7" w14:textId="77777777" w:rsidR="00604C50" w:rsidRPr="001171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79DD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По окончању пружања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</w:t>
      </w:r>
      <w:r w:rsidR="00F036C3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ваучер о коришћењу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F036C3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87749E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5456F89F" w14:textId="77777777" w:rsidR="00604C50" w:rsidRPr="001171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Ваучери се могу користити закључно са </w:t>
      </w:r>
      <w:r w:rsidR="001F58AF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20</w:t>
      </w:r>
      <w:r w:rsidR="00AA778D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. новембром 2023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. године.</w:t>
      </w:r>
    </w:p>
    <w:p w14:paraId="278CCB26" w14:textId="77777777" w:rsidR="00604C50" w:rsidRPr="001171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Угоститељ је дужан да </w:t>
      </w:r>
      <w:r w:rsidR="00223FE3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услуге смештаја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пружи имаоцима ваучера лично, у угоститељском објекту за који је издата потврда о резервацији генерисана из ЦИС-а.</w:t>
      </w:r>
    </w:p>
    <w:p w14:paraId="5F5A2D0C" w14:textId="77777777" w:rsidR="00604C50" w:rsidRPr="001171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корис</w:t>
      </w:r>
      <w:r w:rsidR="003F408C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ник ваучера користи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услуге</w:t>
      </w:r>
      <w:r w:rsidR="003F408C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већем износу од износа ваучера, Угоститељу се рефундира износ у вредности ваучера.</w:t>
      </w:r>
    </w:p>
    <w:p w14:paraId="217F00B3" w14:textId="77777777" w:rsidR="00131269" w:rsidRPr="0011714D" w:rsidRDefault="00755DB3" w:rsidP="0013126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је вредност вау</w:t>
      </w:r>
      <w:r w:rsidR="00223FE3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чера већа од вредности пружених </w:t>
      </w:r>
      <w:r w:rsidR="00604C50" w:rsidRPr="0011714D">
        <w:rPr>
          <w:rFonts w:ascii="Times New Roman" w:hAnsi="Times New Roman" w:cs="Times New Roman"/>
          <w:sz w:val="24"/>
          <w:szCs w:val="24"/>
          <w:lang w:val="sr-Cyrl-CS"/>
        </w:rPr>
        <w:t>услуга смештаја</w:t>
      </w:r>
      <w:r w:rsidR="00604C50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, рефундира се износ средстава у вредности пружених услуга.</w:t>
      </w:r>
    </w:p>
    <w:p w14:paraId="204A969D" w14:textId="77777777" w:rsidR="005F35F6" w:rsidRPr="0011714D" w:rsidRDefault="00131269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>Угоститељ</w:t>
      </w:r>
      <w:r w:rsidR="004A5141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на месечном нивоу</w:t>
      </w:r>
      <w:r w:rsidR="00DE4C5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DA7" w:rsidRPr="0011714D">
        <w:rPr>
          <w:rFonts w:ascii="Times New Roman" w:hAnsi="Times New Roman" w:cs="Times New Roman"/>
          <w:sz w:val="24"/>
          <w:szCs w:val="24"/>
          <w:lang w:val="sr-Cyrl-CS"/>
        </w:rPr>
        <w:t>преко ЦИС-а</w:t>
      </w:r>
      <w:r w:rsidR="00DE4C5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>попуњава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 рефундацију средстава за ваучере</w:t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11714D">
        <w:rPr>
          <w:rFonts w:ascii="Times New Roman" w:hAnsi="Times New Roman" w:cs="Times New Roman"/>
          <w:sz w:val="24"/>
          <w:szCs w:val="24"/>
          <w:lang w:val="sr-Cyrl-CS"/>
        </w:rPr>
        <w:t>реализоване у претходном периоду</w:t>
      </w:r>
      <w:r w:rsidR="00403894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</w:t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ахтев). </w:t>
      </w:r>
    </w:p>
    <w:p w14:paraId="6880D8BA" w14:textId="77777777" w:rsidR="00A14A4A" w:rsidRPr="0011714D" w:rsidRDefault="005F35F6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4A4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Захтев </w:t>
      </w:r>
      <w:r w:rsidR="009267B8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садржи:  </w:t>
      </w:r>
    </w:p>
    <w:p w14:paraId="320753A7" w14:textId="77777777" w:rsidR="009267B8" w:rsidRPr="001171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1) пословно име привредног друштва, другог правног лица или предузетника, односно име и презиме физичког лица из члана 3. ове уредбе;</w:t>
      </w:r>
    </w:p>
    <w:p w14:paraId="5E20FFB7" w14:textId="77777777" w:rsidR="009267B8" w:rsidRPr="001171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2) матични број за привредно друштво, друго правно лице или предузетника, односно ЈМБГ за физичка лица;</w:t>
      </w:r>
    </w:p>
    <w:p w14:paraId="32FEE559" w14:textId="77777777" w:rsidR="009267B8" w:rsidRPr="001171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3) седиште, односно адресу Угоститеља (улица, број, место, поштански број, општина);</w:t>
      </w:r>
    </w:p>
    <w:p w14:paraId="77B16750" w14:textId="77777777" w:rsidR="009267B8" w:rsidRPr="001171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</w:t>
      </w:r>
      <w:r w:rsidR="009D0CA3" w:rsidRPr="001171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6BD55C0D" w14:textId="77777777" w:rsidR="005F35F6" w:rsidRPr="001171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511626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број рачуна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 банци на који се врши рефундација средстава.</w:t>
      </w:r>
    </w:p>
    <w:p w14:paraId="73393F74" w14:textId="77777777" w:rsidR="00131269" w:rsidRPr="0011714D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Подаци из става 7. тач. 1)–4) овог члана генеришу се из ЦИС-а, а податак из става 7. тачка 5) овог члана уноси Угоститељ.</w:t>
      </w:r>
    </w:p>
    <w:p w14:paraId="76443229" w14:textId="77777777" w:rsidR="00131269" w:rsidRPr="0011714D" w:rsidRDefault="00F41C81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да У</w:t>
      </w:r>
      <w:r w:rsidR="00604C50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гоститељ</w:t>
      </w:r>
      <w:r w:rsidR="00F036C3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физичко лице пружа</w:t>
      </w:r>
      <w:r w:rsidR="00604C50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услуге</w:t>
      </w:r>
      <w:r w:rsidR="00F036C3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="00604C50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непосредно, преко ЦИС-а прилаже, као скениран документ, одговарајући доказ о поседовању рачуна у банци, са бројем тог рачуна (картица, односно потврда банке и сл).</w:t>
      </w:r>
    </w:p>
    <w:p w14:paraId="314533D3" w14:textId="77777777" w:rsidR="00131269" w:rsidRPr="0011714D" w:rsidRDefault="00604C50" w:rsidP="0040389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 xml:space="preserve">У случају да Угоститељ </w:t>
      </w:r>
      <w:r w:rsidR="00223FE3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физичко лице пружа </w:t>
      </w: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услуге</w:t>
      </w:r>
      <w:r w:rsidR="00223FE3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преко п</w:t>
      </w:r>
      <w:r w:rsidR="00403894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осредника, приликом попуњавања Захтева</w:t>
      </w: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уноси податке о посреднику из става 7. тач. 1)–3) овог члана.</w:t>
      </w:r>
    </w:p>
    <w:p w14:paraId="46E1F2E7" w14:textId="77777777" w:rsidR="00131269" w:rsidRPr="0011714D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из става 10. овог члана, Угоститељ физичко лице преко ЦИС-а прилаже, као скениран документ, оверени уговор са посредником.</w:t>
      </w:r>
    </w:p>
    <w:p w14:paraId="65306C2C" w14:textId="77777777" w:rsidR="00F232C2" w:rsidRPr="0011714D" w:rsidRDefault="0032679E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Угоститељ</w:t>
      </w:r>
      <w:r w:rsidR="00604C50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доставља М</w:t>
      </w:r>
      <w:r w:rsidR="008B5BF2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инистарству попуњен и потписан З</w:t>
      </w:r>
      <w:r w:rsidR="00604C50" w:rsidRPr="001171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ахтев са пратећом документацијом, и то:</w:t>
      </w:r>
    </w:p>
    <w:p w14:paraId="0DB2AF2D" w14:textId="77777777" w:rsidR="00F232C2" w:rsidRPr="001171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1) потписан списак реализованих ваучера, генерисаног из ЦИС-а;</w:t>
      </w:r>
    </w:p>
    <w:p w14:paraId="1AF70700" w14:textId="77777777" w:rsidR="00F232C2" w:rsidRPr="001171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2) уредно попуњене и потписане ваучере;</w:t>
      </w:r>
    </w:p>
    <w:p w14:paraId="11D44094" w14:textId="77777777" w:rsidR="00F232C2" w:rsidRPr="001171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3) фискални рачун за пружене услуге;</w:t>
      </w:r>
    </w:p>
    <w:p w14:paraId="16BE1C60" w14:textId="77777777" w:rsidR="00131269" w:rsidRPr="0011714D" w:rsidRDefault="00F232C2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4) посебан рачун из члана 3. став 5. ове уредбе.</w:t>
      </w:r>
    </w:p>
    <w:p w14:paraId="1653419B" w14:textId="77777777" w:rsidR="0087749E" w:rsidRPr="0011714D" w:rsidRDefault="00B50799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Захтев се М</w:t>
      </w:r>
      <w:r w:rsidR="001860E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инистарству подноси </w:t>
      </w:r>
      <w:r w:rsidR="00223FE3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преко ЦИС-а једном месечно. </w:t>
      </w:r>
    </w:p>
    <w:p w14:paraId="130889AA" w14:textId="77777777" w:rsidR="00131269" w:rsidRPr="0011714D" w:rsidRDefault="0087749E" w:rsidP="0013126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Захтев се подноси </w:t>
      </w:r>
      <w:r w:rsidR="005440C2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најкасније до 25.</w:t>
      </w:r>
      <w:r w:rsidR="002864A4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0C2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>новембра 2023. године.</w:t>
      </w:r>
      <w:r w:rsidR="00FA4F26" w:rsidRPr="001171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995F4A2" w14:textId="77777777" w:rsidR="00EC5350" w:rsidRPr="0011714D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 мора да буде </w:t>
      </w:r>
      <w:r w:rsidR="00223FE3" w:rsidRPr="0011714D">
        <w:rPr>
          <w:rFonts w:ascii="Times New Roman" w:hAnsi="Times New Roman" w:cs="Times New Roman"/>
          <w:sz w:val="24"/>
          <w:szCs w:val="24"/>
          <w:lang w:val="sr-Cyrl-CS"/>
        </w:rPr>
        <w:t>уредно потписан</w:t>
      </w:r>
      <w:r w:rsidR="008C75D5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без оштећења и корекција.</w:t>
      </w:r>
    </w:p>
    <w:p w14:paraId="18D6B555" w14:textId="77777777" w:rsidR="00EC5350" w:rsidRPr="0011714D" w:rsidRDefault="00632E6A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Ваучери који садрже неправилности из става 1</w:t>
      </w:r>
      <w:r w:rsidR="0059571C" w:rsidRPr="0011714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. овог члана неће бити рефундирани.</w:t>
      </w:r>
    </w:p>
    <w:p w14:paraId="7FF7467B" w14:textId="77777777" w:rsidR="001F58AF" w:rsidRPr="0011714D" w:rsidRDefault="005440C2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Ваучери</w:t>
      </w:r>
      <w:r w:rsidR="008B5BF2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З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ахтев није поднет преко ЦИС-а неће бити рефундирани.</w:t>
      </w:r>
    </w:p>
    <w:p w14:paraId="4C57DD43" w14:textId="77777777" w:rsidR="00EC5350" w:rsidRPr="0011714D" w:rsidRDefault="00632E6A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На основу достављене уредне документације, врши се рефундација средстава</w:t>
      </w:r>
      <w:r w:rsidR="0003397A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1714D">
        <w:rPr>
          <w:rFonts w:ascii="Times New Roman" w:hAnsi="Times New Roman" w:cs="Times New Roman"/>
          <w:sz w:val="24"/>
          <w:szCs w:val="24"/>
          <w:lang w:val="sr-Cyrl-CS"/>
        </w:rPr>
        <w:t>у року од 45 дана од датума пријема комплетне документације.</w:t>
      </w:r>
    </w:p>
    <w:p w14:paraId="61D0217D" w14:textId="77777777" w:rsidR="003E3B4F" w:rsidRPr="0011714D" w:rsidRDefault="003E3B4F" w:rsidP="00844F0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A1A390" w14:textId="77777777" w:rsidR="0084311B" w:rsidRPr="0011714D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3C0C750C" w14:textId="77777777" w:rsidR="00F232C2" w:rsidRPr="0011714D" w:rsidRDefault="00144A9E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</w:t>
      </w:r>
      <w:r w:rsidR="005440C2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престаје да важи У</w:t>
      </w:r>
      <w:r w:rsidR="0084311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редба о условима и начину доделе и коришћења средстава за подстицање унапређења туристичког промета домаћих туриста на територији Републике Србије („Службени гласник РС”, </w:t>
      </w:r>
      <w:r w:rsidR="00F232C2" w:rsidRPr="0011714D">
        <w:rPr>
          <w:rFonts w:ascii="Times New Roman" w:hAnsi="Times New Roman" w:cs="Times New Roman"/>
          <w:sz w:val="24"/>
          <w:szCs w:val="24"/>
          <w:lang w:val="sr-Cyrl-CS"/>
        </w:rPr>
        <w:t>бр.</w:t>
      </w:r>
      <w:r w:rsidR="0084311B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40C2" w:rsidRPr="0011714D">
        <w:rPr>
          <w:rFonts w:ascii="Times New Roman" w:hAnsi="Times New Roman" w:cs="Times New Roman"/>
          <w:sz w:val="24"/>
          <w:szCs w:val="24"/>
          <w:lang w:val="sr-Cyrl-CS"/>
        </w:rPr>
        <w:t>125/21, 51/22, 70/22 и 76/22</w:t>
      </w:r>
      <w:r w:rsidR="0084311B" w:rsidRPr="0011714D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44F32DDE" w14:textId="77777777" w:rsidR="0084311B" w:rsidRPr="0011714D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403375B1" w14:textId="77777777" w:rsidR="0084311B" w:rsidRPr="0011714D" w:rsidRDefault="0084311B" w:rsidP="004940AD">
      <w:pPr>
        <w:spacing w:after="0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</w:t>
      </w:r>
      <w:r w:rsidR="00AA778D" w:rsidRPr="0011714D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Србијеˮ.</w:t>
      </w:r>
    </w:p>
    <w:p w14:paraId="1136CB30" w14:textId="77777777" w:rsidR="0084311B" w:rsidRPr="0011714D" w:rsidRDefault="0084311B" w:rsidP="00844F0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1DB9A4" w14:textId="77777777" w:rsidR="00EC5350" w:rsidRPr="0011714D" w:rsidRDefault="004B5629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154C1F" w:rsidRPr="0011714D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="00527105" w:rsidRPr="0011714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54C1F"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714D">
        <w:rPr>
          <w:rFonts w:ascii="Times New Roman" w:hAnsi="Times New Roman" w:cs="Times New Roman"/>
          <w:sz w:val="24"/>
          <w:szCs w:val="24"/>
          <w:lang w:val="sr-Cyrl-CS"/>
        </w:rPr>
        <w:t>110-10522/2022-1</w:t>
      </w:r>
    </w:p>
    <w:p w14:paraId="5567B42D" w14:textId="77777777" w:rsidR="00EC5350" w:rsidRPr="0011714D" w:rsidRDefault="00632E6A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11714D">
        <w:rPr>
          <w:rFonts w:ascii="Times New Roman" w:hAnsi="Times New Roman" w:cs="Times New Roman"/>
          <w:sz w:val="24"/>
          <w:szCs w:val="24"/>
          <w:lang w:val="sr-Cyrl-CS"/>
        </w:rPr>
        <w:t>15. децембра 2022. године</w:t>
      </w:r>
    </w:p>
    <w:p w14:paraId="0677F5E6" w14:textId="77777777" w:rsidR="00EC5350" w:rsidRPr="0011714D" w:rsidRDefault="004B5629" w:rsidP="004B562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432119F9" w14:textId="77777777" w:rsidR="00EC5350" w:rsidRDefault="004B5629" w:rsidP="00844F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1714D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67EE3FBE" w14:textId="77777777" w:rsidR="0011714D" w:rsidRDefault="0011714D" w:rsidP="00844F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105782" w14:textId="77777777" w:rsidR="0011714D" w:rsidRDefault="0011714D" w:rsidP="00844F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F9D6E4" w14:textId="77777777" w:rsidR="0011714D" w:rsidRPr="0011714D" w:rsidRDefault="0011714D" w:rsidP="00844F0A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4EB5B94D" w14:textId="77777777" w:rsidR="00F014A3" w:rsidRPr="0011714D" w:rsidRDefault="00F014A3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014A3" w:rsidRPr="0011714D" w:rsidSect="00135537"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B6C7" w14:textId="77777777" w:rsidR="00D644DD" w:rsidRDefault="00D644DD" w:rsidP="00135537">
      <w:pPr>
        <w:spacing w:after="0" w:line="240" w:lineRule="auto"/>
      </w:pPr>
      <w:r>
        <w:separator/>
      </w:r>
    </w:p>
  </w:endnote>
  <w:endnote w:type="continuationSeparator" w:id="0">
    <w:p w14:paraId="2A1D96BE" w14:textId="77777777" w:rsidR="00D644DD" w:rsidRDefault="00D644DD" w:rsidP="001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411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066305" w14:textId="77777777" w:rsidR="00135537" w:rsidRDefault="00135537">
        <w:pPr>
          <w:pStyle w:val="Footer"/>
          <w:jc w:val="right"/>
        </w:pPr>
        <w:r w:rsidRPr="00135537">
          <w:fldChar w:fldCharType="begin"/>
        </w:r>
        <w:r w:rsidRPr="00135537">
          <w:instrText xml:space="preserve"> PAGE   \* MERGEFORMAT </w:instrText>
        </w:r>
        <w:r w:rsidRPr="00135537">
          <w:fldChar w:fldCharType="separate"/>
        </w:r>
        <w:r w:rsidR="00B909C9">
          <w:rPr>
            <w:noProof/>
          </w:rPr>
          <w:t>8</w:t>
        </w:r>
        <w:r w:rsidRPr="00135537">
          <w:rPr>
            <w:noProof/>
          </w:rPr>
          <w:fldChar w:fldCharType="end"/>
        </w:r>
      </w:p>
    </w:sdtContent>
  </w:sdt>
  <w:p w14:paraId="6211B572" w14:textId="77777777" w:rsidR="00135537" w:rsidRDefault="0013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E9E00" w14:textId="77777777" w:rsidR="00D644DD" w:rsidRDefault="00D644DD" w:rsidP="00135537">
      <w:pPr>
        <w:spacing w:after="0" w:line="240" w:lineRule="auto"/>
      </w:pPr>
      <w:r>
        <w:separator/>
      </w:r>
    </w:p>
  </w:footnote>
  <w:footnote w:type="continuationSeparator" w:id="0">
    <w:p w14:paraId="5E0B130E" w14:textId="77777777" w:rsidR="00D644DD" w:rsidRDefault="00D644DD" w:rsidP="00135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89C"/>
    <w:multiLevelType w:val="hybridMultilevel"/>
    <w:tmpl w:val="3B441948"/>
    <w:lvl w:ilvl="0" w:tplc="7FEE3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526195"/>
    <w:multiLevelType w:val="hybridMultilevel"/>
    <w:tmpl w:val="A040594E"/>
    <w:lvl w:ilvl="0" w:tplc="67DCD33E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39074E"/>
    <w:multiLevelType w:val="hybridMultilevel"/>
    <w:tmpl w:val="2940FFE0"/>
    <w:lvl w:ilvl="0" w:tplc="C21C4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D81DDB"/>
    <w:multiLevelType w:val="hybridMultilevel"/>
    <w:tmpl w:val="FD1EF5B0"/>
    <w:lvl w:ilvl="0" w:tplc="14787CF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D051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4CA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0BAB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82109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21D4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03E2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669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4F69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9974465">
    <w:abstractNumId w:val="3"/>
  </w:num>
  <w:num w:numId="2" w16cid:durableId="199589650">
    <w:abstractNumId w:val="1"/>
  </w:num>
  <w:num w:numId="3" w16cid:durableId="2034106621">
    <w:abstractNumId w:val="0"/>
  </w:num>
  <w:num w:numId="4" w16cid:durableId="529998438">
    <w:abstractNumId w:val="2"/>
  </w:num>
  <w:num w:numId="5" w16cid:durableId="1701130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350"/>
    <w:rsid w:val="000015B4"/>
    <w:rsid w:val="0000209F"/>
    <w:rsid w:val="00003BFA"/>
    <w:rsid w:val="000059AB"/>
    <w:rsid w:val="00013A71"/>
    <w:rsid w:val="000142C4"/>
    <w:rsid w:val="00020A11"/>
    <w:rsid w:val="00022741"/>
    <w:rsid w:val="0003397A"/>
    <w:rsid w:val="00037164"/>
    <w:rsid w:val="0005311B"/>
    <w:rsid w:val="000615E8"/>
    <w:rsid w:val="00065D94"/>
    <w:rsid w:val="00074A28"/>
    <w:rsid w:val="00087674"/>
    <w:rsid w:val="0009449E"/>
    <w:rsid w:val="000A0FA3"/>
    <w:rsid w:val="000A408A"/>
    <w:rsid w:val="000B2F32"/>
    <w:rsid w:val="000B478C"/>
    <w:rsid w:val="000D1F16"/>
    <w:rsid w:val="00101891"/>
    <w:rsid w:val="00106DAE"/>
    <w:rsid w:val="00107547"/>
    <w:rsid w:val="001106CC"/>
    <w:rsid w:val="00114BD6"/>
    <w:rsid w:val="0011714D"/>
    <w:rsid w:val="00117F1D"/>
    <w:rsid w:val="00120808"/>
    <w:rsid w:val="00130568"/>
    <w:rsid w:val="00131269"/>
    <w:rsid w:val="00135537"/>
    <w:rsid w:val="001429EF"/>
    <w:rsid w:val="00143055"/>
    <w:rsid w:val="001439B8"/>
    <w:rsid w:val="00144A9E"/>
    <w:rsid w:val="00154C1F"/>
    <w:rsid w:val="00165279"/>
    <w:rsid w:val="00167071"/>
    <w:rsid w:val="0017480A"/>
    <w:rsid w:val="0018481C"/>
    <w:rsid w:val="001860EA"/>
    <w:rsid w:val="00187769"/>
    <w:rsid w:val="00196662"/>
    <w:rsid w:val="001A1261"/>
    <w:rsid w:val="001B0BAB"/>
    <w:rsid w:val="001B2B8D"/>
    <w:rsid w:val="001D0223"/>
    <w:rsid w:val="001D0562"/>
    <w:rsid w:val="001E3BA5"/>
    <w:rsid w:val="001E50C3"/>
    <w:rsid w:val="001F1640"/>
    <w:rsid w:val="001F58AF"/>
    <w:rsid w:val="00207D2F"/>
    <w:rsid w:val="00214C27"/>
    <w:rsid w:val="00223FE3"/>
    <w:rsid w:val="00226339"/>
    <w:rsid w:val="00233167"/>
    <w:rsid w:val="002368B6"/>
    <w:rsid w:val="002423E9"/>
    <w:rsid w:val="0025721A"/>
    <w:rsid w:val="00260FCD"/>
    <w:rsid w:val="002621E5"/>
    <w:rsid w:val="00274E50"/>
    <w:rsid w:val="002751B0"/>
    <w:rsid w:val="00276E20"/>
    <w:rsid w:val="002801E1"/>
    <w:rsid w:val="002864A4"/>
    <w:rsid w:val="00295FF9"/>
    <w:rsid w:val="0029677F"/>
    <w:rsid w:val="002A4786"/>
    <w:rsid w:val="002B3AAE"/>
    <w:rsid w:val="002C3A01"/>
    <w:rsid w:val="002E67DB"/>
    <w:rsid w:val="00301B47"/>
    <w:rsid w:val="003026B9"/>
    <w:rsid w:val="00303AE1"/>
    <w:rsid w:val="00304C46"/>
    <w:rsid w:val="0031140D"/>
    <w:rsid w:val="003209A2"/>
    <w:rsid w:val="003252FD"/>
    <w:rsid w:val="0032668B"/>
    <w:rsid w:val="0032679E"/>
    <w:rsid w:val="00327C3F"/>
    <w:rsid w:val="0033426A"/>
    <w:rsid w:val="00337CD9"/>
    <w:rsid w:val="003502A1"/>
    <w:rsid w:val="00352BA9"/>
    <w:rsid w:val="00366F17"/>
    <w:rsid w:val="00374A38"/>
    <w:rsid w:val="00377AAB"/>
    <w:rsid w:val="0038082A"/>
    <w:rsid w:val="00385315"/>
    <w:rsid w:val="0039043B"/>
    <w:rsid w:val="00390B37"/>
    <w:rsid w:val="00392032"/>
    <w:rsid w:val="003A5927"/>
    <w:rsid w:val="003A5AAC"/>
    <w:rsid w:val="003B195B"/>
    <w:rsid w:val="003B1E4E"/>
    <w:rsid w:val="003B3BDE"/>
    <w:rsid w:val="003B7241"/>
    <w:rsid w:val="003C2B55"/>
    <w:rsid w:val="003C37E7"/>
    <w:rsid w:val="003C4B38"/>
    <w:rsid w:val="003C4CD2"/>
    <w:rsid w:val="003C535E"/>
    <w:rsid w:val="003C718F"/>
    <w:rsid w:val="003C78C4"/>
    <w:rsid w:val="003D5BA1"/>
    <w:rsid w:val="003E3B4F"/>
    <w:rsid w:val="003E3B68"/>
    <w:rsid w:val="003E4A17"/>
    <w:rsid w:val="003F3D18"/>
    <w:rsid w:val="003F408C"/>
    <w:rsid w:val="004035E1"/>
    <w:rsid w:val="00403894"/>
    <w:rsid w:val="004207F8"/>
    <w:rsid w:val="004238A4"/>
    <w:rsid w:val="0043187A"/>
    <w:rsid w:val="004341F2"/>
    <w:rsid w:val="004424C4"/>
    <w:rsid w:val="00442D04"/>
    <w:rsid w:val="00452B39"/>
    <w:rsid w:val="004610D0"/>
    <w:rsid w:val="0046648B"/>
    <w:rsid w:val="00467A71"/>
    <w:rsid w:val="00484180"/>
    <w:rsid w:val="0048420A"/>
    <w:rsid w:val="0049121C"/>
    <w:rsid w:val="00492273"/>
    <w:rsid w:val="004940AD"/>
    <w:rsid w:val="0049715C"/>
    <w:rsid w:val="004A129A"/>
    <w:rsid w:val="004A17FD"/>
    <w:rsid w:val="004A5141"/>
    <w:rsid w:val="004B5629"/>
    <w:rsid w:val="004B6282"/>
    <w:rsid w:val="004C6E7D"/>
    <w:rsid w:val="004D7875"/>
    <w:rsid w:val="004E3803"/>
    <w:rsid w:val="004E5491"/>
    <w:rsid w:val="004E78C3"/>
    <w:rsid w:val="005048F5"/>
    <w:rsid w:val="00506A66"/>
    <w:rsid w:val="00510F6A"/>
    <w:rsid w:val="00511626"/>
    <w:rsid w:val="0051381E"/>
    <w:rsid w:val="0051507B"/>
    <w:rsid w:val="0052249B"/>
    <w:rsid w:val="00527105"/>
    <w:rsid w:val="005440C2"/>
    <w:rsid w:val="0054565B"/>
    <w:rsid w:val="00545C26"/>
    <w:rsid w:val="0055111D"/>
    <w:rsid w:val="00552FDB"/>
    <w:rsid w:val="00555411"/>
    <w:rsid w:val="00556537"/>
    <w:rsid w:val="00560806"/>
    <w:rsid w:val="005675A1"/>
    <w:rsid w:val="005720ED"/>
    <w:rsid w:val="00586F68"/>
    <w:rsid w:val="0058731E"/>
    <w:rsid w:val="00587C14"/>
    <w:rsid w:val="0059571C"/>
    <w:rsid w:val="005A00CD"/>
    <w:rsid w:val="005A6352"/>
    <w:rsid w:val="005B1045"/>
    <w:rsid w:val="005C3C1A"/>
    <w:rsid w:val="005E607A"/>
    <w:rsid w:val="005F04D3"/>
    <w:rsid w:val="005F1902"/>
    <w:rsid w:val="005F35F6"/>
    <w:rsid w:val="005F55F7"/>
    <w:rsid w:val="00602D03"/>
    <w:rsid w:val="00604C50"/>
    <w:rsid w:val="00611862"/>
    <w:rsid w:val="00614AB6"/>
    <w:rsid w:val="00615F09"/>
    <w:rsid w:val="006179B2"/>
    <w:rsid w:val="006204D7"/>
    <w:rsid w:val="00624059"/>
    <w:rsid w:val="00625845"/>
    <w:rsid w:val="00632E6A"/>
    <w:rsid w:val="0064030C"/>
    <w:rsid w:val="00642D78"/>
    <w:rsid w:val="006457B8"/>
    <w:rsid w:val="00660B2C"/>
    <w:rsid w:val="006626FE"/>
    <w:rsid w:val="00666A4F"/>
    <w:rsid w:val="0067778A"/>
    <w:rsid w:val="006821C1"/>
    <w:rsid w:val="00684FBF"/>
    <w:rsid w:val="0068553B"/>
    <w:rsid w:val="00686973"/>
    <w:rsid w:val="00686AE5"/>
    <w:rsid w:val="0069298F"/>
    <w:rsid w:val="006A1A8C"/>
    <w:rsid w:val="006B33D4"/>
    <w:rsid w:val="006B60C8"/>
    <w:rsid w:val="006C1921"/>
    <w:rsid w:val="006C4CBD"/>
    <w:rsid w:val="006D1726"/>
    <w:rsid w:val="006D5CD0"/>
    <w:rsid w:val="006D6312"/>
    <w:rsid w:val="006D7B69"/>
    <w:rsid w:val="006F284A"/>
    <w:rsid w:val="006F5682"/>
    <w:rsid w:val="006F6391"/>
    <w:rsid w:val="006F7967"/>
    <w:rsid w:val="00702C0F"/>
    <w:rsid w:val="00704DF3"/>
    <w:rsid w:val="00707780"/>
    <w:rsid w:val="00712725"/>
    <w:rsid w:val="00713CE5"/>
    <w:rsid w:val="0072370B"/>
    <w:rsid w:val="0072505B"/>
    <w:rsid w:val="00732331"/>
    <w:rsid w:val="007401ED"/>
    <w:rsid w:val="00745BC9"/>
    <w:rsid w:val="00755DB3"/>
    <w:rsid w:val="00760E64"/>
    <w:rsid w:val="007623F5"/>
    <w:rsid w:val="00765025"/>
    <w:rsid w:val="007676D7"/>
    <w:rsid w:val="00774A08"/>
    <w:rsid w:val="00784754"/>
    <w:rsid w:val="007907C4"/>
    <w:rsid w:val="007C2DCA"/>
    <w:rsid w:val="007D0560"/>
    <w:rsid w:val="007D25AB"/>
    <w:rsid w:val="007E4CA0"/>
    <w:rsid w:val="007F4031"/>
    <w:rsid w:val="007F4DCC"/>
    <w:rsid w:val="00804447"/>
    <w:rsid w:val="00804E79"/>
    <w:rsid w:val="00812271"/>
    <w:rsid w:val="0081376C"/>
    <w:rsid w:val="0081454B"/>
    <w:rsid w:val="008151E7"/>
    <w:rsid w:val="008202F8"/>
    <w:rsid w:val="008236CB"/>
    <w:rsid w:val="00834711"/>
    <w:rsid w:val="00834902"/>
    <w:rsid w:val="0084311B"/>
    <w:rsid w:val="00844F0A"/>
    <w:rsid w:val="00852686"/>
    <w:rsid w:val="0087749E"/>
    <w:rsid w:val="00882607"/>
    <w:rsid w:val="00896633"/>
    <w:rsid w:val="008A1A38"/>
    <w:rsid w:val="008A669B"/>
    <w:rsid w:val="008B2AAB"/>
    <w:rsid w:val="008B46F3"/>
    <w:rsid w:val="008B5BF2"/>
    <w:rsid w:val="008C0FFE"/>
    <w:rsid w:val="008C180F"/>
    <w:rsid w:val="008C21E3"/>
    <w:rsid w:val="008C5CFD"/>
    <w:rsid w:val="008C646F"/>
    <w:rsid w:val="008C75D5"/>
    <w:rsid w:val="008D05F5"/>
    <w:rsid w:val="008D161A"/>
    <w:rsid w:val="008D3039"/>
    <w:rsid w:val="008D4596"/>
    <w:rsid w:val="008D47D3"/>
    <w:rsid w:val="008E56D6"/>
    <w:rsid w:val="008E6CFE"/>
    <w:rsid w:val="008F3159"/>
    <w:rsid w:val="008F653D"/>
    <w:rsid w:val="00901A6C"/>
    <w:rsid w:val="00901F03"/>
    <w:rsid w:val="00904553"/>
    <w:rsid w:val="00904C6E"/>
    <w:rsid w:val="00914F2A"/>
    <w:rsid w:val="0092390F"/>
    <w:rsid w:val="009267B8"/>
    <w:rsid w:val="00931E1E"/>
    <w:rsid w:val="0093643E"/>
    <w:rsid w:val="0095017B"/>
    <w:rsid w:val="00952B98"/>
    <w:rsid w:val="009553CF"/>
    <w:rsid w:val="00957A74"/>
    <w:rsid w:val="00960029"/>
    <w:rsid w:val="0096657B"/>
    <w:rsid w:val="00967DE5"/>
    <w:rsid w:val="00972126"/>
    <w:rsid w:val="00973012"/>
    <w:rsid w:val="00973826"/>
    <w:rsid w:val="009752C1"/>
    <w:rsid w:val="00983407"/>
    <w:rsid w:val="00990BBE"/>
    <w:rsid w:val="009910F7"/>
    <w:rsid w:val="00991C48"/>
    <w:rsid w:val="00992AB3"/>
    <w:rsid w:val="009A3DDF"/>
    <w:rsid w:val="009B46CB"/>
    <w:rsid w:val="009C45DA"/>
    <w:rsid w:val="009C685B"/>
    <w:rsid w:val="009D0CA3"/>
    <w:rsid w:val="009D355E"/>
    <w:rsid w:val="009D6F56"/>
    <w:rsid w:val="009D7970"/>
    <w:rsid w:val="009E61E6"/>
    <w:rsid w:val="009E6A42"/>
    <w:rsid w:val="009F17E0"/>
    <w:rsid w:val="009F414E"/>
    <w:rsid w:val="009F43CB"/>
    <w:rsid w:val="00A025CB"/>
    <w:rsid w:val="00A030EB"/>
    <w:rsid w:val="00A0474A"/>
    <w:rsid w:val="00A06F6F"/>
    <w:rsid w:val="00A14A4A"/>
    <w:rsid w:val="00A179DD"/>
    <w:rsid w:val="00A17C6C"/>
    <w:rsid w:val="00A245D2"/>
    <w:rsid w:val="00A37DA7"/>
    <w:rsid w:val="00A75A13"/>
    <w:rsid w:val="00A85211"/>
    <w:rsid w:val="00A91BF1"/>
    <w:rsid w:val="00A959D0"/>
    <w:rsid w:val="00AA283E"/>
    <w:rsid w:val="00AA778D"/>
    <w:rsid w:val="00AA798F"/>
    <w:rsid w:val="00AB27C9"/>
    <w:rsid w:val="00AB465F"/>
    <w:rsid w:val="00AB52C3"/>
    <w:rsid w:val="00AC0DF7"/>
    <w:rsid w:val="00AE02B0"/>
    <w:rsid w:val="00AE6DE2"/>
    <w:rsid w:val="00AE6E86"/>
    <w:rsid w:val="00AF5141"/>
    <w:rsid w:val="00AF6A34"/>
    <w:rsid w:val="00B0082A"/>
    <w:rsid w:val="00B3528B"/>
    <w:rsid w:val="00B3686B"/>
    <w:rsid w:val="00B40E67"/>
    <w:rsid w:val="00B41852"/>
    <w:rsid w:val="00B44DA7"/>
    <w:rsid w:val="00B50799"/>
    <w:rsid w:val="00B51C33"/>
    <w:rsid w:val="00B57E5D"/>
    <w:rsid w:val="00B62AD0"/>
    <w:rsid w:val="00B66C88"/>
    <w:rsid w:val="00B865CD"/>
    <w:rsid w:val="00B87BE9"/>
    <w:rsid w:val="00B909C9"/>
    <w:rsid w:val="00B92374"/>
    <w:rsid w:val="00BC09EC"/>
    <w:rsid w:val="00BC72E7"/>
    <w:rsid w:val="00BD07AD"/>
    <w:rsid w:val="00BD6564"/>
    <w:rsid w:val="00BE5DB4"/>
    <w:rsid w:val="00BF0DBB"/>
    <w:rsid w:val="00BF2879"/>
    <w:rsid w:val="00BF676B"/>
    <w:rsid w:val="00C110BD"/>
    <w:rsid w:val="00C12A66"/>
    <w:rsid w:val="00C26E8F"/>
    <w:rsid w:val="00C312AC"/>
    <w:rsid w:val="00C33B5F"/>
    <w:rsid w:val="00C33D89"/>
    <w:rsid w:val="00C60922"/>
    <w:rsid w:val="00C73F7A"/>
    <w:rsid w:val="00C84A65"/>
    <w:rsid w:val="00C93086"/>
    <w:rsid w:val="00C95101"/>
    <w:rsid w:val="00CA6C78"/>
    <w:rsid w:val="00CA6FE8"/>
    <w:rsid w:val="00CB2486"/>
    <w:rsid w:val="00CB3839"/>
    <w:rsid w:val="00CC1E96"/>
    <w:rsid w:val="00CD41CD"/>
    <w:rsid w:val="00CD542A"/>
    <w:rsid w:val="00CE0789"/>
    <w:rsid w:val="00CE7E61"/>
    <w:rsid w:val="00CF022B"/>
    <w:rsid w:val="00D03968"/>
    <w:rsid w:val="00D063DE"/>
    <w:rsid w:val="00D176C6"/>
    <w:rsid w:val="00D23A9E"/>
    <w:rsid w:val="00D24C82"/>
    <w:rsid w:val="00D27855"/>
    <w:rsid w:val="00D46E50"/>
    <w:rsid w:val="00D568EF"/>
    <w:rsid w:val="00D644DD"/>
    <w:rsid w:val="00D72E66"/>
    <w:rsid w:val="00D9048C"/>
    <w:rsid w:val="00DA0C84"/>
    <w:rsid w:val="00DA6BA0"/>
    <w:rsid w:val="00DB0D67"/>
    <w:rsid w:val="00DC45AF"/>
    <w:rsid w:val="00DE4C5B"/>
    <w:rsid w:val="00DE7A4B"/>
    <w:rsid w:val="00DE7A80"/>
    <w:rsid w:val="00DF01EF"/>
    <w:rsid w:val="00DF0B2C"/>
    <w:rsid w:val="00E0059A"/>
    <w:rsid w:val="00E03067"/>
    <w:rsid w:val="00E12C81"/>
    <w:rsid w:val="00E17252"/>
    <w:rsid w:val="00E174F0"/>
    <w:rsid w:val="00E266DA"/>
    <w:rsid w:val="00E3672F"/>
    <w:rsid w:val="00E40DF8"/>
    <w:rsid w:val="00E41D92"/>
    <w:rsid w:val="00E476F3"/>
    <w:rsid w:val="00E53725"/>
    <w:rsid w:val="00E70956"/>
    <w:rsid w:val="00E91316"/>
    <w:rsid w:val="00E97238"/>
    <w:rsid w:val="00EB0828"/>
    <w:rsid w:val="00EC1B91"/>
    <w:rsid w:val="00EC4D74"/>
    <w:rsid w:val="00EC5039"/>
    <w:rsid w:val="00EC5350"/>
    <w:rsid w:val="00EC597E"/>
    <w:rsid w:val="00EC6624"/>
    <w:rsid w:val="00ED27F2"/>
    <w:rsid w:val="00ED69A7"/>
    <w:rsid w:val="00EF3169"/>
    <w:rsid w:val="00F014A3"/>
    <w:rsid w:val="00F036C3"/>
    <w:rsid w:val="00F12F6F"/>
    <w:rsid w:val="00F1327F"/>
    <w:rsid w:val="00F201B9"/>
    <w:rsid w:val="00F20F7E"/>
    <w:rsid w:val="00F232C2"/>
    <w:rsid w:val="00F27914"/>
    <w:rsid w:val="00F36168"/>
    <w:rsid w:val="00F41C81"/>
    <w:rsid w:val="00F433D0"/>
    <w:rsid w:val="00F43D16"/>
    <w:rsid w:val="00F602B8"/>
    <w:rsid w:val="00F745C3"/>
    <w:rsid w:val="00F80F29"/>
    <w:rsid w:val="00F82213"/>
    <w:rsid w:val="00F8250D"/>
    <w:rsid w:val="00F93BEB"/>
    <w:rsid w:val="00F952F2"/>
    <w:rsid w:val="00FA16DD"/>
    <w:rsid w:val="00FA326A"/>
    <w:rsid w:val="00FA38B1"/>
    <w:rsid w:val="00FA4F26"/>
    <w:rsid w:val="00FB054A"/>
    <w:rsid w:val="00FC63A7"/>
    <w:rsid w:val="00FD2F06"/>
    <w:rsid w:val="00FD6B15"/>
    <w:rsid w:val="00FE6180"/>
    <w:rsid w:val="00FF1EC4"/>
    <w:rsid w:val="00FF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4B270"/>
  <w15:docId w15:val="{E1DFE31E-6D94-49FA-83AB-778D2755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9C4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5D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D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F06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537"/>
    <w:rPr>
      <w:rFonts w:ascii="Verdana" w:hAnsi="Verdana" w:cs="Verdana"/>
    </w:rPr>
  </w:style>
  <w:style w:type="paragraph" w:styleId="ListParagraph">
    <w:name w:val="List Paragraph"/>
    <w:basedOn w:val="Normal"/>
    <w:uiPriority w:val="99"/>
    <w:qFormat/>
    <w:rsid w:val="00C110BD"/>
    <w:pPr>
      <w:ind w:left="720"/>
      <w:contextualSpacing/>
    </w:pPr>
  </w:style>
  <w:style w:type="paragraph" w:customStyle="1" w:styleId="basic-paragraph">
    <w:name w:val="basic-paragraph"/>
    <w:basedOn w:val="Normal"/>
    <w:rsid w:val="00DC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963BA6D68194E885B470BD17F29F2" ma:contentTypeVersion="13" ma:contentTypeDescription="Create a new document." ma:contentTypeScope="" ma:versionID="ba30c107331eeb59d12d6bba83d0c6d7">
  <xsd:schema xmlns:xsd="http://www.w3.org/2001/XMLSchema" xmlns:xs="http://www.w3.org/2001/XMLSchema" xmlns:p="http://schemas.microsoft.com/office/2006/metadata/properties" xmlns:ns3="25581a5f-aae6-47e7-9d8c-a3a1b028569a" xmlns:ns4="4eae9404-d73c-4225-8d21-1d33b8b1e170" targetNamespace="http://schemas.microsoft.com/office/2006/metadata/properties" ma:root="true" ma:fieldsID="00cc276957888905977d4b8f8791b849" ns3:_="" ns4:_="">
    <xsd:import namespace="25581a5f-aae6-47e7-9d8c-a3a1b028569a"/>
    <xsd:import namespace="4eae9404-d73c-4225-8d21-1d33b8b1e1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81a5f-aae6-47e7-9d8c-a3a1b0285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e9404-d73c-4225-8d21-1d33b8b1e1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D4D421-1149-4E10-A988-4CD8DB91F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DE84-DDDE-4675-951E-8916C046D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81a5f-aae6-47e7-9d8c-a3a1b028569a"/>
    <ds:schemaRef ds:uri="4eae9404-d73c-4225-8d21-1d33b8b1e1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52A3D-8142-40BF-867B-4F56D8591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5C729D-6A7A-4FF2-AD66-6DACD3F12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2843</Words>
  <Characters>16209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Bojan Grgić</cp:lastModifiedBy>
  <cp:revision>2</cp:revision>
  <cp:lastPrinted>2022-12-15T09:10:00Z</cp:lastPrinted>
  <dcterms:created xsi:type="dcterms:W3CDTF">2022-12-16T07:21:00Z</dcterms:created>
  <dcterms:modified xsi:type="dcterms:W3CDTF">2022-12-16T07:21:00Z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0x010100ED2963BA6D68194E885B470BD17F29F2</vt:lpwstr>
  </property>
</Properties>
</file>