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3FCE3" w14:textId="1B35386A" w:rsidR="00BA5C3E" w:rsidRPr="00A733D4" w:rsidRDefault="007E4E13" w:rsidP="007E4E13">
      <w:pPr>
        <w:spacing w:after="0"/>
        <w:jc w:val="center"/>
        <w:rPr>
          <w:rFonts w:ascii="Times New Roman" w:hAnsi="Times New Roman" w:cs="Times New Roman"/>
          <w:sz w:val="24"/>
          <w:szCs w:val="24"/>
          <w:lang w:val="sr-Cyrl-CS"/>
        </w:rPr>
      </w:pPr>
      <w:r w:rsidRPr="00A733D4">
        <w:rPr>
          <w:rFonts w:ascii="Times New Roman" w:hAnsi="Times New Roman" w:cs="Times New Roman"/>
          <w:b/>
          <w:color w:val="000000"/>
          <w:sz w:val="24"/>
          <w:szCs w:val="24"/>
          <w:lang w:val="sr-Cyrl-CS"/>
        </w:rPr>
        <w:t>ПРЕДЛОГ ЗАКОНА</w:t>
      </w:r>
    </w:p>
    <w:p w14:paraId="0CC0826E" w14:textId="6121B30E" w:rsidR="00784BBB" w:rsidRPr="00A733D4" w:rsidRDefault="007E4E13" w:rsidP="007E4E13">
      <w:pPr>
        <w:spacing w:after="0"/>
        <w:jc w:val="center"/>
        <w:rPr>
          <w:rFonts w:ascii="Times New Roman" w:hAnsi="Times New Roman" w:cs="Times New Roman"/>
          <w:b/>
          <w:color w:val="000000"/>
          <w:sz w:val="24"/>
          <w:szCs w:val="24"/>
          <w:lang w:val="sr-Cyrl-CS"/>
        </w:rPr>
      </w:pPr>
      <w:r w:rsidRPr="00A733D4">
        <w:rPr>
          <w:rFonts w:ascii="Times New Roman" w:hAnsi="Times New Roman" w:cs="Times New Roman"/>
          <w:b/>
          <w:color w:val="000000"/>
          <w:sz w:val="24"/>
          <w:szCs w:val="24"/>
          <w:lang w:val="sr-Cyrl-CS"/>
        </w:rPr>
        <w:t>О ПРИВРЕМЕНОМ РЕГИСТРУ ДРЖАВЉАНА РЕПУБЛИКЕ СРБИЈЕ ОД 16 ДО 29 ГОДИНА КОЈИМА СЕ УПЛАЋУЈЕ НОВЧАНА ПОМОЋ ЗА УБЛАЖАВАЊЕ ПОСЛЕДИЦА ПАНДЕМИЈЕ БОЛЕСТИ CОVID-19 ИЗАЗВАНЕ ВИРУСОМ SARS-CОV-2</w:t>
      </w:r>
    </w:p>
    <w:p w14:paraId="64DEFD98" w14:textId="77777777" w:rsidR="007E4E13" w:rsidRPr="00A733D4" w:rsidRDefault="007E4E13" w:rsidP="007E4E13">
      <w:pPr>
        <w:spacing w:after="0"/>
        <w:jc w:val="center"/>
        <w:rPr>
          <w:rFonts w:ascii="Times New Roman" w:hAnsi="Times New Roman" w:cs="Times New Roman"/>
          <w:b/>
          <w:color w:val="000000"/>
          <w:sz w:val="24"/>
          <w:szCs w:val="24"/>
          <w:lang w:val="sr-Cyrl-CS"/>
        </w:rPr>
      </w:pPr>
    </w:p>
    <w:p w14:paraId="5CC168AA" w14:textId="50587F3D" w:rsidR="00BA5C3E" w:rsidRPr="00A733D4" w:rsidRDefault="00784BBB" w:rsidP="00784BBB">
      <w:pPr>
        <w:spacing w:after="120"/>
        <w:jc w:val="center"/>
        <w:rPr>
          <w:rFonts w:ascii="Times New Roman" w:hAnsi="Times New Roman" w:cs="Times New Roman"/>
          <w:sz w:val="24"/>
          <w:szCs w:val="24"/>
          <w:lang w:val="sr-Cyrl-CS"/>
        </w:rPr>
      </w:pPr>
      <w:r w:rsidRPr="00A733D4">
        <w:rPr>
          <w:rFonts w:ascii="Times New Roman" w:hAnsi="Times New Roman" w:cs="Times New Roman"/>
          <w:b/>
          <w:color w:val="000000"/>
          <w:sz w:val="24"/>
          <w:szCs w:val="24"/>
          <w:lang w:val="sr-Cyrl-CS"/>
        </w:rPr>
        <w:t xml:space="preserve"> </w:t>
      </w:r>
      <w:r w:rsidR="0076502A" w:rsidRPr="00A733D4">
        <w:rPr>
          <w:rFonts w:ascii="Times New Roman" w:hAnsi="Times New Roman" w:cs="Times New Roman"/>
          <w:b/>
          <w:color w:val="000000"/>
          <w:sz w:val="24"/>
          <w:szCs w:val="24"/>
          <w:lang w:val="sr-Cyrl-CS"/>
        </w:rPr>
        <w:t>Предмет закона</w:t>
      </w:r>
    </w:p>
    <w:p w14:paraId="02D92AD0"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Члан 1.</w:t>
      </w:r>
    </w:p>
    <w:p w14:paraId="604C1400" w14:textId="77777777" w:rsidR="00BA5C3E" w:rsidRPr="00A733D4" w:rsidRDefault="0076502A" w:rsidP="00C74BD8">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Овим законом уређују се сачињавање и вођење Привременог регистра држављана Републике Србије</w:t>
      </w:r>
      <w:r w:rsidR="00CC29C9" w:rsidRPr="00A733D4">
        <w:rPr>
          <w:rFonts w:ascii="Times New Roman" w:hAnsi="Times New Roman" w:cs="Times New Roman"/>
          <w:color w:val="000000"/>
          <w:sz w:val="24"/>
          <w:szCs w:val="24"/>
          <w:lang w:val="sr-Cyrl-CS"/>
        </w:rPr>
        <w:t xml:space="preserve"> од 16 до 29 година</w:t>
      </w:r>
      <w:r w:rsidRPr="00A733D4">
        <w:rPr>
          <w:rFonts w:ascii="Times New Roman" w:hAnsi="Times New Roman" w:cs="Times New Roman"/>
          <w:color w:val="000000"/>
          <w:sz w:val="24"/>
          <w:szCs w:val="24"/>
          <w:lang w:val="sr-Cyrl-CS"/>
        </w:rPr>
        <w:t>, којима се уплаћује новчана помоћ за ублажавање последица пандемије болести COVID-19 изазване вирусом SARS-CоV-2 (у даљем тексту: Привремени регистар), начин уплате новчане помоћи за ублажавање последица пандемије болести COVID-19 изазване вирусом SARS-CоV-2 држављанима Републике Србије</w:t>
      </w:r>
      <w:r w:rsidR="00CC29C9" w:rsidRPr="00A733D4">
        <w:rPr>
          <w:rFonts w:ascii="Times New Roman" w:hAnsi="Times New Roman" w:cs="Times New Roman"/>
          <w:color w:val="000000"/>
          <w:sz w:val="24"/>
          <w:szCs w:val="24"/>
          <w:lang w:val="sr-Cyrl-CS"/>
        </w:rPr>
        <w:t xml:space="preserve"> од 16 до 29 година</w:t>
      </w:r>
      <w:r w:rsidRPr="00A733D4">
        <w:rPr>
          <w:rFonts w:ascii="Times New Roman" w:hAnsi="Times New Roman" w:cs="Times New Roman"/>
          <w:color w:val="000000"/>
          <w:sz w:val="24"/>
          <w:szCs w:val="24"/>
          <w:lang w:val="sr-Cyrl-CS"/>
        </w:rPr>
        <w:t xml:space="preserve"> (у даљем тексту: новчана помоћ), као и друга питања која су од значаја за добијање новчане помоћи.</w:t>
      </w:r>
    </w:p>
    <w:p w14:paraId="61A824CF" w14:textId="77777777" w:rsidR="00BA5C3E" w:rsidRPr="00A733D4" w:rsidRDefault="0076502A" w:rsidP="00C2338E">
      <w:pPr>
        <w:spacing w:after="120"/>
        <w:jc w:val="center"/>
        <w:rPr>
          <w:rFonts w:ascii="Times New Roman" w:hAnsi="Times New Roman" w:cs="Times New Roman"/>
          <w:sz w:val="24"/>
          <w:szCs w:val="24"/>
          <w:lang w:val="sr-Cyrl-CS"/>
        </w:rPr>
      </w:pPr>
      <w:r w:rsidRPr="00A733D4">
        <w:rPr>
          <w:rFonts w:ascii="Times New Roman" w:hAnsi="Times New Roman" w:cs="Times New Roman"/>
          <w:b/>
          <w:color w:val="000000"/>
          <w:sz w:val="24"/>
          <w:szCs w:val="24"/>
          <w:lang w:val="sr-Cyrl-CS"/>
        </w:rPr>
        <w:t>Значење израза</w:t>
      </w:r>
    </w:p>
    <w:p w14:paraId="0A98FDC2"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Члан 2.</w:t>
      </w:r>
    </w:p>
    <w:p w14:paraId="2A4BA5D0" w14:textId="77777777" w:rsidR="00BA5C3E" w:rsidRPr="00A733D4" w:rsidRDefault="0076502A" w:rsidP="00C74BD8">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У смислу овог закона, поједини изрази имају следеће значење:</w:t>
      </w:r>
    </w:p>
    <w:p w14:paraId="3324E817" w14:textId="35775BAB" w:rsidR="00BA5C3E" w:rsidRPr="00A733D4" w:rsidRDefault="0076502A" w:rsidP="00C74BD8">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 xml:space="preserve">1) </w:t>
      </w:r>
      <w:r w:rsidR="00784615" w:rsidRPr="00A733D4">
        <w:rPr>
          <w:rFonts w:ascii="Times New Roman" w:hAnsi="Times New Roman" w:cs="Times New Roman"/>
          <w:color w:val="000000"/>
          <w:sz w:val="24"/>
          <w:szCs w:val="24"/>
          <w:lang w:val="sr-Cyrl-CS"/>
        </w:rPr>
        <w:t>„</w:t>
      </w:r>
      <w:r w:rsidR="00AD3C2A" w:rsidRPr="00A733D4">
        <w:rPr>
          <w:rFonts w:ascii="Times New Roman" w:hAnsi="Times New Roman" w:cs="Times New Roman"/>
          <w:color w:val="000000"/>
          <w:sz w:val="24"/>
          <w:szCs w:val="24"/>
          <w:lang w:val="sr-Cyrl-CS"/>
        </w:rPr>
        <w:t xml:space="preserve">држављанин </w:t>
      </w:r>
      <w:r w:rsidRPr="00A733D4">
        <w:rPr>
          <w:rFonts w:ascii="Times New Roman" w:hAnsi="Times New Roman" w:cs="Times New Roman"/>
          <w:color w:val="000000"/>
          <w:sz w:val="24"/>
          <w:szCs w:val="24"/>
          <w:lang w:val="sr-Cyrl-CS"/>
        </w:rPr>
        <w:t>Републике Србије</w:t>
      </w:r>
      <w:r w:rsidR="005A4D34" w:rsidRPr="00A733D4">
        <w:rPr>
          <w:rFonts w:ascii="Times New Roman" w:hAnsi="Times New Roman" w:cs="Times New Roman"/>
          <w:color w:val="000000"/>
          <w:sz w:val="24"/>
          <w:szCs w:val="24"/>
          <w:lang w:val="sr-Cyrl-CS"/>
        </w:rPr>
        <w:t xml:space="preserve"> од 16 до 29 година</w:t>
      </w:r>
      <w:r w:rsidR="00C74BD8" w:rsidRPr="00A733D4">
        <w:rPr>
          <w:rFonts w:ascii="Times New Roman" w:hAnsi="Times New Roman" w:cs="Times New Roman"/>
          <w:color w:val="000000"/>
          <w:sz w:val="24"/>
          <w:szCs w:val="24"/>
          <w:lang w:val="sr-Cyrl-CS"/>
        </w:rPr>
        <w:t>”</w:t>
      </w:r>
      <w:r w:rsidR="00CC29C9" w:rsidRPr="00A733D4">
        <w:rPr>
          <w:rFonts w:ascii="Times New Roman" w:hAnsi="Times New Roman" w:cs="Times New Roman"/>
          <w:color w:val="000000"/>
          <w:sz w:val="24"/>
          <w:szCs w:val="24"/>
          <w:lang w:val="sr-Cyrl-CS"/>
        </w:rPr>
        <w:t xml:space="preserve"> (у даљем тексту: </w:t>
      </w:r>
      <w:r w:rsidR="00784615" w:rsidRPr="00A733D4">
        <w:rPr>
          <w:rFonts w:ascii="Times New Roman" w:hAnsi="Times New Roman" w:cs="Times New Roman"/>
          <w:color w:val="000000"/>
          <w:sz w:val="24"/>
          <w:szCs w:val="24"/>
          <w:lang w:val="sr-Cyrl-CS"/>
        </w:rPr>
        <w:t xml:space="preserve">прималац </w:t>
      </w:r>
      <w:r w:rsidR="00CC29C9" w:rsidRPr="00A733D4">
        <w:rPr>
          <w:rFonts w:ascii="Times New Roman" w:hAnsi="Times New Roman" w:cs="Times New Roman"/>
          <w:color w:val="000000"/>
          <w:sz w:val="24"/>
          <w:szCs w:val="24"/>
          <w:lang w:val="sr-Cyrl-CS"/>
        </w:rPr>
        <w:t>новчане помоћи)</w:t>
      </w:r>
      <w:r w:rsidRPr="00A733D4">
        <w:rPr>
          <w:rFonts w:ascii="Times New Roman" w:hAnsi="Times New Roman" w:cs="Times New Roman"/>
          <w:color w:val="000000"/>
          <w:sz w:val="24"/>
          <w:szCs w:val="24"/>
          <w:lang w:val="sr-Cyrl-CS"/>
        </w:rPr>
        <w:t xml:space="preserve"> је физичко лице </w:t>
      </w:r>
      <w:r w:rsidR="00E3051E" w:rsidRPr="00A733D4">
        <w:rPr>
          <w:rFonts w:ascii="Times New Roman" w:hAnsi="Times New Roman" w:cs="Times New Roman"/>
          <w:color w:val="000000"/>
          <w:sz w:val="24"/>
          <w:szCs w:val="24"/>
          <w:lang w:val="sr-Cyrl-CS"/>
        </w:rPr>
        <w:t xml:space="preserve">од навршених 16 до навршених 29 година живота, </w:t>
      </w:r>
      <w:r w:rsidR="00CD0884" w:rsidRPr="00A733D4">
        <w:rPr>
          <w:rFonts w:ascii="Times New Roman" w:hAnsi="Times New Roman" w:cs="Times New Roman"/>
          <w:color w:val="000000"/>
          <w:sz w:val="24"/>
          <w:szCs w:val="24"/>
          <w:lang w:val="sr-Cyrl-CS"/>
        </w:rPr>
        <w:t>на дан ступања на снагу овог закона,</w:t>
      </w:r>
      <w:r w:rsidRPr="00A733D4">
        <w:rPr>
          <w:rFonts w:ascii="Times New Roman" w:hAnsi="Times New Roman" w:cs="Times New Roman"/>
          <w:color w:val="000000"/>
          <w:sz w:val="24"/>
          <w:szCs w:val="24"/>
          <w:lang w:val="sr-Cyrl-CS"/>
        </w:rPr>
        <w:t xml:space="preserve"> које је држављанин Републике Србије, које има пребивалиште на територији Републике Србије у складу са законом којим се уређују пребивалиште и боравиште грађана, које поседује важећу личну карту и које се пријави за уплату новчане помоћи у складу са овим законом;</w:t>
      </w:r>
    </w:p>
    <w:p w14:paraId="29E897CB" w14:textId="77777777" w:rsidR="00BA5C3E" w:rsidRPr="00A733D4" w:rsidRDefault="00E3051E" w:rsidP="00C74BD8">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2</w:t>
      </w:r>
      <w:r w:rsidR="0076502A" w:rsidRPr="00A733D4">
        <w:rPr>
          <w:rFonts w:ascii="Times New Roman" w:hAnsi="Times New Roman" w:cs="Times New Roman"/>
          <w:color w:val="000000"/>
          <w:sz w:val="24"/>
          <w:szCs w:val="24"/>
          <w:lang w:val="sr-Cyrl-CS"/>
        </w:rPr>
        <w:t xml:space="preserve">) „прималац новчане социјалне помоћи” </w:t>
      </w:r>
      <w:r w:rsidR="00775F72" w:rsidRPr="00A733D4">
        <w:rPr>
          <w:rFonts w:ascii="Times New Roman" w:hAnsi="Times New Roman" w:cs="Times New Roman"/>
          <w:color w:val="000000"/>
          <w:sz w:val="24"/>
          <w:szCs w:val="24"/>
          <w:lang w:val="sr-Cyrl-CS"/>
        </w:rPr>
        <w:t>је физичко лице од навршених 16 до навршених 29 година живота, на дан ступања на снагу овог закона</w:t>
      </w:r>
      <w:r w:rsidR="00CC29C9" w:rsidRPr="00A733D4">
        <w:rPr>
          <w:rFonts w:ascii="Times New Roman" w:hAnsi="Times New Roman" w:cs="Times New Roman"/>
          <w:color w:val="000000"/>
          <w:sz w:val="24"/>
          <w:szCs w:val="24"/>
          <w:lang w:val="sr-Cyrl-CS"/>
        </w:rPr>
        <w:t xml:space="preserve">, које је </w:t>
      </w:r>
      <w:r w:rsidR="0076502A" w:rsidRPr="00A733D4">
        <w:rPr>
          <w:rFonts w:ascii="Times New Roman" w:hAnsi="Times New Roman" w:cs="Times New Roman"/>
          <w:color w:val="000000"/>
          <w:sz w:val="24"/>
          <w:szCs w:val="24"/>
          <w:lang w:val="sr-Cyrl-CS"/>
        </w:rPr>
        <w:t xml:space="preserve">држављанин Републике Србије </w:t>
      </w:r>
      <w:r w:rsidR="00CC29C9" w:rsidRPr="00A733D4">
        <w:rPr>
          <w:rFonts w:ascii="Times New Roman" w:hAnsi="Times New Roman" w:cs="Times New Roman"/>
          <w:color w:val="000000"/>
          <w:sz w:val="24"/>
          <w:szCs w:val="24"/>
          <w:lang w:val="sr-Cyrl-CS"/>
        </w:rPr>
        <w:t xml:space="preserve">и које </w:t>
      </w:r>
      <w:r w:rsidR="0076502A" w:rsidRPr="00A733D4">
        <w:rPr>
          <w:rFonts w:ascii="Times New Roman" w:hAnsi="Times New Roman" w:cs="Times New Roman"/>
          <w:color w:val="000000"/>
          <w:sz w:val="24"/>
          <w:szCs w:val="24"/>
          <w:lang w:val="sr-Cyrl-CS"/>
        </w:rPr>
        <w:t>на дан ступања на снагу овог закона остварује новчану социјалну помоћ у смислу закона којим се уређује социјална заштита;</w:t>
      </w:r>
    </w:p>
    <w:p w14:paraId="5B140DA0" w14:textId="77777777" w:rsidR="00BA5C3E" w:rsidRPr="00A733D4" w:rsidRDefault="00E3051E" w:rsidP="00C74BD8">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3</w:t>
      </w:r>
      <w:r w:rsidR="0076502A" w:rsidRPr="00A733D4">
        <w:rPr>
          <w:rFonts w:ascii="Times New Roman" w:hAnsi="Times New Roman" w:cs="Times New Roman"/>
          <w:color w:val="000000"/>
          <w:sz w:val="24"/>
          <w:szCs w:val="24"/>
          <w:lang w:val="sr-Cyrl-CS"/>
        </w:rPr>
        <w:t xml:space="preserve">) „лице у заводу за извршење кривичних санкција” </w:t>
      </w:r>
      <w:r w:rsidR="00775F72" w:rsidRPr="00A733D4">
        <w:rPr>
          <w:rFonts w:ascii="Times New Roman" w:hAnsi="Times New Roman" w:cs="Times New Roman"/>
          <w:color w:val="000000"/>
          <w:sz w:val="24"/>
          <w:szCs w:val="24"/>
          <w:lang w:val="sr-Cyrl-CS"/>
        </w:rPr>
        <w:t>је физичко лице од навршених 16 до навршених 29 година живота, на дан ступања на снагу овог закона</w:t>
      </w:r>
      <w:r w:rsidR="0076502A" w:rsidRPr="00A733D4">
        <w:rPr>
          <w:rFonts w:ascii="Times New Roman" w:hAnsi="Times New Roman" w:cs="Times New Roman"/>
          <w:color w:val="000000"/>
          <w:sz w:val="24"/>
          <w:szCs w:val="24"/>
          <w:lang w:val="sr-Cyrl-CS"/>
        </w:rPr>
        <w:t>, које је држављанин Републике Србије и над којим се на дан ступања на снагу овог закона спроводи мера притвора, казна затвора или друга кривична санкција у заводу за извршење кривичних санкција у складу са законом којим се уређује извршење кривичних санкција</w:t>
      </w:r>
      <w:r w:rsidR="00F03680" w:rsidRPr="00A733D4">
        <w:rPr>
          <w:rFonts w:ascii="Times New Roman" w:hAnsi="Times New Roman" w:cs="Times New Roman"/>
          <w:color w:val="000000"/>
          <w:sz w:val="24"/>
          <w:szCs w:val="24"/>
          <w:lang w:val="sr-Cyrl-CS"/>
        </w:rPr>
        <w:t>, односно у складу са законом који се примењује према малолетним учиниоцима кривичних дела</w:t>
      </w:r>
      <w:r w:rsidR="0076502A" w:rsidRPr="00A733D4">
        <w:rPr>
          <w:rFonts w:ascii="Times New Roman" w:hAnsi="Times New Roman" w:cs="Times New Roman"/>
          <w:color w:val="000000"/>
          <w:sz w:val="24"/>
          <w:szCs w:val="24"/>
          <w:lang w:val="sr-Cyrl-CS"/>
        </w:rPr>
        <w:t>;</w:t>
      </w:r>
    </w:p>
    <w:p w14:paraId="2B5BACE3" w14:textId="77777777" w:rsidR="00BA5C3E" w:rsidRPr="00A733D4" w:rsidRDefault="00E3051E"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4</w:t>
      </w:r>
      <w:r w:rsidR="0076502A" w:rsidRPr="00A733D4">
        <w:rPr>
          <w:rFonts w:ascii="Times New Roman" w:hAnsi="Times New Roman" w:cs="Times New Roman"/>
          <w:color w:val="000000"/>
          <w:sz w:val="24"/>
          <w:szCs w:val="24"/>
          <w:lang w:val="sr-Cyrl-CS"/>
        </w:rPr>
        <w:t xml:space="preserve">) „новчана помоћ” је накнада коју Република Србија – Министарство финансија, преко Управе за трезор исплаћује, у складу са овим законом, </w:t>
      </w:r>
      <w:r w:rsidR="00A806D6" w:rsidRPr="00A733D4">
        <w:rPr>
          <w:rFonts w:ascii="Times New Roman" w:hAnsi="Times New Roman" w:cs="Times New Roman"/>
          <w:color w:val="000000"/>
          <w:sz w:val="24"/>
          <w:szCs w:val="24"/>
          <w:lang w:val="sr-Cyrl-CS"/>
        </w:rPr>
        <w:t xml:space="preserve">примаоцу </w:t>
      </w:r>
      <w:r w:rsidR="00CC29C9" w:rsidRPr="00A733D4">
        <w:rPr>
          <w:rFonts w:ascii="Times New Roman" w:hAnsi="Times New Roman" w:cs="Times New Roman"/>
          <w:color w:val="000000"/>
          <w:sz w:val="24"/>
          <w:szCs w:val="24"/>
          <w:lang w:val="sr-Cyrl-CS"/>
        </w:rPr>
        <w:t>новчане помоћи</w:t>
      </w:r>
      <w:r w:rsidR="0076502A" w:rsidRPr="00A733D4">
        <w:rPr>
          <w:rFonts w:ascii="Times New Roman" w:hAnsi="Times New Roman" w:cs="Times New Roman"/>
          <w:color w:val="000000"/>
          <w:sz w:val="24"/>
          <w:szCs w:val="24"/>
          <w:lang w:val="sr-Cyrl-CS"/>
        </w:rPr>
        <w:t>,</w:t>
      </w:r>
      <w:r w:rsidR="00784615" w:rsidRPr="00A733D4">
        <w:rPr>
          <w:rFonts w:ascii="Times New Roman" w:hAnsi="Times New Roman" w:cs="Times New Roman"/>
          <w:color w:val="000000"/>
          <w:sz w:val="24"/>
          <w:szCs w:val="24"/>
          <w:lang w:val="sr-Cyrl-CS"/>
        </w:rPr>
        <w:t xml:space="preserve"> и лицима из тач. 2) и 3) овог члана</w:t>
      </w:r>
      <w:r w:rsidR="0076502A" w:rsidRPr="00A733D4">
        <w:rPr>
          <w:rFonts w:ascii="Times New Roman" w:hAnsi="Times New Roman" w:cs="Times New Roman"/>
          <w:color w:val="000000"/>
          <w:sz w:val="24"/>
          <w:szCs w:val="24"/>
          <w:lang w:val="sr-Cyrl-CS"/>
        </w:rPr>
        <w:t xml:space="preserve"> у износу од </w:t>
      </w:r>
      <w:r w:rsidR="005657F4" w:rsidRPr="00A733D4">
        <w:rPr>
          <w:rFonts w:ascii="Times New Roman" w:hAnsi="Times New Roman" w:cs="Times New Roman"/>
          <w:color w:val="000000"/>
          <w:sz w:val="24"/>
          <w:szCs w:val="24"/>
          <w:lang w:val="sr-Cyrl-CS"/>
        </w:rPr>
        <w:t>100</w:t>
      </w:r>
      <w:r w:rsidR="0076502A" w:rsidRPr="00A733D4">
        <w:rPr>
          <w:rFonts w:ascii="Times New Roman" w:hAnsi="Times New Roman" w:cs="Times New Roman"/>
          <w:color w:val="000000"/>
          <w:sz w:val="24"/>
          <w:szCs w:val="24"/>
          <w:lang w:val="sr-Cyrl-CS"/>
        </w:rPr>
        <w:t xml:space="preserve"> евра у динарској противвредности по званичном средњем курсу динара према евру који утврђује Народна банка Србије на дан ступања на снагу овог закона.</w:t>
      </w:r>
    </w:p>
    <w:p w14:paraId="77043A4E"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b/>
          <w:color w:val="000000"/>
          <w:sz w:val="24"/>
          <w:szCs w:val="24"/>
          <w:lang w:val="sr-Cyrl-CS"/>
        </w:rPr>
        <w:lastRenderedPageBreak/>
        <w:t>Привремени регистар</w:t>
      </w:r>
    </w:p>
    <w:p w14:paraId="783DCB3A" w14:textId="77777777" w:rsidR="00BA5C3E" w:rsidRPr="00A733D4" w:rsidRDefault="0076502A" w:rsidP="00C2338E">
      <w:pPr>
        <w:spacing w:after="120"/>
        <w:jc w:val="center"/>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Члан 3.</w:t>
      </w:r>
    </w:p>
    <w:p w14:paraId="75AA6AE0" w14:textId="77777777"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Ради уплате новчане помоћи Министарство финансија сачињава и води Привремени регистар.</w:t>
      </w:r>
    </w:p>
    <w:p w14:paraId="25D3087D" w14:textId="77777777"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Привремени регистар из става 1. овог члана садржи следеће податке:</w:t>
      </w:r>
    </w:p>
    <w:p w14:paraId="2BF979A7" w14:textId="77777777"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 xml:space="preserve">1) податке које </w:t>
      </w:r>
      <w:r w:rsidR="00784615" w:rsidRPr="00A733D4">
        <w:rPr>
          <w:rFonts w:ascii="Times New Roman" w:hAnsi="Times New Roman" w:cs="Times New Roman"/>
          <w:color w:val="000000"/>
          <w:sz w:val="24"/>
          <w:szCs w:val="24"/>
          <w:lang w:val="sr-Cyrl-CS"/>
        </w:rPr>
        <w:t xml:space="preserve">прималац </w:t>
      </w:r>
      <w:r w:rsidR="00CC29C9" w:rsidRPr="00A733D4">
        <w:rPr>
          <w:rFonts w:ascii="Times New Roman" w:hAnsi="Times New Roman" w:cs="Times New Roman"/>
          <w:color w:val="000000"/>
          <w:sz w:val="24"/>
          <w:szCs w:val="24"/>
          <w:lang w:val="sr-Cyrl-CS"/>
        </w:rPr>
        <w:t>новчане помоћи</w:t>
      </w:r>
      <w:r w:rsidR="00784615" w:rsidRPr="00A733D4">
        <w:rPr>
          <w:rFonts w:ascii="Times New Roman" w:hAnsi="Times New Roman" w:cs="Times New Roman"/>
          <w:color w:val="000000"/>
          <w:sz w:val="24"/>
          <w:szCs w:val="24"/>
          <w:lang w:val="sr-Cyrl-CS"/>
        </w:rPr>
        <w:t xml:space="preserve"> </w:t>
      </w:r>
      <w:r w:rsidRPr="00A733D4">
        <w:rPr>
          <w:rFonts w:ascii="Times New Roman" w:hAnsi="Times New Roman" w:cs="Times New Roman"/>
          <w:color w:val="000000"/>
          <w:sz w:val="24"/>
          <w:szCs w:val="24"/>
          <w:lang w:val="sr-Cyrl-CS"/>
        </w:rPr>
        <w:t>доставља Министарству финансија:</w:t>
      </w:r>
    </w:p>
    <w:p w14:paraId="1CBCD822" w14:textId="509F41BD"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(1) ј</w:t>
      </w:r>
      <w:r w:rsidR="00C864A4" w:rsidRPr="00A733D4">
        <w:rPr>
          <w:rFonts w:ascii="Times New Roman" w:hAnsi="Times New Roman" w:cs="Times New Roman"/>
          <w:color w:val="000000"/>
          <w:sz w:val="24"/>
          <w:szCs w:val="24"/>
          <w:lang w:val="sr-Cyrl-CS"/>
        </w:rPr>
        <w:t>единствени матични број грађана,</w:t>
      </w:r>
    </w:p>
    <w:p w14:paraId="13BC4960" w14:textId="042FE2E8"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(2) реги</w:t>
      </w:r>
      <w:r w:rsidR="00C864A4" w:rsidRPr="00A733D4">
        <w:rPr>
          <w:rFonts w:ascii="Times New Roman" w:hAnsi="Times New Roman" w:cs="Times New Roman"/>
          <w:color w:val="000000"/>
          <w:sz w:val="24"/>
          <w:szCs w:val="24"/>
          <w:lang w:val="sr-Cyrl-CS"/>
        </w:rPr>
        <w:t>старски број важеће личне карте,</w:t>
      </w:r>
    </w:p>
    <w:p w14:paraId="3957A41E" w14:textId="2770B086"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 xml:space="preserve">(3) назив банке код које je отворен или ће бити отворен рачун тог </w:t>
      </w:r>
      <w:r w:rsidR="002130C3" w:rsidRPr="00A733D4">
        <w:rPr>
          <w:rFonts w:ascii="Times New Roman" w:hAnsi="Times New Roman" w:cs="Times New Roman"/>
          <w:color w:val="000000"/>
          <w:sz w:val="24"/>
          <w:szCs w:val="24"/>
          <w:lang w:val="sr-Cyrl-CS"/>
        </w:rPr>
        <w:t xml:space="preserve">примаоца новчане помоћи </w:t>
      </w:r>
      <w:r w:rsidRPr="00A733D4">
        <w:rPr>
          <w:rFonts w:ascii="Times New Roman" w:hAnsi="Times New Roman" w:cs="Times New Roman"/>
          <w:color w:val="000000"/>
          <w:sz w:val="24"/>
          <w:szCs w:val="24"/>
          <w:lang w:val="sr-Cyrl-CS"/>
        </w:rPr>
        <w:t>на ко</w:t>
      </w:r>
      <w:r w:rsidR="009C7FEF" w:rsidRPr="00A733D4">
        <w:rPr>
          <w:rFonts w:ascii="Times New Roman" w:hAnsi="Times New Roman" w:cs="Times New Roman"/>
          <w:color w:val="000000"/>
          <w:sz w:val="24"/>
          <w:szCs w:val="24"/>
          <w:lang w:val="sr-Cyrl-CS"/>
        </w:rPr>
        <w:t>ји ће се уплатити новчана помоћ;</w:t>
      </w:r>
    </w:p>
    <w:p w14:paraId="723FEE3C" w14:textId="77777777" w:rsidR="00BA5C3E" w:rsidRPr="00A733D4" w:rsidRDefault="00A71A56"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2</w:t>
      </w:r>
      <w:r w:rsidR="0076502A" w:rsidRPr="00A733D4">
        <w:rPr>
          <w:rFonts w:ascii="Times New Roman" w:hAnsi="Times New Roman" w:cs="Times New Roman"/>
          <w:color w:val="000000"/>
          <w:sz w:val="24"/>
          <w:szCs w:val="24"/>
          <w:lang w:val="sr-Cyrl-CS"/>
        </w:rPr>
        <w:t>) податке о примаоцу новчане социјалне помоћи које Министарство за рад, запошљавање, борачка и социјална питања доставља Министарству финансија, на дан ступања на снагу овог закона:</w:t>
      </w:r>
    </w:p>
    <w:p w14:paraId="19A35DC0" w14:textId="2BD629B0" w:rsidR="00BA5C3E" w:rsidRPr="00A733D4" w:rsidRDefault="00C864A4"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(1) име и презиме,</w:t>
      </w:r>
    </w:p>
    <w:p w14:paraId="2B503C3C" w14:textId="3AFF909D"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(2) ј</w:t>
      </w:r>
      <w:r w:rsidR="00C864A4" w:rsidRPr="00A733D4">
        <w:rPr>
          <w:rFonts w:ascii="Times New Roman" w:hAnsi="Times New Roman" w:cs="Times New Roman"/>
          <w:color w:val="000000"/>
          <w:sz w:val="24"/>
          <w:szCs w:val="24"/>
          <w:lang w:val="sr-Cyrl-CS"/>
        </w:rPr>
        <w:t>единствени матични број грађана,</w:t>
      </w:r>
    </w:p>
    <w:p w14:paraId="40238717" w14:textId="3219F394"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(3) начин исплате новчане социјалне помоћи из евиденције при</w:t>
      </w:r>
      <w:r w:rsidR="00C864A4" w:rsidRPr="00A733D4">
        <w:rPr>
          <w:rFonts w:ascii="Times New Roman" w:hAnsi="Times New Roman" w:cs="Times New Roman"/>
          <w:color w:val="000000"/>
          <w:sz w:val="24"/>
          <w:szCs w:val="24"/>
          <w:lang w:val="sr-Cyrl-CS"/>
        </w:rPr>
        <w:t>малаца новчане социјалне помоћи,</w:t>
      </w:r>
    </w:p>
    <w:p w14:paraId="2E024729" w14:textId="1CDC1E35"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(4) број текућег рачуна примаоца новчане социјалне помоћи коме се материјална по</w:t>
      </w:r>
      <w:r w:rsidR="009C7FEF" w:rsidRPr="00A733D4">
        <w:rPr>
          <w:rFonts w:ascii="Times New Roman" w:hAnsi="Times New Roman" w:cs="Times New Roman"/>
          <w:color w:val="000000"/>
          <w:sz w:val="24"/>
          <w:szCs w:val="24"/>
          <w:lang w:val="sr-Cyrl-CS"/>
        </w:rPr>
        <w:t>дршка уплаћује преко тог рачуна;</w:t>
      </w:r>
    </w:p>
    <w:p w14:paraId="2870C683" w14:textId="77777777" w:rsidR="00BA5C3E" w:rsidRPr="00A733D4" w:rsidRDefault="00A71A56"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3</w:t>
      </w:r>
      <w:r w:rsidR="0076502A" w:rsidRPr="00A733D4">
        <w:rPr>
          <w:rFonts w:ascii="Times New Roman" w:hAnsi="Times New Roman" w:cs="Times New Roman"/>
          <w:color w:val="000000"/>
          <w:sz w:val="24"/>
          <w:szCs w:val="24"/>
          <w:lang w:val="sr-Cyrl-CS"/>
        </w:rPr>
        <w:t>) податке о лицу у заводу за извршење кривичних санкција које Министарство правде – Управа за извршење кривичних санкција, доставља Министарству финансија, на дан ступања на снагу овог закона:</w:t>
      </w:r>
    </w:p>
    <w:p w14:paraId="097C6889" w14:textId="6A86ED26"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(1) име</w:t>
      </w:r>
      <w:r w:rsidR="00C864A4" w:rsidRPr="00A733D4">
        <w:rPr>
          <w:rFonts w:ascii="Times New Roman" w:hAnsi="Times New Roman" w:cs="Times New Roman"/>
          <w:color w:val="000000"/>
          <w:sz w:val="24"/>
          <w:szCs w:val="24"/>
          <w:lang w:val="sr-Cyrl-CS"/>
        </w:rPr>
        <w:t xml:space="preserve"> и презиме,</w:t>
      </w:r>
    </w:p>
    <w:p w14:paraId="04C2F430" w14:textId="45289643"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(2) ј</w:t>
      </w:r>
      <w:r w:rsidR="00C864A4" w:rsidRPr="00A733D4">
        <w:rPr>
          <w:rFonts w:ascii="Times New Roman" w:hAnsi="Times New Roman" w:cs="Times New Roman"/>
          <w:color w:val="000000"/>
          <w:sz w:val="24"/>
          <w:szCs w:val="24"/>
          <w:lang w:val="sr-Cyrl-CS"/>
        </w:rPr>
        <w:t>единствени матични број грађана,</w:t>
      </w:r>
    </w:p>
    <w:p w14:paraId="461E938E" w14:textId="1DB321CF"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(3) матични број лица у заводу за извршење кривичних санкција који је додељен приликом ступања лица у завод</w:t>
      </w:r>
      <w:r w:rsidR="00C864A4" w:rsidRPr="00A733D4">
        <w:rPr>
          <w:rFonts w:ascii="Times New Roman" w:hAnsi="Times New Roman" w:cs="Times New Roman"/>
          <w:color w:val="000000"/>
          <w:sz w:val="24"/>
          <w:szCs w:val="24"/>
          <w:lang w:val="sr-Cyrl-CS"/>
        </w:rPr>
        <w:t xml:space="preserve"> за извршење кривичних санкција,</w:t>
      </w:r>
    </w:p>
    <w:p w14:paraId="1E0F7851" w14:textId="77777777"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(4) депозитни рачун завода за извршење кривичних санкција на који се уплаћује новчана помоћ.</w:t>
      </w:r>
    </w:p>
    <w:p w14:paraId="52878B13" w14:textId="77777777" w:rsidR="00BA5C3E" w:rsidRPr="00A733D4" w:rsidRDefault="00CC29C9"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Прималац новчане помоћи</w:t>
      </w:r>
      <w:r w:rsidR="0076502A" w:rsidRPr="00A733D4">
        <w:rPr>
          <w:rFonts w:ascii="Times New Roman" w:hAnsi="Times New Roman" w:cs="Times New Roman"/>
          <w:color w:val="000000"/>
          <w:sz w:val="24"/>
          <w:szCs w:val="24"/>
          <w:lang w:val="sr-Cyrl-CS"/>
        </w:rPr>
        <w:t xml:space="preserve"> и органи из става 2. овог члана дужни су да достављају тачне и потпуне податке Министарству финансија.</w:t>
      </w:r>
    </w:p>
    <w:p w14:paraId="34EF34F7" w14:textId="25E3E471"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Тачност и потпуност података из става 2. тачка 1) подтач. (1) и (2)</w:t>
      </w:r>
      <w:r w:rsidR="00D92042" w:rsidRPr="00A733D4">
        <w:rPr>
          <w:rFonts w:ascii="Times New Roman" w:hAnsi="Times New Roman" w:cs="Times New Roman"/>
          <w:color w:val="000000"/>
          <w:sz w:val="24"/>
          <w:szCs w:val="24"/>
          <w:lang w:val="sr-Cyrl-CS"/>
        </w:rPr>
        <w:t xml:space="preserve">, </w:t>
      </w:r>
      <w:r w:rsidR="00056CBF" w:rsidRPr="00A733D4">
        <w:rPr>
          <w:rFonts w:ascii="Times New Roman" w:hAnsi="Times New Roman" w:cs="Times New Roman"/>
          <w:color w:val="000000"/>
          <w:sz w:val="24"/>
          <w:szCs w:val="24"/>
          <w:lang w:val="sr-Cyrl-CS"/>
        </w:rPr>
        <w:t>тачка</w:t>
      </w:r>
      <w:r w:rsidR="0094149F" w:rsidRPr="00A733D4">
        <w:rPr>
          <w:rFonts w:ascii="Times New Roman" w:hAnsi="Times New Roman" w:cs="Times New Roman"/>
          <w:color w:val="000000"/>
          <w:sz w:val="24"/>
          <w:szCs w:val="24"/>
          <w:lang w:val="sr-Cyrl-CS"/>
        </w:rPr>
        <w:t xml:space="preserve"> </w:t>
      </w:r>
      <w:r w:rsidR="003219AE" w:rsidRPr="00A733D4">
        <w:rPr>
          <w:rFonts w:ascii="Times New Roman" w:hAnsi="Times New Roman" w:cs="Times New Roman"/>
          <w:color w:val="000000"/>
          <w:sz w:val="24"/>
          <w:szCs w:val="24"/>
          <w:lang w:val="sr-Cyrl-CS"/>
        </w:rPr>
        <w:t>2</w:t>
      </w:r>
      <w:r w:rsidRPr="00A733D4">
        <w:rPr>
          <w:rFonts w:ascii="Times New Roman" w:hAnsi="Times New Roman" w:cs="Times New Roman"/>
          <w:color w:val="000000"/>
          <w:sz w:val="24"/>
          <w:szCs w:val="24"/>
          <w:lang w:val="sr-Cyrl-CS"/>
        </w:rPr>
        <w:t>) подтач. (1) и (2)</w:t>
      </w:r>
      <w:r w:rsidR="0094149F" w:rsidRPr="00A733D4">
        <w:rPr>
          <w:rFonts w:ascii="Times New Roman" w:hAnsi="Times New Roman" w:cs="Times New Roman"/>
          <w:color w:val="000000"/>
          <w:sz w:val="24"/>
          <w:szCs w:val="24"/>
          <w:lang w:val="sr-Cyrl-CS"/>
        </w:rPr>
        <w:t xml:space="preserve"> и </w:t>
      </w:r>
      <w:r w:rsidRPr="00A733D4">
        <w:rPr>
          <w:rFonts w:ascii="Times New Roman" w:hAnsi="Times New Roman" w:cs="Times New Roman"/>
          <w:color w:val="000000"/>
          <w:sz w:val="24"/>
          <w:szCs w:val="24"/>
          <w:lang w:val="sr-Cyrl-CS"/>
        </w:rPr>
        <w:t xml:space="preserve">тачка </w:t>
      </w:r>
      <w:r w:rsidR="003219AE" w:rsidRPr="00A733D4">
        <w:rPr>
          <w:rFonts w:ascii="Times New Roman" w:hAnsi="Times New Roman" w:cs="Times New Roman"/>
          <w:color w:val="000000"/>
          <w:sz w:val="24"/>
          <w:szCs w:val="24"/>
          <w:lang w:val="sr-Cyrl-CS"/>
        </w:rPr>
        <w:t>3</w:t>
      </w:r>
      <w:r w:rsidRPr="00A733D4">
        <w:rPr>
          <w:rFonts w:ascii="Times New Roman" w:hAnsi="Times New Roman" w:cs="Times New Roman"/>
          <w:color w:val="000000"/>
          <w:sz w:val="24"/>
          <w:szCs w:val="24"/>
          <w:lang w:val="sr-Cyrl-CS"/>
        </w:rPr>
        <w:t>) подтач. (1) и (2) овог члана Министарство финансија проверава у сарадњи са Министарством унутрашњих послова, а Министарство унутрашњих послова податке из става 2. тачка 1) подтач. (1) и (2)</w:t>
      </w:r>
      <w:r w:rsidR="009C7FEF" w:rsidRPr="00A733D4">
        <w:rPr>
          <w:rFonts w:ascii="Times New Roman" w:hAnsi="Times New Roman" w:cs="Times New Roman"/>
          <w:color w:val="000000"/>
          <w:sz w:val="24"/>
          <w:szCs w:val="24"/>
          <w:lang w:val="sr-Cyrl-CS"/>
        </w:rPr>
        <w:t xml:space="preserve"> овог члана</w:t>
      </w:r>
      <w:r w:rsidRPr="00A733D4">
        <w:rPr>
          <w:rFonts w:ascii="Times New Roman" w:hAnsi="Times New Roman" w:cs="Times New Roman"/>
          <w:color w:val="000000"/>
          <w:sz w:val="24"/>
          <w:szCs w:val="24"/>
          <w:lang w:val="sr-Cyrl-CS"/>
        </w:rPr>
        <w:t xml:space="preserve">, у случају </w:t>
      </w:r>
      <w:r w:rsidRPr="00A733D4">
        <w:rPr>
          <w:rFonts w:ascii="Times New Roman" w:hAnsi="Times New Roman" w:cs="Times New Roman"/>
          <w:color w:val="000000"/>
          <w:sz w:val="24"/>
          <w:szCs w:val="24"/>
          <w:lang w:val="sr-Cyrl-CS"/>
        </w:rPr>
        <w:lastRenderedPageBreak/>
        <w:t>када су исти тачни и потпуни, доставља Министарству финансија уз податак о имену и презимену.</w:t>
      </w:r>
    </w:p>
    <w:p w14:paraId="57CFB222" w14:textId="09E9F3D3"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 xml:space="preserve">Тачност и потпуност података из става 2. тачка 1) подтач. (1) и (3) овог члана, као и име и презиме </w:t>
      </w:r>
      <w:r w:rsidR="00784615" w:rsidRPr="00A733D4">
        <w:rPr>
          <w:rFonts w:ascii="Times New Roman" w:hAnsi="Times New Roman" w:cs="Times New Roman"/>
          <w:color w:val="000000"/>
          <w:sz w:val="24"/>
          <w:szCs w:val="24"/>
          <w:lang w:val="sr-Cyrl-CS"/>
        </w:rPr>
        <w:t>п</w:t>
      </w:r>
      <w:r w:rsidR="00387D94" w:rsidRPr="00A733D4">
        <w:rPr>
          <w:rFonts w:ascii="Times New Roman" w:hAnsi="Times New Roman" w:cs="Times New Roman"/>
          <w:color w:val="000000"/>
          <w:sz w:val="24"/>
          <w:szCs w:val="24"/>
          <w:lang w:val="sr-Cyrl-CS"/>
        </w:rPr>
        <w:t>римаоца новчане помоћи</w:t>
      </w:r>
      <w:r w:rsidRPr="00A733D4">
        <w:rPr>
          <w:rFonts w:ascii="Times New Roman" w:hAnsi="Times New Roman" w:cs="Times New Roman"/>
          <w:color w:val="000000"/>
          <w:sz w:val="24"/>
          <w:szCs w:val="24"/>
          <w:lang w:val="sr-Cyrl-CS"/>
        </w:rPr>
        <w:t>, Министарство финансија проверава на основу података које му, преко Народне банке Србије, доставе банке које воде рачуне из</w:t>
      </w:r>
      <w:r w:rsidRPr="00A733D4">
        <w:rPr>
          <w:rFonts w:ascii="Times New Roman" w:hAnsi="Times New Roman" w:cs="Times New Roman"/>
          <w:color w:val="000000"/>
          <w:sz w:val="24"/>
          <w:szCs w:val="24"/>
          <w:highlight w:val="yellow"/>
          <w:lang w:val="sr-Cyrl-CS"/>
        </w:rPr>
        <w:t xml:space="preserve"> </w:t>
      </w:r>
      <w:r w:rsidRPr="00A733D4">
        <w:rPr>
          <w:rFonts w:ascii="Times New Roman" w:hAnsi="Times New Roman" w:cs="Times New Roman"/>
          <w:color w:val="000000"/>
          <w:sz w:val="24"/>
          <w:szCs w:val="24"/>
          <w:lang w:val="sr-Cyrl-CS"/>
        </w:rPr>
        <w:t>подтачке (3)</w:t>
      </w:r>
      <w:r w:rsidR="00C864A4" w:rsidRPr="00A733D4">
        <w:rPr>
          <w:rFonts w:ascii="Times New Roman" w:hAnsi="Times New Roman" w:cs="Times New Roman"/>
          <w:color w:val="000000"/>
          <w:sz w:val="24"/>
          <w:szCs w:val="24"/>
          <w:lang w:val="sr-Cyrl-CS"/>
        </w:rPr>
        <w:t>.</w:t>
      </w:r>
    </w:p>
    <w:p w14:paraId="55F1AA5A" w14:textId="77777777"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 xml:space="preserve">Министарство финансија у сарадњи са Министарством државне управе и локалне самоуправе проверава да ли је </w:t>
      </w:r>
      <w:r w:rsidR="00784615" w:rsidRPr="00A733D4">
        <w:rPr>
          <w:rFonts w:ascii="Times New Roman" w:hAnsi="Times New Roman" w:cs="Times New Roman"/>
          <w:color w:val="000000"/>
          <w:sz w:val="24"/>
          <w:szCs w:val="24"/>
          <w:lang w:val="sr-Cyrl-CS"/>
        </w:rPr>
        <w:t>п</w:t>
      </w:r>
      <w:r w:rsidR="00387D94" w:rsidRPr="00A733D4">
        <w:rPr>
          <w:rFonts w:ascii="Times New Roman" w:hAnsi="Times New Roman" w:cs="Times New Roman"/>
          <w:color w:val="000000"/>
          <w:sz w:val="24"/>
          <w:szCs w:val="24"/>
          <w:lang w:val="sr-Cyrl-CS"/>
        </w:rPr>
        <w:t>рималац новчане помоћи</w:t>
      </w:r>
      <w:r w:rsidRPr="00A733D4">
        <w:rPr>
          <w:rFonts w:ascii="Times New Roman" w:hAnsi="Times New Roman" w:cs="Times New Roman"/>
          <w:color w:val="000000"/>
          <w:sz w:val="24"/>
          <w:szCs w:val="24"/>
          <w:lang w:val="sr-Cyrl-CS"/>
        </w:rPr>
        <w:t xml:space="preserve"> уписан у матичну књигу, у року од пет дана од дана подношења захтева.</w:t>
      </w:r>
    </w:p>
    <w:p w14:paraId="33211D08" w14:textId="77777777" w:rsidR="00BA5C3E" w:rsidRPr="00A733D4" w:rsidRDefault="0076502A" w:rsidP="009C7FE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Податке из става 4. овог члана Министарство финансија, ради провере тачности и потпуности доставља електронским путем Министарству унутрашњих послова преко Управе за трезор.</w:t>
      </w:r>
    </w:p>
    <w:p w14:paraId="186389AF" w14:textId="77777777" w:rsidR="00BA5C3E" w:rsidRPr="00A733D4" w:rsidRDefault="0076502A"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Министарство унутрашњих послова проверава, без накнаде, тачност и потпуност података из става 4. овог члана, у року од пет дана од дана подношења захтева за проверу њихове тачности и потпуности.</w:t>
      </w:r>
    </w:p>
    <w:p w14:paraId="3DA5C6E1" w14:textId="77777777" w:rsidR="00BA5C3E" w:rsidRPr="00A733D4" w:rsidRDefault="0076502A"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Податке из става 5. овог члана Министарство финансија, преко Управе за трезор, доставља у електронском облику Народној банци Србије ради прослеђивања банкама.</w:t>
      </w:r>
    </w:p>
    <w:p w14:paraId="1BCB8A72" w14:textId="0EC5B7E1" w:rsidR="00BA5C3E" w:rsidRPr="00A733D4" w:rsidRDefault="0076502A"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 xml:space="preserve">Банка је дужна да податке о динарским рачунима </w:t>
      </w:r>
      <w:r w:rsidR="00784615" w:rsidRPr="00A733D4">
        <w:rPr>
          <w:rFonts w:ascii="Times New Roman" w:hAnsi="Times New Roman" w:cs="Times New Roman"/>
          <w:color w:val="000000"/>
          <w:sz w:val="24"/>
          <w:szCs w:val="24"/>
          <w:lang w:val="sr-Cyrl-CS"/>
        </w:rPr>
        <w:t>п</w:t>
      </w:r>
      <w:r w:rsidR="003219AE" w:rsidRPr="00A733D4">
        <w:rPr>
          <w:rFonts w:ascii="Times New Roman" w:hAnsi="Times New Roman" w:cs="Times New Roman"/>
          <w:color w:val="000000"/>
          <w:sz w:val="24"/>
          <w:szCs w:val="24"/>
          <w:lang w:val="sr-Cyrl-CS"/>
        </w:rPr>
        <w:t>рималаца новчане помоћи</w:t>
      </w:r>
      <w:r w:rsidR="003219AE" w:rsidRPr="00A733D4" w:rsidDel="003219AE">
        <w:rPr>
          <w:rFonts w:ascii="Times New Roman" w:hAnsi="Times New Roman" w:cs="Times New Roman"/>
          <w:color w:val="000000"/>
          <w:sz w:val="24"/>
          <w:szCs w:val="24"/>
          <w:lang w:val="sr-Cyrl-CS"/>
        </w:rPr>
        <w:t xml:space="preserve"> </w:t>
      </w:r>
      <w:r w:rsidRPr="00A733D4">
        <w:rPr>
          <w:rFonts w:ascii="Times New Roman" w:hAnsi="Times New Roman" w:cs="Times New Roman"/>
          <w:color w:val="000000"/>
          <w:sz w:val="24"/>
          <w:szCs w:val="24"/>
          <w:lang w:val="sr-Cyrl-CS"/>
        </w:rPr>
        <w:t xml:space="preserve">који нису обухваћени ставом 2. тач. 2) </w:t>
      </w:r>
      <w:r w:rsidR="003219AE" w:rsidRPr="00A733D4">
        <w:rPr>
          <w:rFonts w:ascii="Times New Roman" w:hAnsi="Times New Roman" w:cs="Times New Roman"/>
          <w:color w:val="000000"/>
          <w:sz w:val="24"/>
          <w:szCs w:val="24"/>
          <w:lang w:val="sr-Cyrl-CS"/>
        </w:rPr>
        <w:t>и 3</w:t>
      </w:r>
      <w:r w:rsidRPr="00A733D4">
        <w:rPr>
          <w:rFonts w:ascii="Times New Roman" w:hAnsi="Times New Roman" w:cs="Times New Roman"/>
          <w:color w:val="000000"/>
          <w:sz w:val="24"/>
          <w:szCs w:val="24"/>
          <w:lang w:val="sr-Cyrl-CS"/>
        </w:rPr>
        <w:t xml:space="preserve">) овог члана, на које ће бити исплаћена новчана помоћ, и то: јединствени матични број грађана и број рачуна, достави Народној банци Србије у року од пет радних дана од дана пријема података из става 9. овог члана, односно наредног радног дана од дана отварања рачуна из члана 5. став </w:t>
      </w:r>
      <w:r w:rsidR="00486DFA" w:rsidRPr="00A733D4">
        <w:rPr>
          <w:rFonts w:ascii="Times New Roman" w:hAnsi="Times New Roman" w:cs="Times New Roman"/>
          <w:color w:val="000000"/>
          <w:sz w:val="24"/>
          <w:szCs w:val="24"/>
          <w:lang w:val="sr-Cyrl-CS"/>
        </w:rPr>
        <w:t>3</w:t>
      </w:r>
      <w:r w:rsidRPr="00A733D4">
        <w:rPr>
          <w:rFonts w:ascii="Times New Roman" w:hAnsi="Times New Roman" w:cs="Times New Roman"/>
          <w:color w:val="000000"/>
          <w:sz w:val="24"/>
          <w:szCs w:val="24"/>
          <w:lang w:val="sr-Cyrl-CS"/>
        </w:rPr>
        <w:t>. овог закона, на начин који утврди Народна банка Србије.</w:t>
      </w:r>
    </w:p>
    <w:p w14:paraId="6A8AEFAF" w14:textId="77777777" w:rsidR="00BA5C3E" w:rsidRPr="00A733D4" w:rsidRDefault="0076502A"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Народна банка Србије прибављене податке из става 10. овог члана доставља Министарству финансија, преко Управе за трезор, најкасније наредног радног дана од дана њиховог пријема.</w:t>
      </w:r>
    </w:p>
    <w:p w14:paraId="5207C6E4" w14:textId="1BE62550" w:rsidR="00C2338E" w:rsidRPr="00587899" w:rsidRDefault="0076502A" w:rsidP="00587899">
      <w:pPr>
        <w:spacing w:after="150"/>
        <w:ind w:firstLine="720"/>
        <w:jc w:val="both"/>
        <w:rPr>
          <w:rFonts w:ascii="Times New Roman" w:hAnsi="Times New Roman" w:cs="Times New Roman"/>
          <w:color w:val="000000"/>
          <w:sz w:val="24"/>
          <w:szCs w:val="24"/>
          <w:lang w:val="sr-Cyrl-CS"/>
        </w:rPr>
      </w:pPr>
      <w:r w:rsidRPr="00A733D4">
        <w:rPr>
          <w:rFonts w:ascii="Times New Roman" w:hAnsi="Times New Roman" w:cs="Times New Roman"/>
          <w:color w:val="000000"/>
          <w:sz w:val="24"/>
          <w:szCs w:val="24"/>
          <w:lang w:val="sr-Cyrl-CS"/>
        </w:rPr>
        <w:t>Министарство финансија податке из става 1. овог члана обрађује у сврху прописану овим законом и чува и штити у складу са законом којим се уређује заштита података о личности.</w:t>
      </w:r>
    </w:p>
    <w:p w14:paraId="0F65FF1C"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b/>
          <w:color w:val="000000"/>
          <w:sz w:val="24"/>
          <w:szCs w:val="24"/>
          <w:lang w:val="sr-Cyrl-CS"/>
        </w:rPr>
        <w:t>Пријављивање за уплату новчане помоћи</w:t>
      </w:r>
    </w:p>
    <w:p w14:paraId="56F88653"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Члан 4.</w:t>
      </w:r>
    </w:p>
    <w:p w14:paraId="1745FDFD" w14:textId="2F43C2FB" w:rsidR="00BA5C3E" w:rsidRPr="00A733D4" w:rsidRDefault="00387D94"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Прималац новчане помоћи</w:t>
      </w:r>
      <w:r w:rsidR="0076502A" w:rsidRPr="00A733D4">
        <w:rPr>
          <w:rFonts w:ascii="Times New Roman" w:hAnsi="Times New Roman" w:cs="Times New Roman"/>
          <w:color w:val="000000"/>
          <w:sz w:val="24"/>
          <w:szCs w:val="24"/>
          <w:lang w:val="sr-Cyrl-CS"/>
        </w:rPr>
        <w:t xml:space="preserve"> пријављује се за уплату новчане помоћи у периоду од </w:t>
      </w:r>
      <w:r w:rsidR="003E6A6F" w:rsidRPr="00A733D4">
        <w:rPr>
          <w:rFonts w:ascii="Times New Roman" w:hAnsi="Times New Roman" w:cs="Times New Roman"/>
          <w:color w:val="000000"/>
          <w:sz w:val="24"/>
          <w:szCs w:val="24"/>
          <w:lang w:val="sr-Cyrl-CS"/>
        </w:rPr>
        <w:t>15</w:t>
      </w:r>
      <w:r w:rsidR="0076502A" w:rsidRPr="00A733D4">
        <w:rPr>
          <w:rFonts w:ascii="Times New Roman" w:hAnsi="Times New Roman" w:cs="Times New Roman"/>
          <w:color w:val="000000"/>
          <w:sz w:val="24"/>
          <w:szCs w:val="24"/>
          <w:lang w:val="sr-Cyrl-CS"/>
        </w:rPr>
        <w:t xml:space="preserve">. до </w:t>
      </w:r>
      <w:r w:rsidR="003E6A6F" w:rsidRPr="00A733D4">
        <w:rPr>
          <w:rFonts w:ascii="Times New Roman" w:hAnsi="Times New Roman" w:cs="Times New Roman"/>
          <w:color w:val="000000"/>
          <w:sz w:val="24"/>
          <w:szCs w:val="24"/>
          <w:lang w:val="sr-Cyrl-CS"/>
        </w:rPr>
        <w:t>30</w:t>
      </w:r>
      <w:r w:rsidR="0076502A" w:rsidRPr="00A733D4">
        <w:rPr>
          <w:rFonts w:ascii="Times New Roman" w:hAnsi="Times New Roman" w:cs="Times New Roman"/>
          <w:color w:val="000000"/>
          <w:sz w:val="24"/>
          <w:szCs w:val="24"/>
          <w:lang w:val="sr-Cyrl-CS"/>
        </w:rPr>
        <w:t xml:space="preserve">. </w:t>
      </w:r>
      <w:r w:rsidR="000B6196" w:rsidRPr="00A733D4">
        <w:rPr>
          <w:rFonts w:ascii="Times New Roman" w:hAnsi="Times New Roman" w:cs="Times New Roman"/>
          <w:color w:val="000000"/>
          <w:sz w:val="24"/>
          <w:szCs w:val="24"/>
          <w:lang w:val="sr-Cyrl-CS"/>
        </w:rPr>
        <w:t xml:space="preserve">јануара </w:t>
      </w:r>
      <w:r w:rsidR="0076502A" w:rsidRPr="00A733D4">
        <w:rPr>
          <w:rFonts w:ascii="Times New Roman" w:hAnsi="Times New Roman" w:cs="Times New Roman"/>
          <w:color w:val="000000"/>
          <w:sz w:val="24"/>
          <w:szCs w:val="24"/>
          <w:lang w:val="sr-Cyrl-CS"/>
        </w:rPr>
        <w:t>202</w:t>
      </w:r>
      <w:r w:rsidR="00784615" w:rsidRPr="00A733D4">
        <w:rPr>
          <w:rFonts w:ascii="Times New Roman" w:hAnsi="Times New Roman" w:cs="Times New Roman"/>
          <w:color w:val="000000"/>
          <w:sz w:val="24"/>
          <w:szCs w:val="24"/>
          <w:lang w:val="sr-Cyrl-CS"/>
        </w:rPr>
        <w:t>2</w:t>
      </w:r>
      <w:r w:rsidR="0076502A" w:rsidRPr="00A733D4">
        <w:rPr>
          <w:rFonts w:ascii="Times New Roman" w:hAnsi="Times New Roman" w:cs="Times New Roman"/>
          <w:color w:val="000000"/>
          <w:sz w:val="24"/>
          <w:szCs w:val="24"/>
          <w:lang w:val="sr-Cyrl-CS"/>
        </w:rPr>
        <w:t>. године, у складу са овим законом – електронски преко портала Управе за трезор.</w:t>
      </w:r>
    </w:p>
    <w:p w14:paraId="365DE08F" w14:textId="6B50E19E" w:rsidR="00002D1E" w:rsidRPr="00A733D4" w:rsidRDefault="0076502A" w:rsidP="00784BBB">
      <w:pPr>
        <w:spacing w:after="150"/>
        <w:ind w:firstLine="720"/>
        <w:jc w:val="both"/>
        <w:rPr>
          <w:rFonts w:ascii="Times New Roman" w:hAnsi="Times New Roman" w:cs="Times New Roman"/>
          <w:color w:val="000000"/>
          <w:sz w:val="24"/>
          <w:szCs w:val="24"/>
          <w:lang w:val="sr-Cyrl-CS"/>
        </w:rPr>
      </w:pPr>
      <w:r w:rsidRPr="00A733D4">
        <w:rPr>
          <w:rFonts w:ascii="Times New Roman" w:hAnsi="Times New Roman" w:cs="Times New Roman"/>
          <w:color w:val="000000"/>
          <w:sz w:val="24"/>
          <w:szCs w:val="24"/>
          <w:lang w:val="sr-Cyrl-CS"/>
        </w:rPr>
        <w:t>Изузетно од става 1. овог члана, примаоцу новчане социјалне помоћи и лицу у заводу за извршење кривичних санкција новчана помоћ уплаћује се без подношења пријаве из става 1. овог члана.</w:t>
      </w:r>
    </w:p>
    <w:p w14:paraId="4A7C93DB" w14:textId="463A36C6"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b/>
          <w:color w:val="000000"/>
          <w:sz w:val="24"/>
          <w:szCs w:val="24"/>
          <w:lang w:val="sr-Cyrl-CS"/>
        </w:rPr>
        <w:lastRenderedPageBreak/>
        <w:t xml:space="preserve">Посебан наменски рачун </w:t>
      </w:r>
      <w:r w:rsidR="00A92B14" w:rsidRPr="00A733D4">
        <w:rPr>
          <w:rFonts w:ascii="Times New Roman" w:hAnsi="Times New Roman" w:cs="Times New Roman"/>
          <w:b/>
          <w:color w:val="000000"/>
          <w:sz w:val="24"/>
          <w:szCs w:val="24"/>
          <w:lang w:val="sr-Cyrl-CS"/>
        </w:rPr>
        <w:t>п</w:t>
      </w:r>
      <w:r w:rsidR="00387D94" w:rsidRPr="00A733D4">
        <w:rPr>
          <w:rFonts w:ascii="Times New Roman" w:hAnsi="Times New Roman" w:cs="Times New Roman"/>
          <w:b/>
          <w:color w:val="000000"/>
          <w:sz w:val="24"/>
          <w:szCs w:val="24"/>
          <w:lang w:val="sr-Cyrl-CS"/>
        </w:rPr>
        <w:t>рима</w:t>
      </w:r>
      <w:r w:rsidR="00A92B14" w:rsidRPr="00A733D4">
        <w:rPr>
          <w:rFonts w:ascii="Times New Roman" w:hAnsi="Times New Roman" w:cs="Times New Roman"/>
          <w:b/>
          <w:color w:val="000000"/>
          <w:sz w:val="24"/>
          <w:szCs w:val="24"/>
          <w:lang w:val="sr-Cyrl-CS"/>
        </w:rPr>
        <w:t>лаца</w:t>
      </w:r>
      <w:r w:rsidR="00387D94" w:rsidRPr="00A733D4">
        <w:rPr>
          <w:rFonts w:ascii="Times New Roman" w:hAnsi="Times New Roman" w:cs="Times New Roman"/>
          <w:b/>
          <w:color w:val="000000"/>
          <w:sz w:val="24"/>
          <w:szCs w:val="24"/>
          <w:lang w:val="sr-Cyrl-CS"/>
        </w:rPr>
        <w:t xml:space="preserve"> новчане помоћи</w:t>
      </w:r>
      <w:r w:rsidRPr="00A733D4">
        <w:rPr>
          <w:rFonts w:ascii="Times New Roman" w:hAnsi="Times New Roman" w:cs="Times New Roman"/>
          <w:b/>
          <w:color w:val="000000"/>
          <w:sz w:val="24"/>
          <w:szCs w:val="24"/>
          <w:lang w:val="sr-Cyrl-CS"/>
        </w:rPr>
        <w:t xml:space="preserve"> и прималаца новчане социјалне помоћи којима се уплаћује </w:t>
      </w:r>
      <w:r w:rsidR="00C31158" w:rsidRPr="00A733D4">
        <w:rPr>
          <w:rFonts w:ascii="Times New Roman" w:hAnsi="Times New Roman" w:cs="Times New Roman"/>
          <w:b/>
          <w:color w:val="000000"/>
          <w:sz w:val="24"/>
          <w:szCs w:val="24"/>
          <w:lang w:val="sr-Cyrl-CS"/>
        </w:rPr>
        <w:t>новчана</w:t>
      </w:r>
      <w:r w:rsidRPr="00A733D4">
        <w:rPr>
          <w:rFonts w:ascii="Times New Roman" w:hAnsi="Times New Roman" w:cs="Times New Roman"/>
          <w:b/>
          <w:color w:val="000000"/>
          <w:sz w:val="24"/>
          <w:szCs w:val="24"/>
          <w:lang w:val="sr-Cyrl-CS"/>
        </w:rPr>
        <w:t xml:space="preserve"> помоћ</w:t>
      </w:r>
    </w:p>
    <w:p w14:paraId="28412475"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Члан 5.</w:t>
      </w:r>
    </w:p>
    <w:p w14:paraId="6620658F" w14:textId="77777777" w:rsidR="007F7B3A" w:rsidRPr="00A733D4" w:rsidRDefault="00AD3C2A" w:rsidP="00D737DE">
      <w:pPr>
        <w:ind w:firstLine="720"/>
        <w:jc w:val="both"/>
        <w:rPr>
          <w:rFonts w:ascii="Times New Roman" w:hAnsi="Times New Roman" w:cs="Times New Roman"/>
          <w:color w:val="000000"/>
          <w:sz w:val="24"/>
          <w:szCs w:val="24"/>
          <w:lang w:val="sr-Cyrl-CS"/>
        </w:rPr>
      </w:pPr>
      <w:r w:rsidRPr="00A733D4">
        <w:rPr>
          <w:rFonts w:ascii="Times New Roman" w:hAnsi="Times New Roman" w:cs="Times New Roman"/>
          <w:color w:val="000000"/>
          <w:sz w:val="24"/>
          <w:szCs w:val="24"/>
          <w:lang w:val="sr-Cyrl-CS"/>
        </w:rPr>
        <w:t>А</w:t>
      </w:r>
      <w:r w:rsidR="007F7B3A" w:rsidRPr="00A733D4">
        <w:rPr>
          <w:rFonts w:ascii="Times New Roman" w:hAnsi="Times New Roman" w:cs="Times New Roman"/>
          <w:color w:val="000000"/>
          <w:sz w:val="24"/>
          <w:szCs w:val="24"/>
          <w:lang w:val="sr-Cyrl-CS"/>
        </w:rPr>
        <w:t>ко прималац новчане социјалне помоћи нема текући рачун за уплату новчане социјалне помоћи у смислу закона којим се уређује социјална заштита, Министарство финансија ће ов</w:t>
      </w:r>
      <w:r w:rsidRPr="00A733D4">
        <w:rPr>
          <w:rFonts w:ascii="Times New Roman" w:hAnsi="Times New Roman" w:cs="Times New Roman"/>
          <w:color w:val="000000"/>
          <w:sz w:val="24"/>
          <w:szCs w:val="24"/>
          <w:lang w:val="sr-Cyrl-CS"/>
        </w:rPr>
        <w:t>о</w:t>
      </w:r>
      <w:r w:rsidR="007F7B3A" w:rsidRPr="00A733D4">
        <w:rPr>
          <w:rFonts w:ascii="Times New Roman" w:hAnsi="Times New Roman" w:cs="Times New Roman"/>
          <w:color w:val="000000"/>
          <w:sz w:val="24"/>
          <w:szCs w:val="24"/>
          <w:lang w:val="sr-Cyrl-CS"/>
        </w:rPr>
        <w:t>м лиц</w:t>
      </w:r>
      <w:r w:rsidRPr="00A733D4">
        <w:rPr>
          <w:rFonts w:ascii="Times New Roman" w:hAnsi="Times New Roman" w:cs="Times New Roman"/>
          <w:color w:val="000000"/>
          <w:sz w:val="24"/>
          <w:szCs w:val="24"/>
          <w:lang w:val="sr-Cyrl-CS"/>
        </w:rPr>
        <w:t>у</w:t>
      </w:r>
      <w:r w:rsidR="007F7B3A" w:rsidRPr="00A733D4">
        <w:rPr>
          <w:rFonts w:ascii="Times New Roman" w:hAnsi="Times New Roman" w:cs="Times New Roman"/>
          <w:color w:val="000000"/>
          <w:sz w:val="24"/>
          <w:szCs w:val="24"/>
          <w:lang w:val="sr-Cyrl-CS"/>
        </w:rPr>
        <w:t xml:space="preserve"> отворити посеб</w:t>
      </w:r>
      <w:r w:rsidRPr="00A733D4">
        <w:rPr>
          <w:rFonts w:ascii="Times New Roman" w:hAnsi="Times New Roman" w:cs="Times New Roman"/>
          <w:color w:val="000000"/>
          <w:sz w:val="24"/>
          <w:szCs w:val="24"/>
          <w:lang w:val="sr-Cyrl-CS"/>
        </w:rPr>
        <w:t>а</w:t>
      </w:r>
      <w:r w:rsidR="007F7B3A" w:rsidRPr="00A733D4">
        <w:rPr>
          <w:rFonts w:ascii="Times New Roman" w:hAnsi="Times New Roman" w:cs="Times New Roman"/>
          <w:color w:val="000000"/>
          <w:sz w:val="24"/>
          <w:szCs w:val="24"/>
          <w:lang w:val="sr-Cyrl-CS"/>
        </w:rPr>
        <w:t>н наменск</w:t>
      </w:r>
      <w:r w:rsidRPr="00A733D4">
        <w:rPr>
          <w:rFonts w:ascii="Times New Roman" w:hAnsi="Times New Roman" w:cs="Times New Roman"/>
          <w:color w:val="000000"/>
          <w:sz w:val="24"/>
          <w:szCs w:val="24"/>
          <w:lang w:val="sr-Cyrl-CS"/>
        </w:rPr>
        <w:t>и</w:t>
      </w:r>
      <w:r w:rsidR="007F7B3A" w:rsidRPr="00A733D4">
        <w:rPr>
          <w:rFonts w:ascii="Times New Roman" w:hAnsi="Times New Roman" w:cs="Times New Roman"/>
          <w:color w:val="000000"/>
          <w:sz w:val="24"/>
          <w:szCs w:val="24"/>
          <w:lang w:val="sr-Cyrl-CS"/>
        </w:rPr>
        <w:t xml:space="preserve"> рачун за уплату новчане помоћи код банке „Банка Поштанска штедионица” а.д. Београд.</w:t>
      </w:r>
    </w:p>
    <w:p w14:paraId="03E4FC9D" w14:textId="3523DC59" w:rsidR="007F7C54" w:rsidRPr="00A733D4" w:rsidRDefault="007F7C54" w:rsidP="00D737DE">
      <w:pPr>
        <w:ind w:firstLine="720"/>
        <w:jc w:val="both"/>
        <w:rPr>
          <w:rFonts w:ascii="Times New Roman" w:hAnsi="Times New Roman" w:cs="Times New Roman"/>
          <w:color w:val="000000"/>
          <w:sz w:val="24"/>
          <w:szCs w:val="24"/>
          <w:lang w:val="sr-Cyrl-CS"/>
        </w:rPr>
      </w:pPr>
      <w:r w:rsidRPr="00A733D4">
        <w:rPr>
          <w:rFonts w:ascii="Times New Roman" w:hAnsi="Times New Roman" w:cs="Times New Roman"/>
          <w:color w:val="000000"/>
          <w:sz w:val="24"/>
          <w:szCs w:val="24"/>
          <w:lang w:val="sr-Cyrl-CS"/>
        </w:rPr>
        <w:t>„Банка Поштанска штедионица” а.д. Београд дужна је да отвори посебан наменски рачун из ст</w:t>
      </w:r>
      <w:r w:rsidR="00486DFA" w:rsidRPr="00A733D4">
        <w:rPr>
          <w:rFonts w:ascii="Times New Roman" w:hAnsi="Times New Roman" w:cs="Times New Roman"/>
          <w:color w:val="000000"/>
          <w:sz w:val="24"/>
          <w:szCs w:val="24"/>
          <w:lang w:val="sr-Cyrl-CS"/>
        </w:rPr>
        <w:t xml:space="preserve">ава </w:t>
      </w:r>
      <w:r w:rsidRPr="00A733D4">
        <w:rPr>
          <w:rFonts w:ascii="Times New Roman" w:hAnsi="Times New Roman" w:cs="Times New Roman"/>
          <w:color w:val="000000"/>
          <w:sz w:val="24"/>
          <w:szCs w:val="24"/>
          <w:lang w:val="sr-Cyrl-CS"/>
        </w:rPr>
        <w:t>1</w:t>
      </w:r>
      <w:r w:rsidR="00D737DE" w:rsidRPr="00A733D4">
        <w:rPr>
          <w:rFonts w:ascii="Times New Roman" w:hAnsi="Times New Roman" w:cs="Times New Roman"/>
          <w:color w:val="000000"/>
          <w:sz w:val="24"/>
          <w:szCs w:val="24"/>
          <w:lang w:val="sr-Cyrl-CS"/>
        </w:rPr>
        <w:t>.</w:t>
      </w:r>
      <w:r w:rsidRPr="00A733D4">
        <w:rPr>
          <w:rFonts w:ascii="Times New Roman" w:hAnsi="Times New Roman" w:cs="Times New Roman"/>
          <w:color w:val="000000"/>
          <w:sz w:val="24"/>
          <w:szCs w:val="24"/>
          <w:lang w:val="sr-Cyrl-CS"/>
        </w:rPr>
        <w:t xml:space="preserve"> овог члана у року од пет дана од дана подношења захтева Министарства финансија.</w:t>
      </w:r>
    </w:p>
    <w:p w14:paraId="02BBC877" w14:textId="1B5333A8" w:rsidR="00BA5C3E" w:rsidRPr="00A733D4" w:rsidRDefault="0076502A"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 xml:space="preserve">У случају да </w:t>
      </w:r>
      <w:r w:rsidR="00A92B14" w:rsidRPr="00A733D4">
        <w:rPr>
          <w:rFonts w:ascii="Times New Roman" w:hAnsi="Times New Roman" w:cs="Times New Roman"/>
          <w:color w:val="000000"/>
          <w:sz w:val="24"/>
          <w:szCs w:val="24"/>
          <w:lang w:val="sr-Cyrl-CS"/>
        </w:rPr>
        <w:t>п</w:t>
      </w:r>
      <w:r w:rsidR="00387D94" w:rsidRPr="00A733D4">
        <w:rPr>
          <w:rFonts w:ascii="Times New Roman" w:hAnsi="Times New Roman" w:cs="Times New Roman"/>
          <w:color w:val="000000"/>
          <w:sz w:val="24"/>
          <w:szCs w:val="24"/>
          <w:lang w:val="sr-Cyrl-CS"/>
        </w:rPr>
        <w:t>рималац новчане помоћи</w:t>
      </w:r>
      <w:r w:rsidR="00EC762B" w:rsidRPr="00A733D4">
        <w:rPr>
          <w:rFonts w:ascii="Times New Roman" w:hAnsi="Times New Roman" w:cs="Times New Roman"/>
          <w:color w:val="000000"/>
          <w:sz w:val="24"/>
          <w:szCs w:val="24"/>
          <w:lang w:val="sr-Cyrl-CS"/>
        </w:rPr>
        <w:t xml:space="preserve"> </w:t>
      </w:r>
      <w:r w:rsidRPr="00A733D4">
        <w:rPr>
          <w:rFonts w:ascii="Times New Roman" w:hAnsi="Times New Roman" w:cs="Times New Roman"/>
          <w:color w:val="000000"/>
          <w:sz w:val="24"/>
          <w:szCs w:val="24"/>
          <w:lang w:val="sr-Cyrl-CS"/>
        </w:rPr>
        <w:t xml:space="preserve">нема текући рачун отворен код банке или не жели да му се уплата изврши у банци у којој има отворен текући рачун, Министарство финансија отвара посебан наменски рачун за уплату новчане помоћи у банци коју </w:t>
      </w:r>
      <w:r w:rsidR="00A92B14" w:rsidRPr="00A733D4">
        <w:rPr>
          <w:rFonts w:ascii="Times New Roman" w:hAnsi="Times New Roman" w:cs="Times New Roman"/>
          <w:color w:val="000000"/>
          <w:sz w:val="24"/>
          <w:szCs w:val="24"/>
          <w:lang w:val="sr-Cyrl-CS"/>
        </w:rPr>
        <w:t>п</w:t>
      </w:r>
      <w:r w:rsidR="00387D94" w:rsidRPr="00A733D4">
        <w:rPr>
          <w:rFonts w:ascii="Times New Roman" w:hAnsi="Times New Roman" w:cs="Times New Roman"/>
          <w:color w:val="000000"/>
          <w:sz w:val="24"/>
          <w:szCs w:val="24"/>
          <w:lang w:val="sr-Cyrl-CS"/>
        </w:rPr>
        <w:t>рималац новчане помоћи</w:t>
      </w:r>
      <w:r w:rsidR="00A92B14" w:rsidRPr="00A733D4">
        <w:rPr>
          <w:rFonts w:ascii="Times New Roman" w:hAnsi="Times New Roman" w:cs="Times New Roman"/>
          <w:color w:val="000000"/>
          <w:sz w:val="24"/>
          <w:szCs w:val="24"/>
          <w:lang w:val="sr-Cyrl-CS"/>
        </w:rPr>
        <w:t xml:space="preserve"> </w:t>
      </w:r>
      <w:r w:rsidRPr="00A733D4">
        <w:rPr>
          <w:rFonts w:ascii="Times New Roman" w:hAnsi="Times New Roman" w:cs="Times New Roman"/>
          <w:color w:val="000000"/>
          <w:sz w:val="24"/>
          <w:szCs w:val="24"/>
          <w:lang w:val="sr-Cyrl-CS"/>
        </w:rPr>
        <w:t>одреди приликом пријављивања за уплату новчане помоћи у складу са чланом 4. став 1. овог закона.</w:t>
      </w:r>
    </w:p>
    <w:p w14:paraId="79061DE5" w14:textId="77777777" w:rsidR="00BA5C3E" w:rsidRPr="00A733D4" w:rsidRDefault="0076502A"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 xml:space="preserve">Изабрана банка из става </w:t>
      </w:r>
      <w:r w:rsidR="007F7C54" w:rsidRPr="00A733D4">
        <w:rPr>
          <w:rFonts w:ascii="Times New Roman" w:hAnsi="Times New Roman" w:cs="Times New Roman"/>
          <w:color w:val="000000"/>
          <w:sz w:val="24"/>
          <w:szCs w:val="24"/>
          <w:lang w:val="sr-Cyrl-CS"/>
        </w:rPr>
        <w:t>3</w:t>
      </w:r>
      <w:r w:rsidRPr="00A733D4">
        <w:rPr>
          <w:rFonts w:ascii="Times New Roman" w:hAnsi="Times New Roman" w:cs="Times New Roman"/>
          <w:color w:val="000000"/>
          <w:sz w:val="24"/>
          <w:szCs w:val="24"/>
          <w:lang w:val="sr-Cyrl-CS"/>
        </w:rPr>
        <w:t>. овог члана дужна је да отвори посебан наменски рачун из тог става у року од пет дана од дана подношења захтева Министарства финансија.</w:t>
      </w:r>
    </w:p>
    <w:p w14:paraId="7AB5E1E3" w14:textId="77777777" w:rsidR="00BA5C3E" w:rsidRPr="00A733D4" w:rsidRDefault="0076502A"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 xml:space="preserve">При отварању посебног наменског рачуна из </w:t>
      </w:r>
      <w:r w:rsidR="007F7C54" w:rsidRPr="00A733D4">
        <w:rPr>
          <w:rFonts w:ascii="Times New Roman" w:hAnsi="Times New Roman" w:cs="Times New Roman"/>
          <w:color w:val="000000"/>
          <w:sz w:val="24"/>
          <w:szCs w:val="24"/>
          <w:lang w:val="sr-Cyrl-CS"/>
        </w:rPr>
        <w:t xml:space="preserve">ст. </w:t>
      </w:r>
      <w:r w:rsidR="002A38B8" w:rsidRPr="00A733D4">
        <w:rPr>
          <w:rFonts w:ascii="Times New Roman" w:hAnsi="Times New Roman" w:cs="Times New Roman"/>
          <w:color w:val="000000"/>
          <w:sz w:val="24"/>
          <w:szCs w:val="24"/>
          <w:lang w:val="sr-Cyrl-CS"/>
        </w:rPr>
        <w:t>1</w:t>
      </w:r>
      <w:r w:rsidRPr="00A733D4">
        <w:rPr>
          <w:rFonts w:ascii="Times New Roman" w:hAnsi="Times New Roman" w:cs="Times New Roman"/>
          <w:color w:val="000000"/>
          <w:sz w:val="24"/>
          <w:szCs w:val="24"/>
          <w:lang w:val="sr-Cyrl-CS"/>
        </w:rPr>
        <w:t>.</w:t>
      </w:r>
      <w:r w:rsidR="007F7C54" w:rsidRPr="00A733D4">
        <w:rPr>
          <w:rFonts w:ascii="Times New Roman" w:hAnsi="Times New Roman" w:cs="Times New Roman"/>
          <w:color w:val="000000"/>
          <w:sz w:val="24"/>
          <w:szCs w:val="24"/>
          <w:lang w:val="sr-Cyrl-CS"/>
        </w:rPr>
        <w:t xml:space="preserve"> и 3.</w:t>
      </w:r>
      <w:r w:rsidRPr="00A733D4">
        <w:rPr>
          <w:rFonts w:ascii="Times New Roman" w:hAnsi="Times New Roman" w:cs="Times New Roman"/>
          <w:color w:val="000000"/>
          <w:sz w:val="24"/>
          <w:szCs w:val="24"/>
          <w:lang w:val="sr-Cyrl-CS"/>
        </w:rPr>
        <w:t xml:space="preserve"> овог члана не закључује се оквирни уговор којим се уређују услови за отварање, вођење и гашење тог рачуна.</w:t>
      </w:r>
    </w:p>
    <w:p w14:paraId="2EA7B06F" w14:textId="77777777" w:rsidR="00BA5C3E" w:rsidRPr="00A733D4" w:rsidRDefault="0076502A"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 xml:space="preserve">Подаци о посебним наменским рачунима из </w:t>
      </w:r>
      <w:r w:rsidR="007F7C54" w:rsidRPr="00A733D4">
        <w:rPr>
          <w:rFonts w:ascii="Times New Roman" w:hAnsi="Times New Roman" w:cs="Times New Roman"/>
          <w:color w:val="000000"/>
          <w:sz w:val="24"/>
          <w:szCs w:val="24"/>
          <w:lang w:val="sr-Cyrl-CS"/>
        </w:rPr>
        <w:t xml:space="preserve">ст. </w:t>
      </w:r>
      <w:r w:rsidR="002A38B8" w:rsidRPr="00A733D4">
        <w:rPr>
          <w:rFonts w:ascii="Times New Roman" w:hAnsi="Times New Roman" w:cs="Times New Roman"/>
          <w:color w:val="000000"/>
          <w:sz w:val="24"/>
          <w:szCs w:val="24"/>
          <w:lang w:val="sr-Cyrl-CS"/>
        </w:rPr>
        <w:t>1</w:t>
      </w:r>
      <w:r w:rsidRPr="00A733D4">
        <w:rPr>
          <w:rFonts w:ascii="Times New Roman" w:hAnsi="Times New Roman" w:cs="Times New Roman"/>
          <w:color w:val="000000"/>
          <w:sz w:val="24"/>
          <w:szCs w:val="24"/>
          <w:lang w:val="sr-Cyrl-CS"/>
        </w:rPr>
        <w:t>.</w:t>
      </w:r>
      <w:r w:rsidR="007F7C54" w:rsidRPr="00A733D4">
        <w:rPr>
          <w:rFonts w:ascii="Times New Roman" w:hAnsi="Times New Roman" w:cs="Times New Roman"/>
          <w:color w:val="000000"/>
          <w:sz w:val="24"/>
          <w:szCs w:val="24"/>
          <w:lang w:val="sr-Cyrl-CS"/>
        </w:rPr>
        <w:t xml:space="preserve"> и</w:t>
      </w:r>
      <w:r w:rsidRPr="00A733D4">
        <w:rPr>
          <w:rFonts w:ascii="Times New Roman" w:hAnsi="Times New Roman" w:cs="Times New Roman"/>
          <w:color w:val="000000"/>
          <w:sz w:val="24"/>
          <w:szCs w:val="24"/>
          <w:lang w:val="sr-Cyrl-CS"/>
        </w:rPr>
        <w:t xml:space="preserve"> </w:t>
      </w:r>
      <w:r w:rsidR="007F7C54" w:rsidRPr="00A733D4">
        <w:rPr>
          <w:rFonts w:ascii="Times New Roman" w:hAnsi="Times New Roman" w:cs="Times New Roman"/>
          <w:color w:val="000000"/>
          <w:sz w:val="24"/>
          <w:szCs w:val="24"/>
          <w:lang w:val="sr-Cyrl-CS"/>
        </w:rPr>
        <w:t xml:space="preserve">3. </w:t>
      </w:r>
      <w:r w:rsidRPr="00A733D4">
        <w:rPr>
          <w:rFonts w:ascii="Times New Roman" w:hAnsi="Times New Roman" w:cs="Times New Roman"/>
          <w:color w:val="000000"/>
          <w:sz w:val="24"/>
          <w:szCs w:val="24"/>
          <w:lang w:val="sr-Cyrl-CS"/>
        </w:rPr>
        <w:t>овог члана не достављају се у јединствени регистар текућих и других рачуна правних и физичких лица који води Народна банка Србије.</w:t>
      </w:r>
    </w:p>
    <w:p w14:paraId="72286C9C" w14:textId="433D0DF9" w:rsidR="000B6196" w:rsidRPr="00A733D4" w:rsidRDefault="000B6196"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sz w:val="24"/>
          <w:szCs w:val="24"/>
          <w:lang w:val="sr-Cyrl-CS"/>
        </w:rPr>
        <w:t xml:space="preserve">За отварање и вођење посебних наменских рачуна из </w:t>
      </w:r>
      <w:r w:rsidR="007F7C54" w:rsidRPr="00A733D4">
        <w:rPr>
          <w:rFonts w:ascii="Times New Roman" w:hAnsi="Times New Roman" w:cs="Times New Roman"/>
          <w:sz w:val="24"/>
          <w:szCs w:val="24"/>
          <w:lang w:val="sr-Cyrl-CS"/>
        </w:rPr>
        <w:t xml:space="preserve">ст. </w:t>
      </w:r>
      <w:r w:rsidRPr="00A733D4">
        <w:rPr>
          <w:rFonts w:ascii="Times New Roman" w:hAnsi="Times New Roman" w:cs="Times New Roman"/>
          <w:sz w:val="24"/>
          <w:szCs w:val="24"/>
          <w:lang w:val="sr-Cyrl-CS"/>
        </w:rPr>
        <w:t>1</w:t>
      </w:r>
      <w:r w:rsidR="00A92B14" w:rsidRPr="00A733D4">
        <w:rPr>
          <w:rFonts w:ascii="Times New Roman" w:hAnsi="Times New Roman" w:cs="Times New Roman"/>
          <w:sz w:val="24"/>
          <w:szCs w:val="24"/>
          <w:lang w:val="sr-Cyrl-CS"/>
        </w:rPr>
        <w:t>.</w:t>
      </w:r>
      <w:r w:rsidR="007F7C54" w:rsidRPr="00A733D4">
        <w:rPr>
          <w:rFonts w:ascii="Times New Roman" w:hAnsi="Times New Roman" w:cs="Times New Roman"/>
          <w:sz w:val="24"/>
          <w:szCs w:val="24"/>
          <w:lang w:val="sr-Cyrl-CS"/>
        </w:rPr>
        <w:t xml:space="preserve"> и</w:t>
      </w:r>
      <w:r w:rsidR="00A92B14" w:rsidRPr="00A733D4">
        <w:rPr>
          <w:rFonts w:ascii="Times New Roman" w:hAnsi="Times New Roman" w:cs="Times New Roman"/>
          <w:sz w:val="24"/>
          <w:szCs w:val="24"/>
          <w:lang w:val="sr-Cyrl-CS"/>
        </w:rPr>
        <w:t xml:space="preserve"> </w:t>
      </w:r>
      <w:r w:rsidR="007F7C54" w:rsidRPr="00A733D4">
        <w:rPr>
          <w:rFonts w:ascii="Times New Roman" w:hAnsi="Times New Roman" w:cs="Times New Roman"/>
          <w:sz w:val="24"/>
          <w:szCs w:val="24"/>
          <w:lang w:val="sr-Cyrl-CS"/>
        </w:rPr>
        <w:t xml:space="preserve">3. </w:t>
      </w:r>
      <w:r w:rsidRPr="00A733D4">
        <w:rPr>
          <w:rFonts w:ascii="Times New Roman" w:hAnsi="Times New Roman" w:cs="Times New Roman"/>
          <w:sz w:val="24"/>
          <w:szCs w:val="24"/>
          <w:lang w:val="sr-Cyrl-CS"/>
        </w:rPr>
        <w:t xml:space="preserve">овог члана, као и за извршење платних трансакција и пружање других услуга у вези с тим рачунима, Управа за трезор, банке и ЈП </w:t>
      </w:r>
      <w:r w:rsidR="002C53C2" w:rsidRPr="00A733D4">
        <w:rPr>
          <w:rFonts w:ascii="Times New Roman" w:hAnsi="Times New Roman" w:cs="Times New Roman"/>
          <w:color w:val="000000"/>
          <w:sz w:val="24"/>
          <w:szCs w:val="24"/>
          <w:lang w:val="sr-Cyrl-CS"/>
        </w:rPr>
        <w:t>„</w:t>
      </w:r>
      <w:r w:rsidRPr="00A733D4">
        <w:rPr>
          <w:rFonts w:ascii="Times New Roman" w:hAnsi="Times New Roman" w:cs="Times New Roman"/>
          <w:sz w:val="24"/>
          <w:szCs w:val="24"/>
          <w:lang w:val="sr-Cyrl-CS"/>
        </w:rPr>
        <w:t>Пошта Србије</w:t>
      </w:r>
      <w:r w:rsidR="002C53C2" w:rsidRPr="00A733D4">
        <w:rPr>
          <w:rFonts w:ascii="Times New Roman" w:hAnsi="Times New Roman" w:cs="Times New Roman"/>
          <w:color w:val="000000"/>
          <w:sz w:val="24"/>
          <w:szCs w:val="24"/>
          <w:lang w:val="sr-Cyrl-CS"/>
        </w:rPr>
        <w:t>”</w:t>
      </w:r>
      <w:r w:rsidRPr="00A733D4">
        <w:rPr>
          <w:rFonts w:ascii="Times New Roman" w:hAnsi="Times New Roman" w:cs="Times New Roman"/>
          <w:sz w:val="24"/>
          <w:szCs w:val="24"/>
          <w:lang w:val="sr-Cyrl-CS"/>
        </w:rPr>
        <w:t xml:space="preserve"> не могу наплатити накнаду нити друге трошкове.</w:t>
      </w:r>
    </w:p>
    <w:p w14:paraId="13DB9828" w14:textId="77777777" w:rsidR="00BA5C3E" w:rsidRPr="00A733D4" w:rsidRDefault="0076502A"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Народна банка Србије не наплаћује Управи за трезор накнаде и друге трошкове за пренос средстава по основу уплате новчане помоћи у платним системима чији је оператор.</w:t>
      </w:r>
    </w:p>
    <w:p w14:paraId="6A68F731" w14:textId="77777777" w:rsidR="00BA5C3E" w:rsidRPr="00A733D4" w:rsidRDefault="0076502A"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 xml:space="preserve">Након што банка у целини исплати износ новчане помоћи са посебног наменског рачуна или након што </w:t>
      </w:r>
      <w:r w:rsidR="00135BBA" w:rsidRPr="00A733D4">
        <w:rPr>
          <w:rFonts w:ascii="Times New Roman" w:hAnsi="Times New Roman" w:cs="Times New Roman"/>
          <w:color w:val="000000"/>
          <w:sz w:val="24"/>
          <w:szCs w:val="24"/>
          <w:lang w:val="sr-Cyrl-CS"/>
        </w:rPr>
        <w:t>п</w:t>
      </w:r>
      <w:r w:rsidR="00387D94" w:rsidRPr="00A733D4">
        <w:rPr>
          <w:rFonts w:ascii="Times New Roman" w:hAnsi="Times New Roman" w:cs="Times New Roman"/>
          <w:color w:val="000000"/>
          <w:sz w:val="24"/>
          <w:szCs w:val="24"/>
          <w:lang w:val="sr-Cyrl-CS"/>
        </w:rPr>
        <w:t>рималац новчане помоћи</w:t>
      </w:r>
      <w:r w:rsidR="00784953" w:rsidRPr="00A733D4">
        <w:rPr>
          <w:rFonts w:ascii="Times New Roman" w:hAnsi="Times New Roman" w:cs="Times New Roman"/>
          <w:color w:val="000000"/>
          <w:sz w:val="24"/>
          <w:szCs w:val="24"/>
          <w:lang w:val="sr-Cyrl-CS"/>
        </w:rPr>
        <w:t xml:space="preserve"> и новчане социјалне помоћи</w:t>
      </w:r>
      <w:r w:rsidR="00387D94" w:rsidRPr="00A733D4">
        <w:rPr>
          <w:rFonts w:ascii="Times New Roman" w:hAnsi="Times New Roman" w:cs="Times New Roman"/>
          <w:color w:val="000000"/>
          <w:sz w:val="24"/>
          <w:szCs w:val="24"/>
          <w:lang w:val="sr-Cyrl-CS"/>
        </w:rPr>
        <w:t xml:space="preserve"> </w:t>
      </w:r>
      <w:r w:rsidRPr="00A733D4">
        <w:rPr>
          <w:rFonts w:ascii="Times New Roman" w:hAnsi="Times New Roman" w:cs="Times New Roman"/>
          <w:color w:val="000000"/>
          <w:sz w:val="24"/>
          <w:szCs w:val="24"/>
          <w:lang w:val="sr-Cyrl-CS"/>
        </w:rPr>
        <w:t>на други начин располаже средствима те помоћи у целини (нпр. пренос на други рачун), банка има право да угаси тај рачун.</w:t>
      </w:r>
    </w:p>
    <w:p w14:paraId="48DE8F33" w14:textId="64583E19" w:rsidR="00135BBA" w:rsidRPr="00A733D4" w:rsidRDefault="0076502A" w:rsidP="00784BBB">
      <w:pPr>
        <w:spacing w:after="150"/>
        <w:ind w:firstLine="720"/>
        <w:jc w:val="both"/>
        <w:rPr>
          <w:rFonts w:ascii="Times New Roman" w:hAnsi="Times New Roman" w:cs="Times New Roman"/>
          <w:color w:val="000000"/>
          <w:sz w:val="24"/>
          <w:szCs w:val="24"/>
          <w:lang w:val="sr-Cyrl-CS"/>
        </w:rPr>
      </w:pPr>
      <w:r w:rsidRPr="00A733D4">
        <w:rPr>
          <w:rFonts w:ascii="Times New Roman" w:hAnsi="Times New Roman" w:cs="Times New Roman"/>
          <w:color w:val="000000"/>
          <w:sz w:val="24"/>
          <w:szCs w:val="24"/>
          <w:lang w:val="sr-Cyrl-CS"/>
        </w:rPr>
        <w:t xml:space="preserve">Банка је дужна да у складу са уговореним начином комуникације са клијентом (нпр. дописом, имејлом, SMS-ом, или у апликацији електронског банкарства) обавести </w:t>
      </w:r>
      <w:r w:rsidR="00135BBA" w:rsidRPr="00A733D4">
        <w:rPr>
          <w:rFonts w:ascii="Times New Roman" w:hAnsi="Times New Roman" w:cs="Times New Roman"/>
          <w:color w:val="000000"/>
          <w:sz w:val="24"/>
          <w:szCs w:val="24"/>
          <w:lang w:val="sr-Cyrl-CS"/>
        </w:rPr>
        <w:t>п</w:t>
      </w:r>
      <w:r w:rsidR="002A38B8" w:rsidRPr="00A733D4">
        <w:rPr>
          <w:rFonts w:ascii="Times New Roman" w:hAnsi="Times New Roman" w:cs="Times New Roman"/>
          <w:color w:val="000000"/>
          <w:sz w:val="24"/>
          <w:szCs w:val="24"/>
          <w:lang w:val="sr-Cyrl-CS"/>
        </w:rPr>
        <w:t>римаоца новчане помоћи</w:t>
      </w:r>
      <w:r w:rsidRPr="00A733D4">
        <w:rPr>
          <w:rFonts w:ascii="Times New Roman" w:hAnsi="Times New Roman" w:cs="Times New Roman"/>
          <w:color w:val="000000"/>
          <w:sz w:val="24"/>
          <w:szCs w:val="24"/>
          <w:lang w:val="sr-Cyrl-CS"/>
        </w:rPr>
        <w:t xml:space="preserve">, свог клијента, да је на његов текући рачун у банци извршена уплата новчане помоћи из члана 2. тачка </w:t>
      </w:r>
      <w:r w:rsidR="002A38B8" w:rsidRPr="00A733D4">
        <w:rPr>
          <w:rFonts w:ascii="Times New Roman" w:hAnsi="Times New Roman" w:cs="Times New Roman"/>
          <w:color w:val="000000"/>
          <w:sz w:val="24"/>
          <w:szCs w:val="24"/>
          <w:lang w:val="sr-Cyrl-CS"/>
        </w:rPr>
        <w:t>4</w:t>
      </w:r>
      <w:r w:rsidRPr="00A733D4">
        <w:rPr>
          <w:rFonts w:ascii="Times New Roman" w:hAnsi="Times New Roman" w:cs="Times New Roman"/>
          <w:color w:val="000000"/>
          <w:sz w:val="24"/>
          <w:szCs w:val="24"/>
          <w:lang w:val="sr-Cyrl-CS"/>
        </w:rPr>
        <w:t>) овог закона.</w:t>
      </w:r>
    </w:p>
    <w:p w14:paraId="2853431D" w14:textId="77777777" w:rsidR="00784BBB" w:rsidRPr="00A733D4" w:rsidRDefault="00784BBB" w:rsidP="00784BBB">
      <w:pPr>
        <w:spacing w:after="150"/>
        <w:ind w:firstLine="720"/>
        <w:jc w:val="both"/>
        <w:rPr>
          <w:rFonts w:ascii="Times New Roman" w:hAnsi="Times New Roman" w:cs="Times New Roman"/>
          <w:color w:val="000000"/>
          <w:sz w:val="24"/>
          <w:szCs w:val="24"/>
          <w:lang w:val="sr-Cyrl-CS"/>
        </w:rPr>
      </w:pPr>
    </w:p>
    <w:p w14:paraId="1D288154" w14:textId="77777777" w:rsidR="00BA5C3E" w:rsidRPr="00A733D4" w:rsidRDefault="00135BBA">
      <w:pPr>
        <w:spacing w:after="120"/>
        <w:jc w:val="center"/>
        <w:rPr>
          <w:rFonts w:ascii="Times New Roman" w:hAnsi="Times New Roman" w:cs="Times New Roman"/>
          <w:sz w:val="24"/>
          <w:szCs w:val="24"/>
          <w:lang w:val="sr-Cyrl-CS"/>
        </w:rPr>
      </w:pPr>
      <w:r w:rsidRPr="00A733D4">
        <w:rPr>
          <w:rFonts w:ascii="Times New Roman" w:hAnsi="Times New Roman" w:cs="Times New Roman"/>
          <w:b/>
          <w:color w:val="000000"/>
          <w:sz w:val="24"/>
          <w:szCs w:val="24"/>
          <w:lang w:val="sr-Cyrl-CS"/>
        </w:rPr>
        <w:lastRenderedPageBreak/>
        <w:t>Начин исплате новчане помоћи</w:t>
      </w:r>
      <w:r w:rsidR="00616CDA" w:rsidRPr="00A733D4">
        <w:rPr>
          <w:rFonts w:ascii="Times New Roman" w:hAnsi="Times New Roman" w:cs="Times New Roman"/>
          <w:b/>
          <w:color w:val="000000"/>
          <w:sz w:val="24"/>
          <w:szCs w:val="24"/>
          <w:lang w:val="sr-Cyrl-CS"/>
        </w:rPr>
        <w:t xml:space="preserve"> и рекламације</w:t>
      </w:r>
    </w:p>
    <w:p w14:paraId="35F63946"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Члан 6.</w:t>
      </w:r>
    </w:p>
    <w:p w14:paraId="42001064" w14:textId="77777777" w:rsidR="00BA5C3E" w:rsidRPr="00A733D4" w:rsidRDefault="0076502A" w:rsidP="00D737DE">
      <w:pPr>
        <w:spacing w:after="150"/>
        <w:ind w:firstLine="720"/>
        <w:jc w:val="both"/>
        <w:rPr>
          <w:rFonts w:ascii="Times New Roman" w:hAnsi="Times New Roman" w:cs="Times New Roman"/>
          <w:color w:val="000000"/>
          <w:sz w:val="24"/>
          <w:szCs w:val="24"/>
          <w:lang w:val="sr-Cyrl-CS"/>
        </w:rPr>
      </w:pPr>
      <w:r w:rsidRPr="00A733D4">
        <w:rPr>
          <w:rFonts w:ascii="Times New Roman" w:hAnsi="Times New Roman" w:cs="Times New Roman"/>
          <w:color w:val="000000"/>
          <w:sz w:val="24"/>
          <w:szCs w:val="24"/>
          <w:lang w:val="sr-Cyrl-CS"/>
        </w:rPr>
        <w:t xml:space="preserve">Министарство финансија исплаћује </w:t>
      </w:r>
      <w:r w:rsidR="00135BBA" w:rsidRPr="00A733D4">
        <w:rPr>
          <w:rFonts w:ascii="Times New Roman" w:hAnsi="Times New Roman" w:cs="Times New Roman"/>
          <w:color w:val="000000"/>
          <w:sz w:val="24"/>
          <w:szCs w:val="24"/>
          <w:lang w:val="sr-Cyrl-CS"/>
        </w:rPr>
        <w:t>п</w:t>
      </w:r>
      <w:r w:rsidR="00387D94" w:rsidRPr="00A733D4">
        <w:rPr>
          <w:rFonts w:ascii="Times New Roman" w:hAnsi="Times New Roman" w:cs="Times New Roman"/>
          <w:color w:val="000000"/>
          <w:sz w:val="24"/>
          <w:szCs w:val="24"/>
          <w:lang w:val="sr-Cyrl-CS"/>
        </w:rPr>
        <w:t>рима</w:t>
      </w:r>
      <w:r w:rsidR="002A38B8" w:rsidRPr="00A733D4">
        <w:rPr>
          <w:rFonts w:ascii="Times New Roman" w:hAnsi="Times New Roman" w:cs="Times New Roman"/>
          <w:color w:val="000000"/>
          <w:sz w:val="24"/>
          <w:szCs w:val="24"/>
          <w:lang w:val="sr-Cyrl-CS"/>
        </w:rPr>
        <w:t>оцу</w:t>
      </w:r>
      <w:r w:rsidR="00387D94" w:rsidRPr="00A733D4">
        <w:rPr>
          <w:rFonts w:ascii="Times New Roman" w:hAnsi="Times New Roman" w:cs="Times New Roman"/>
          <w:color w:val="000000"/>
          <w:sz w:val="24"/>
          <w:szCs w:val="24"/>
          <w:lang w:val="sr-Cyrl-CS"/>
        </w:rPr>
        <w:t xml:space="preserve"> новчане помоћи</w:t>
      </w:r>
      <w:r w:rsidRPr="00A733D4">
        <w:rPr>
          <w:rFonts w:ascii="Times New Roman" w:hAnsi="Times New Roman" w:cs="Times New Roman"/>
          <w:color w:val="000000"/>
          <w:sz w:val="24"/>
          <w:szCs w:val="24"/>
          <w:lang w:val="sr-Cyrl-CS"/>
        </w:rPr>
        <w:t xml:space="preserve"> и примаоцу новчане социјалне помоћи који испуњава услове за уплату новчане помоћи, </w:t>
      </w:r>
      <w:r w:rsidR="000F4AFC" w:rsidRPr="00A733D4">
        <w:rPr>
          <w:rFonts w:ascii="Times New Roman" w:hAnsi="Times New Roman" w:cs="Times New Roman"/>
          <w:color w:val="000000"/>
          <w:sz w:val="24"/>
          <w:szCs w:val="24"/>
          <w:lang w:val="sr-Cyrl-CS"/>
        </w:rPr>
        <w:t xml:space="preserve">новчану помоћ </w:t>
      </w:r>
      <w:r w:rsidRPr="00A733D4">
        <w:rPr>
          <w:rFonts w:ascii="Times New Roman" w:hAnsi="Times New Roman" w:cs="Times New Roman"/>
          <w:color w:val="000000"/>
          <w:sz w:val="24"/>
          <w:szCs w:val="24"/>
          <w:lang w:val="sr-Cyrl-CS"/>
        </w:rPr>
        <w:t xml:space="preserve">у износу од </w:t>
      </w:r>
      <w:r w:rsidR="000F4AFC" w:rsidRPr="00A733D4">
        <w:rPr>
          <w:rFonts w:ascii="Times New Roman" w:hAnsi="Times New Roman" w:cs="Times New Roman"/>
          <w:color w:val="000000"/>
          <w:sz w:val="24"/>
          <w:szCs w:val="24"/>
          <w:lang w:val="sr-Cyrl-CS"/>
        </w:rPr>
        <w:t xml:space="preserve">100 </w:t>
      </w:r>
      <w:r w:rsidRPr="00A733D4">
        <w:rPr>
          <w:rFonts w:ascii="Times New Roman" w:hAnsi="Times New Roman" w:cs="Times New Roman"/>
          <w:color w:val="000000"/>
          <w:sz w:val="24"/>
          <w:szCs w:val="24"/>
          <w:lang w:val="sr-Cyrl-CS"/>
        </w:rPr>
        <w:t xml:space="preserve">евра у динарској противвредности по званичном средњем курсу динара према евру који утврђује Народна банка Србије на дан ступања на снагу овог закона преносом средстава са посебног наменског рачуна који је отворен за ту намену код Управе за трезор на текући, односно посебни наменски рачун </w:t>
      </w:r>
      <w:r w:rsidR="00135BBA" w:rsidRPr="00A733D4">
        <w:rPr>
          <w:rFonts w:ascii="Times New Roman" w:hAnsi="Times New Roman" w:cs="Times New Roman"/>
          <w:color w:val="000000"/>
          <w:sz w:val="24"/>
          <w:szCs w:val="24"/>
          <w:lang w:val="sr-Cyrl-CS"/>
        </w:rPr>
        <w:t>п</w:t>
      </w:r>
      <w:r w:rsidR="002A38B8" w:rsidRPr="00A733D4">
        <w:rPr>
          <w:rFonts w:ascii="Times New Roman" w:hAnsi="Times New Roman" w:cs="Times New Roman"/>
          <w:color w:val="000000"/>
          <w:sz w:val="24"/>
          <w:szCs w:val="24"/>
          <w:lang w:val="sr-Cyrl-CS"/>
        </w:rPr>
        <w:t>римаоца</w:t>
      </w:r>
      <w:r w:rsidR="00387D94" w:rsidRPr="00A733D4">
        <w:rPr>
          <w:rFonts w:ascii="Times New Roman" w:hAnsi="Times New Roman" w:cs="Times New Roman"/>
          <w:color w:val="000000"/>
          <w:sz w:val="24"/>
          <w:szCs w:val="24"/>
          <w:lang w:val="sr-Cyrl-CS"/>
        </w:rPr>
        <w:t xml:space="preserve"> новчане помоћи</w:t>
      </w:r>
      <w:r w:rsidR="00135BBA" w:rsidRPr="00A733D4">
        <w:rPr>
          <w:rFonts w:ascii="Times New Roman" w:hAnsi="Times New Roman" w:cs="Times New Roman"/>
          <w:color w:val="000000"/>
          <w:sz w:val="24"/>
          <w:szCs w:val="24"/>
          <w:lang w:val="sr-Cyrl-CS"/>
        </w:rPr>
        <w:t xml:space="preserve"> </w:t>
      </w:r>
      <w:r w:rsidRPr="00A733D4">
        <w:rPr>
          <w:rFonts w:ascii="Times New Roman" w:hAnsi="Times New Roman" w:cs="Times New Roman"/>
          <w:color w:val="000000"/>
          <w:sz w:val="24"/>
          <w:szCs w:val="24"/>
          <w:lang w:val="sr-Cyrl-CS"/>
        </w:rPr>
        <w:t>или примаоца новчане социјалне помоћи који се води код банке.</w:t>
      </w:r>
    </w:p>
    <w:p w14:paraId="17819DA1" w14:textId="19B38EBF" w:rsidR="00BA5C3E" w:rsidRPr="00A733D4" w:rsidRDefault="0076502A" w:rsidP="00D737DE">
      <w:pPr>
        <w:spacing w:after="150"/>
        <w:ind w:firstLine="720"/>
        <w:jc w:val="both"/>
        <w:rPr>
          <w:rFonts w:ascii="Times New Roman" w:hAnsi="Times New Roman" w:cs="Times New Roman"/>
          <w:color w:val="000000"/>
          <w:sz w:val="24"/>
          <w:szCs w:val="24"/>
          <w:lang w:val="sr-Cyrl-CS"/>
        </w:rPr>
      </w:pPr>
      <w:r w:rsidRPr="00A733D4">
        <w:rPr>
          <w:rFonts w:ascii="Times New Roman" w:hAnsi="Times New Roman" w:cs="Times New Roman"/>
          <w:color w:val="000000"/>
          <w:sz w:val="24"/>
          <w:szCs w:val="24"/>
          <w:lang w:val="sr-Cyrl-CS"/>
        </w:rPr>
        <w:t xml:space="preserve">Министарство финансија исплаћује лицу у заводу за извршење кривичних санкција, а које испуњава услове за уплату новчане помоћи, </w:t>
      </w:r>
      <w:r w:rsidR="002A38B8" w:rsidRPr="00A733D4">
        <w:rPr>
          <w:rFonts w:ascii="Times New Roman" w:hAnsi="Times New Roman" w:cs="Times New Roman"/>
          <w:color w:val="000000"/>
          <w:sz w:val="24"/>
          <w:szCs w:val="24"/>
          <w:lang w:val="sr-Cyrl-CS"/>
        </w:rPr>
        <w:t>новчану помоћ</w:t>
      </w:r>
      <w:r w:rsidRPr="00A733D4">
        <w:rPr>
          <w:rFonts w:ascii="Times New Roman" w:hAnsi="Times New Roman" w:cs="Times New Roman"/>
          <w:color w:val="000000"/>
          <w:sz w:val="24"/>
          <w:szCs w:val="24"/>
          <w:lang w:val="sr-Cyrl-CS"/>
        </w:rPr>
        <w:t xml:space="preserve"> у износу од </w:t>
      </w:r>
      <w:r w:rsidR="00387D94" w:rsidRPr="00A733D4">
        <w:rPr>
          <w:rFonts w:ascii="Times New Roman" w:hAnsi="Times New Roman" w:cs="Times New Roman"/>
          <w:color w:val="000000"/>
          <w:sz w:val="24"/>
          <w:szCs w:val="24"/>
          <w:lang w:val="sr-Cyrl-CS"/>
        </w:rPr>
        <w:t xml:space="preserve">100 </w:t>
      </w:r>
      <w:r w:rsidRPr="00A733D4">
        <w:rPr>
          <w:rFonts w:ascii="Times New Roman" w:hAnsi="Times New Roman" w:cs="Times New Roman"/>
          <w:color w:val="000000"/>
          <w:sz w:val="24"/>
          <w:szCs w:val="24"/>
          <w:lang w:val="sr-Cyrl-CS"/>
        </w:rPr>
        <w:t>евра у динарској противвредности по званичном средњем курсу динара према евру који утврђује Народна банка Србије на дан ступања на снагу овог закона преносом средстава са посебног наменског рачуна који је отворен за ту намену код Управе за трезор на депозитни рачун завода за извршење кривичних санкција у којем се над лицем коме се уплаћује новчана помоћ спроводи мера притвора, казна затвора или друга кривична санкција у складу са законом којим се уређује извршење кривичних санкција</w:t>
      </w:r>
      <w:r w:rsidR="002A38B8" w:rsidRPr="00A733D4">
        <w:rPr>
          <w:rFonts w:ascii="Times New Roman" w:hAnsi="Times New Roman" w:cs="Times New Roman"/>
          <w:color w:val="000000"/>
          <w:sz w:val="24"/>
          <w:szCs w:val="24"/>
          <w:lang w:val="sr-Cyrl-CS"/>
        </w:rPr>
        <w:t>, односно у складу са законом који се примењује према малолетним учиниоцима кривичних дела</w:t>
      </w:r>
      <w:r w:rsidRPr="00A733D4">
        <w:rPr>
          <w:rFonts w:ascii="Times New Roman" w:hAnsi="Times New Roman" w:cs="Times New Roman"/>
          <w:color w:val="000000"/>
          <w:sz w:val="24"/>
          <w:szCs w:val="24"/>
          <w:lang w:val="sr-Cyrl-CS"/>
        </w:rPr>
        <w:t>.</w:t>
      </w:r>
    </w:p>
    <w:p w14:paraId="1877E545" w14:textId="071C3DBA" w:rsidR="00280D7E" w:rsidRPr="00A733D4" w:rsidRDefault="00280D7E"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sz w:val="24"/>
          <w:szCs w:val="24"/>
          <w:lang w:val="sr-Cyrl-CS"/>
        </w:rPr>
        <w:t>Примаоци новчане помоћи из става 1. овог члана, који су малолетници од 16 до 18 година, могу самостално подићи ова новчана средства са текућег, односно посебног наменског рачуна у просторијама банке, изузев ако постоји други разлог осим малолетства за пословну неспособност тог лица, у ком случају то лице заступа родитељ или старатељ, односно његов законски заступник у складу са законом.</w:t>
      </w:r>
    </w:p>
    <w:p w14:paraId="6288E009" w14:textId="77777777" w:rsidR="00BA5C3E" w:rsidRPr="00A733D4" w:rsidRDefault="0076502A" w:rsidP="00D737DE">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Министарство финансија започиње исплату новчане помоћи из ст. 1.</w:t>
      </w:r>
      <w:r w:rsidR="00AB04F8" w:rsidRPr="00A733D4">
        <w:rPr>
          <w:rFonts w:ascii="Times New Roman" w:hAnsi="Times New Roman" w:cs="Times New Roman"/>
          <w:color w:val="000000"/>
          <w:sz w:val="24"/>
          <w:szCs w:val="24"/>
          <w:lang w:val="sr-Cyrl-CS"/>
        </w:rPr>
        <w:t xml:space="preserve"> и 2.</w:t>
      </w:r>
      <w:r w:rsidRPr="00A733D4">
        <w:rPr>
          <w:rFonts w:ascii="Times New Roman" w:hAnsi="Times New Roman" w:cs="Times New Roman"/>
          <w:color w:val="000000"/>
          <w:sz w:val="24"/>
          <w:szCs w:val="24"/>
          <w:lang w:val="sr-Cyrl-CS"/>
        </w:rPr>
        <w:t xml:space="preserve"> овог члана у </w:t>
      </w:r>
      <w:r w:rsidR="00C2338E" w:rsidRPr="00A733D4">
        <w:rPr>
          <w:rFonts w:ascii="Times New Roman" w:hAnsi="Times New Roman" w:cs="Times New Roman"/>
          <w:color w:val="000000"/>
          <w:sz w:val="24"/>
          <w:szCs w:val="24"/>
          <w:lang w:val="sr-Cyrl-CS"/>
        </w:rPr>
        <w:t xml:space="preserve">фебруару </w:t>
      </w:r>
      <w:r w:rsidR="000F4AFC" w:rsidRPr="00A733D4">
        <w:rPr>
          <w:rFonts w:ascii="Times New Roman" w:hAnsi="Times New Roman" w:cs="Times New Roman"/>
          <w:color w:val="000000"/>
          <w:sz w:val="24"/>
          <w:szCs w:val="24"/>
          <w:lang w:val="sr-Cyrl-CS"/>
        </w:rPr>
        <w:t>2022</w:t>
      </w:r>
      <w:r w:rsidRPr="00A733D4">
        <w:rPr>
          <w:rFonts w:ascii="Times New Roman" w:hAnsi="Times New Roman" w:cs="Times New Roman"/>
          <w:color w:val="000000"/>
          <w:sz w:val="24"/>
          <w:szCs w:val="24"/>
          <w:lang w:val="sr-Cyrl-CS"/>
        </w:rPr>
        <w:t>. године.</w:t>
      </w:r>
    </w:p>
    <w:p w14:paraId="4E1CDFF7" w14:textId="3F5F3F86" w:rsidR="00A733D4" w:rsidRPr="00C24779" w:rsidRDefault="0076502A" w:rsidP="00587899">
      <w:pPr>
        <w:spacing w:after="150"/>
        <w:ind w:firstLine="720"/>
        <w:jc w:val="both"/>
        <w:rPr>
          <w:rFonts w:ascii="Times New Roman" w:hAnsi="Times New Roman" w:cs="Times New Roman"/>
          <w:color w:val="000000"/>
          <w:sz w:val="24"/>
          <w:szCs w:val="24"/>
        </w:rPr>
      </w:pPr>
      <w:r w:rsidRPr="00A733D4">
        <w:rPr>
          <w:rFonts w:ascii="Times New Roman" w:hAnsi="Times New Roman" w:cs="Times New Roman"/>
          <w:color w:val="000000"/>
          <w:sz w:val="24"/>
          <w:szCs w:val="24"/>
          <w:lang w:val="sr-Cyrl-CS"/>
        </w:rPr>
        <w:t xml:space="preserve">Рекламацију поводом исплате новчане помоћи </w:t>
      </w:r>
      <w:r w:rsidR="009961C6" w:rsidRPr="00A733D4">
        <w:rPr>
          <w:rFonts w:ascii="Times New Roman" w:hAnsi="Times New Roman" w:cs="Times New Roman"/>
          <w:color w:val="000000"/>
          <w:sz w:val="24"/>
          <w:szCs w:val="24"/>
          <w:lang w:val="sr-Cyrl-CS"/>
        </w:rPr>
        <w:t>п</w:t>
      </w:r>
      <w:r w:rsidR="00AB04F8" w:rsidRPr="00A733D4">
        <w:rPr>
          <w:rFonts w:ascii="Times New Roman" w:hAnsi="Times New Roman" w:cs="Times New Roman"/>
          <w:color w:val="000000"/>
          <w:sz w:val="24"/>
          <w:szCs w:val="24"/>
          <w:lang w:val="sr-Cyrl-CS"/>
        </w:rPr>
        <w:t>рималац новчане помоћи</w:t>
      </w:r>
      <w:r w:rsidRPr="00A733D4">
        <w:rPr>
          <w:rFonts w:ascii="Times New Roman" w:hAnsi="Times New Roman" w:cs="Times New Roman"/>
          <w:color w:val="000000"/>
          <w:sz w:val="24"/>
          <w:szCs w:val="24"/>
          <w:lang w:val="sr-Cyrl-CS"/>
        </w:rPr>
        <w:t>, прималац новчане социјалне помоћи и завод за извршење кривичних санкција, за лице у заводу за извршење кривичних санкција</w:t>
      </w:r>
      <w:r w:rsidR="003067B7" w:rsidRPr="00A733D4">
        <w:rPr>
          <w:rFonts w:ascii="Times New Roman" w:hAnsi="Times New Roman" w:cs="Times New Roman"/>
          <w:color w:val="000000"/>
          <w:sz w:val="24"/>
          <w:szCs w:val="24"/>
          <w:lang w:val="sr-Cyrl-CS"/>
        </w:rPr>
        <w:t>,</w:t>
      </w:r>
      <w:r w:rsidRPr="00A733D4">
        <w:rPr>
          <w:rFonts w:ascii="Times New Roman" w:hAnsi="Times New Roman" w:cs="Times New Roman"/>
          <w:color w:val="000000"/>
          <w:sz w:val="24"/>
          <w:szCs w:val="24"/>
          <w:lang w:val="sr-Cyrl-CS"/>
        </w:rPr>
        <w:t xml:space="preserve"> подноси у складу са овим законом – електронски</w:t>
      </w:r>
      <w:r w:rsidR="00587899">
        <w:rPr>
          <w:rFonts w:ascii="Times New Roman" w:hAnsi="Times New Roman" w:cs="Times New Roman"/>
          <w:color w:val="000000"/>
          <w:sz w:val="24"/>
          <w:szCs w:val="24"/>
          <w:lang w:val="sr-Cyrl-CS"/>
        </w:rPr>
        <w:t xml:space="preserve"> преко портала Управе за трезор</w:t>
      </w:r>
      <w:r w:rsidR="00C24779">
        <w:rPr>
          <w:rFonts w:ascii="Times New Roman" w:hAnsi="Times New Roman" w:cs="Times New Roman"/>
          <w:color w:val="000000"/>
          <w:sz w:val="24"/>
          <w:szCs w:val="24"/>
        </w:rPr>
        <w:t>.</w:t>
      </w:r>
      <w:bookmarkStart w:id="0" w:name="_GoBack"/>
      <w:bookmarkEnd w:id="0"/>
    </w:p>
    <w:p w14:paraId="16FC5B54" w14:textId="77777777" w:rsidR="009336CC" w:rsidRPr="00A733D4" w:rsidRDefault="009336CC">
      <w:pPr>
        <w:spacing w:after="120"/>
        <w:jc w:val="center"/>
        <w:rPr>
          <w:rFonts w:ascii="Times New Roman" w:hAnsi="Times New Roman" w:cs="Times New Roman"/>
          <w:b/>
          <w:color w:val="000000"/>
          <w:sz w:val="24"/>
          <w:szCs w:val="24"/>
          <w:lang w:val="sr-Cyrl-CS"/>
        </w:rPr>
      </w:pPr>
      <w:r w:rsidRPr="00A733D4">
        <w:rPr>
          <w:rFonts w:ascii="Times New Roman" w:hAnsi="Times New Roman" w:cs="Times New Roman"/>
          <w:b/>
          <w:color w:val="000000"/>
          <w:sz w:val="24"/>
          <w:szCs w:val="24"/>
          <w:lang w:val="sr-Cyrl-CS"/>
        </w:rPr>
        <w:t>Доношење прописа</w:t>
      </w:r>
    </w:p>
    <w:p w14:paraId="6A485CBC"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Члан 7.</w:t>
      </w:r>
    </w:p>
    <w:p w14:paraId="43CEDC4B" w14:textId="4AA5BDDF" w:rsidR="00873FE7" w:rsidRPr="00587899" w:rsidRDefault="0076502A" w:rsidP="00587899">
      <w:pPr>
        <w:spacing w:after="150"/>
        <w:ind w:firstLine="720"/>
        <w:jc w:val="both"/>
        <w:rPr>
          <w:rFonts w:ascii="Times New Roman" w:hAnsi="Times New Roman" w:cs="Times New Roman"/>
          <w:color w:val="000000"/>
          <w:sz w:val="24"/>
          <w:szCs w:val="24"/>
          <w:lang w:val="sr-Cyrl-CS"/>
        </w:rPr>
      </w:pPr>
      <w:r w:rsidRPr="00A733D4">
        <w:rPr>
          <w:rFonts w:ascii="Times New Roman" w:hAnsi="Times New Roman" w:cs="Times New Roman"/>
          <w:color w:val="000000"/>
          <w:sz w:val="24"/>
          <w:szCs w:val="24"/>
          <w:lang w:val="sr-Cyrl-CS"/>
        </w:rPr>
        <w:t>Министарство финансија ће ради прецизирања начина пријаве за добијање новчане помоћи из чл. 3. и 4. овог закона, као и начина исплате средстава и подношења рекламација из чл. 5. и 6. овог закона, донети посебан правилник.</w:t>
      </w:r>
    </w:p>
    <w:p w14:paraId="1798A0D7"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b/>
          <w:color w:val="000000"/>
          <w:sz w:val="24"/>
          <w:szCs w:val="24"/>
          <w:lang w:val="sr-Cyrl-CS"/>
        </w:rPr>
        <w:t>Изузимање од извршења</w:t>
      </w:r>
    </w:p>
    <w:p w14:paraId="555F12C6"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Члан 8.</w:t>
      </w:r>
    </w:p>
    <w:p w14:paraId="3DE6347D" w14:textId="52C4E5BE" w:rsidR="00784BBB" w:rsidRPr="00587899" w:rsidRDefault="0076502A" w:rsidP="00587899">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Новчана помоћ не може бити предмет извршења у смислу закона којим се уређују извршење и обезбеђење.</w:t>
      </w:r>
    </w:p>
    <w:p w14:paraId="0681F0FB"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b/>
          <w:color w:val="000000"/>
          <w:sz w:val="24"/>
          <w:szCs w:val="24"/>
          <w:lang w:val="sr-Cyrl-CS"/>
        </w:rPr>
        <w:lastRenderedPageBreak/>
        <w:t>Брисање података из Привременог регистра</w:t>
      </w:r>
    </w:p>
    <w:p w14:paraId="420679C4"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Члан 9.</w:t>
      </w:r>
    </w:p>
    <w:p w14:paraId="0D7A30F8" w14:textId="77777777" w:rsidR="00BA5C3E" w:rsidRPr="00A733D4" w:rsidRDefault="0076502A" w:rsidP="009D342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Подаци из Привременог регистра бришу се по истеку годину дана од дана ступања на снагу овог закона.</w:t>
      </w:r>
    </w:p>
    <w:p w14:paraId="23B548A0"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b/>
          <w:color w:val="000000"/>
          <w:sz w:val="24"/>
          <w:szCs w:val="24"/>
          <w:lang w:val="sr-Cyrl-CS"/>
        </w:rPr>
        <w:t>Ступање на снагу</w:t>
      </w:r>
    </w:p>
    <w:p w14:paraId="7CAFF43E" w14:textId="77777777" w:rsidR="00BA5C3E" w:rsidRPr="00A733D4" w:rsidRDefault="0076502A">
      <w:pPr>
        <w:spacing w:after="120"/>
        <w:jc w:val="center"/>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Члан 10.</w:t>
      </w:r>
    </w:p>
    <w:p w14:paraId="0539F1BA" w14:textId="77777777" w:rsidR="00BA5C3E" w:rsidRPr="00A733D4" w:rsidRDefault="0076502A" w:rsidP="009D342F">
      <w:pPr>
        <w:spacing w:after="150"/>
        <w:ind w:firstLine="720"/>
        <w:jc w:val="both"/>
        <w:rPr>
          <w:rFonts w:ascii="Times New Roman" w:hAnsi="Times New Roman" w:cs="Times New Roman"/>
          <w:sz w:val="24"/>
          <w:szCs w:val="24"/>
          <w:lang w:val="sr-Cyrl-CS"/>
        </w:rPr>
      </w:pPr>
      <w:r w:rsidRPr="00A733D4">
        <w:rPr>
          <w:rFonts w:ascii="Times New Roman" w:hAnsi="Times New Roman" w:cs="Times New Roman"/>
          <w:color w:val="000000"/>
          <w:sz w:val="24"/>
          <w:szCs w:val="24"/>
          <w:lang w:val="sr-Cyrl-CS"/>
        </w:rPr>
        <w:t>Овај закон ступа на снагу наредног дана од дана објављивања у „Службеном гласнику Републике Србије”.</w:t>
      </w:r>
    </w:p>
    <w:sectPr w:rsidR="00BA5C3E" w:rsidRPr="00A733D4" w:rsidSect="00A0675B">
      <w:footerReference w:type="default" r:id="rId7"/>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EFF37" w14:textId="77777777" w:rsidR="008946FD" w:rsidRDefault="008946FD" w:rsidP="00A0675B">
      <w:pPr>
        <w:spacing w:after="0" w:line="240" w:lineRule="auto"/>
      </w:pPr>
      <w:r>
        <w:separator/>
      </w:r>
    </w:p>
  </w:endnote>
  <w:endnote w:type="continuationSeparator" w:id="0">
    <w:p w14:paraId="2A70574F" w14:textId="77777777" w:rsidR="008946FD" w:rsidRDefault="008946FD" w:rsidP="00A06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368194"/>
      <w:docPartObj>
        <w:docPartGallery w:val="Page Numbers (Bottom of Page)"/>
        <w:docPartUnique/>
      </w:docPartObj>
    </w:sdtPr>
    <w:sdtEndPr>
      <w:rPr>
        <w:noProof/>
      </w:rPr>
    </w:sdtEndPr>
    <w:sdtContent>
      <w:p w14:paraId="47BEB5BD" w14:textId="1434DF52" w:rsidR="00A0675B" w:rsidRDefault="00A0675B">
        <w:pPr>
          <w:pStyle w:val="Footer"/>
          <w:jc w:val="right"/>
        </w:pPr>
        <w:r w:rsidRPr="00F45E62">
          <w:rPr>
            <w:rFonts w:ascii="Times New Roman" w:hAnsi="Times New Roman" w:cs="Times New Roman"/>
          </w:rPr>
          <w:fldChar w:fldCharType="begin"/>
        </w:r>
        <w:r w:rsidRPr="00F45E62">
          <w:rPr>
            <w:rFonts w:ascii="Times New Roman" w:hAnsi="Times New Roman" w:cs="Times New Roman"/>
          </w:rPr>
          <w:instrText xml:space="preserve"> PAGE   \* MERGEFORMAT </w:instrText>
        </w:r>
        <w:r w:rsidRPr="00F45E62">
          <w:rPr>
            <w:rFonts w:ascii="Times New Roman" w:hAnsi="Times New Roman" w:cs="Times New Roman"/>
          </w:rPr>
          <w:fldChar w:fldCharType="separate"/>
        </w:r>
        <w:r w:rsidR="00C24779">
          <w:rPr>
            <w:rFonts w:ascii="Times New Roman" w:hAnsi="Times New Roman" w:cs="Times New Roman"/>
            <w:noProof/>
          </w:rPr>
          <w:t>6</w:t>
        </w:r>
        <w:r w:rsidRPr="00F45E62">
          <w:rPr>
            <w:rFonts w:ascii="Times New Roman" w:hAnsi="Times New Roman" w:cs="Times New Roman"/>
            <w:noProof/>
          </w:rPr>
          <w:fldChar w:fldCharType="end"/>
        </w:r>
      </w:p>
    </w:sdtContent>
  </w:sdt>
  <w:p w14:paraId="4F68CBD6" w14:textId="77777777" w:rsidR="00A0675B" w:rsidRDefault="00A067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0FA27" w14:textId="77777777" w:rsidR="008946FD" w:rsidRDefault="008946FD" w:rsidP="00A0675B">
      <w:pPr>
        <w:spacing w:after="0" w:line="240" w:lineRule="auto"/>
      </w:pPr>
      <w:r>
        <w:separator/>
      </w:r>
    </w:p>
  </w:footnote>
  <w:footnote w:type="continuationSeparator" w:id="0">
    <w:p w14:paraId="1A813CE0" w14:textId="77777777" w:rsidR="008946FD" w:rsidRDefault="008946FD" w:rsidP="00A067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C3E"/>
    <w:rsid w:val="00002D1E"/>
    <w:rsid w:val="000157E1"/>
    <w:rsid w:val="00021B12"/>
    <w:rsid w:val="00056CBF"/>
    <w:rsid w:val="0007394D"/>
    <w:rsid w:val="000B6196"/>
    <w:rsid w:val="000F305E"/>
    <w:rsid w:val="000F4AEB"/>
    <w:rsid w:val="000F4AFC"/>
    <w:rsid w:val="00124A94"/>
    <w:rsid w:val="00135BBA"/>
    <w:rsid w:val="0014201D"/>
    <w:rsid w:val="001677BB"/>
    <w:rsid w:val="00210D14"/>
    <w:rsid w:val="002130C3"/>
    <w:rsid w:val="00234DE9"/>
    <w:rsid w:val="002427B7"/>
    <w:rsid w:val="00253BB0"/>
    <w:rsid w:val="00267E3B"/>
    <w:rsid w:val="00276408"/>
    <w:rsid w:val="00280D7E"/>
    <w:rsid w:val="00293199"/>
    <w:rsid w:val="002974CB"/>
    <w:rsid w:val="002A38B8"/>
    <w:rsid w:val="002C53C2"/>
    <w:rsid w:val="002C7599"/>
    <w:rsid w:val="002D6E42"/>
    <w:rsid w:val="003067B7"/>
    <w:rsid w:val="003219AE"/>
    <w:rsid w:val="00367D6F"/>
    <w:rsid w:val="00375CB5"/>
    <w:rsid w:val="00387D94"/>
    <w:rsid w:val="003D0385"/>
    <w:rsid w:val="003E6A6F"/>
    <w:rsid w:val="00486DFA"/>
    <w:rsid w:val="0049056C"/>
    <w:rsid w:val="004F3FD2"/>
    <w:rsid w:val="00507E0B"/>
    <w:rsid w:val="00522D88"/>
    <w:rsid w:val="005657F4"/>
    <w:rsid w:val="00587899"/>
    <w:rsid w:val="005A4D34"/>
    <w:rsid w:val="005B7DCE"/>
    <w:rsid w:val="005D0DE4"/>
    <w:rsid w:val="005D64EF"/>
    <w:rsid w:val="00616CDA"/>
    <w:rsid w:val="006D6AD3"/>
    <w:rsid w:val="006F298E"/>
    <w:rsid w:val="00720A7A"/>
    <w:rsid w:val="00724EC4"/>
    <w:rsid w:val="00746956"/>
    <w:rsid w:val="0076502A"/>
    <w:rsid w:val="007673A9"/>
    <w:rsid w:val="00775F72"/>
    <w:rsid w:val="00777556"/>
    <w:rsid w:val="00777FF6"/>
    <w:rsid w:val="00784615"/>
    <w:rsid w:val="00784953"/>
    <w:rsid w:val="00784BBB"/>
    <w:rsid w:val="007868D7"/>
    <w:rsid w:val="007C1BB7"/>
    <w:rsid w:val="007D6DBF"/>
    <w:rsid w:val="007E4E13"/>
    <w:rsid w:val="007F7B3A"/>
    <w:rsid w:val="007F7C54"/>
    <w:rsid w:val="00873FE7"/>
    <w:rsid w:val="00890094"/>
    <w:rsid w:val="008946FD"/>
    <w:rsid w:val="00911BAE"/>
    <w:rsid w:val="0093340F"/>
    <w:rsid w:val="009336CC"/>
    <w:rsid w:val="0094149F"/>
    <w:rsid w:val="009579AA"/>
    <w:rsid w:val="00991420"/>
    <w:rsid w:val="009961C6"/>
    <w:rsid w:val="009C7FEF"/>
    <w:rsid w:val="009D342F"/>
    <w:rsid w:val="009E1D46"/>
    <w:rsid w:val="00A0675B"/>
    <w:rsid w:val="00A31AEA"/>
    <w:rsid w:val="00A71A56"/>
    <w:rsid w:val="00A733D4"/>
    <w:rsid w:val="00A806D6"/>
    <w:rsid w:val="00A924CD"/>
    <w:rsid w:val="00A92B14"/>
    <w:rsid w:val="00AB04F8"/>
    <w:rsid w:val="00AC3F4E"/>
    <w:rsid w:val="00AD0F8F"/>
    <w:rsid w:val="00AD3C2A"/>
    <w:rsid w:val="00AD62E9"/>
    <w:rsid w:val="00B03CD4"/>
    <w:rsid w:val="00B64484"/>
    <w:rsid w:val="00B976AD"/>
    <w:rsid w:val="00BA5C3E"/>
    <w:rsid w:val="00BD45EA"/>
    <w:rsid w:val="00BE30CF"/>
    <w:rsid w:val="00BE497B"/>
    <w:rsid w:val="00C2338E"/>
    <w:rsid w:val="00C24779"/>
    <w:rsid w:val="00C31158"/>
    <w:rsid w:val="00C6106C"/>
    <w:rsid w:val="00C74BD8"/>
    <w:rsid w:val="00C864A4"/>
    <w:rsid w:val="00CC29C9"/>
    <w:rsid w:val="00CD0884"/>
    <w:rsid w:val="00CE07CC"/>
    <w:rsid w:val="00D14B6C"/>
    <w:rsid w:val="00D314A9"/>
    <w:rsid w:val="00D3721E"/>
    <w:rsid w:val="00D72C09"/>
    <w:rsid w:val="00D737DE"/>
    <w:rsid w:val="00D763C8"/>
    <w:rsid w:val="00D76C77"/>
    <w:rsid w:val="00D92042"/>
    <w:rsid w:val="00D92B54"/>
    <w:rsid w:val="00DA2004"/>
    <w:rsid w:val="00DB0C89"/>
    <w:rsid w:val="00DE1B72"/>
    <w:rsid w:val="00E24E65"/>
    <w:rsid w:val="00E3051E"/>
    <w:rsid w:val="00E37A8B"/>
    <w:rsid w:val="00E87B89"/>
    <w:rsid w:val="00EB140A"/>
    <w:rsid w:val="00EC762B"/>
    <w:rsid w:val="00ED2952"/>
    <w:rsid w:val="00F03680"/>
    <w:rsid w:val="00F45E62"/>
    <w:rsid w:val="00FB1F1A"/>
    <w:rsid w:val="00FF3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EDBF"/>
  <w15:docId w15:val="{FE067185-7E52-42E3-803C-32D99EBB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character" w:styleId="CommentReference">
    <w:name w:val="annotation reference"/>
    <w:basedOn w:val="DefaultParagraphFont"/>
    <w:uiPriority w:val="99"/>
    <w:semiHidden/>
    <w:unhideWhenUsed/>
    <w:rsid w:val="00CD0884"/>
    <w:rPr>
      <w:sz w:val="16"/>
      <w:szCs w:val="16"/>
    </w:rPr>
  </w:style>
  <w:style w:type="paragraph" w:styleId="CommentText">
    <w:name w:val="annotation text"/>
    <w:basedOn w:val="Normal"/>
    <w:link w:val="CommentTextChar"/>
    <w:uiPriority w:val="99"/>
    <w:semiHidden/>
    <w:unhideWhenUsed/>
    <w:rsid w:val="00CD0884"/>
    <w:pPr>
      <w:spacing w:line="240" w:lineRule="auto"/>
    </w:pPr>
    <w:rPr>
      <w:sz w:val="20"/>
      <w:szCs w:val="20"/>
    </w:rPr>
  </w:style>
  <w:style w:type="character" w:customStyle="1" w:styleId="CommentTextChar">
    <w:name w:val="Comment Text Char"/>
    <w:basedOn w:val="DefaultParagraphFont"/>
    <w:link w:val="CommentText"/>
    <w:uiPriority w:val="99"/>
    <w:semiHidden/>
    <w:rsid w:val="00CD0884"/>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CD0884"/>
    <w:rPr>
      <w:b/>
      <w:bCs/>
    </w:rPr>
  </w:style>
  <w:style w:type="character" w:customStyle="1" w:styleId="CommentSubjectChar">
    <w:name w:val="Comment Subject Char"/>
    <w:basedOn w:val="CommentTextChar"/>
    <w:link w:val="CommentSubject"/>
    <w:uiPriority w:val="99"/>
    <w:semiHidden/>
    <w:rsid w:val="00CD0884"/>
    <w:rPr>
      <w:rFonts w:ascii="Verdana" w:hAnsi="Verdana" w:cs="Verdana"/>
      <w:b/>
      <w:bCs/>
      <w:sz w:val="20"/>
      <w:szCs w:val="20"/>
    </w:rPr>
  </w:style>
  <w:style w:type="paragraph" w:styleId="BalloonText">
    <w:name w:val="Balloon Text"/>
    <w:basedOn w:val="Normal"/>
    <w:link w:val="BalloonTextChar"/>
    <w:uiPriority w:val="99"/>
    <w:semiHidden/>
    <w:unhideWhenUsed/>
    <w:rsid w:val="00CD08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884"/>
    <w:rPr>
      <w:rFonts w:ascii="Segoe UI" w:hAnsi="Segoe UI" w:cs="Segoe UI"/>
      <w:sz w:val="18"/>
      <w:szCs w:val="18"/>
    </w:rPr>
  </w:style>
  <w:style w:type="paragraph" w:customStyle="1" w:styleId="clan">
    <w:name w:val="clan"/>
    <w:basedOn w:val="Normal"/>
    <w:rsid w:val="000157E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157E1"/>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067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675B"/>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13568">
      <w:bodyDiv w:val="1"/>
      <w:marLeft w:val="0"/>
      <w:marRight w:val="0"/>
      <w:marTop w:val="0"/>
      <w:marBottom w:val="0"/>
      <w:divBdr>
        <w:top w:val="none" w:sz="0" w:space="0" w:color="auto"/>
        <w:left w:val="none" w:sz="0" w:space="0" w:color="auto"/>
        <w:bottom w:val="none" w:sz="0" w:space="0" w:color="auto"/>
        <w:right w:val="none" w:sz="0" w:space="0" w:color="auto"/>
      </w:divBdr>
    </w:div>
    <w:div w:id="288515659">
      <w:bodyDiv w:val="1"/>
      <w:marLeft w:val="0"/>
      <w:marRight w:val="0"/>
      <w:marTop w:val="0"/>
      <w:marBottom w:val="0"/>
      <w:divBdr>
        <w:top w:val="none" w:sz="0" w:space="0" w:color="auto"/>
        <w:left w:val="none" w:sz="0" w:space="0" w:color="auto"/>
        <w:bottom w:val="none" w:sz="0" w:space="0" w:color="auto"/>
        <w:right w:val="none" w:sz="0" w:space="0" w:color="auto"/>
      </w:divBdr>
    </w:div>
    <w:div w:id="383678717">
      <w:bodyDiv w:val="1"/>
      <w:marLeft w:val="0"/>
      <w:marRight w:val="0"/>
      <w:marTop w:val="0"/>
      <w:marBottom w:val="0"/>
      <w:divBdr>
        <w:top w:val="none" w:sz="0" w:space="0" w:color="auto"/>
        <w:left w:val="none" w:sz="0" w:space="0" w:color="auto"/>
        <w:bottom w:val="none" w:sz="0" w:space="0" w:color="auto"/>
        <w:right w:val="none" w:sz="0" w:space="0" w:color="auto"/>
      </w:divBdr>
    </w:div>
    <w:div w:id="1366100447">
      <w:bodyDiv w:val="1"/>
      <w:marLeft w:val="0"/>
      <w:marRight w:val="0"/>
      <w:marTop w:val="0"/>
      <w:marBottom w:val="0"/>
      <w:divBdr>
        <w:top w:val="none" w:sz="0" w:space="0" w:color="auto"/>
        <w:left w:val="none" w:sz="0" w:space="0" w:color="auto"/>
        <w:bottom w:val="none" w:sz="0" w:space="0" w:color="auto"/>
        <w:right w:val="none" w:sz="0" w:space="0" w:color="auto"/>
      </w:divBdr>
    </w:div>
    <w:div w:id="2012099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A5787-9C7E-4036-807A-2DF6B428C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1758</Words>
  <Characters>10027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Srđan Popović</dc:creator>
  <cp:lastModifiedBy>Strahinja Vujicic</cp:lastModifiedBy>
  <cp:revision>26</cp:revision>
  <cp:lastPrinted>2022-01-10T06:23:00Z</cp:lastPrinted>
  <dcterms:created xsi:type="dcterms:W3CDTF">2022-01-04T11:44:00Z</dcterms:created>
  <dcterms:modified xsi:type="dcterms:W3CDTF">2022-01-10T07:00:00Z</dcterms:modified>
</cp:coreProperties>
</file>