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DE0E6" w14:textId="744DF1B2" w:rsidR="001F05A3" w:rsidRPr="00560E84" w:rsidRDefault="00560E84" w:rsidP="001F05A3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Prilog</w:t>
      </w:r>
      <w:r w:rsidR="001F05A3" w:rsidRPr="00560E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F2ABA" w:rsidRPr="00560E84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732A31" w:rsidRPr="00560E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F598A49" w14:textId="649638FF" w:rsidR="00BF33F3" w:rsidRPr="00560E84" w:rsidRDefault="00560E84" w:rsidP="001F05A3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ZAHTEV</w:t>
      </w:r>
      <w:r w:rsidR="001F05A3"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1F05A3"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ORGANIZOVANO</w:t>
      </w:r>
      <w:r w:rsidR="001F05A3"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TURISTIČKO</w:t>
      </w:r>
      <w:r w:rsidR="001F05A3"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PUTOVANJE</w:t>
      </w:r>
    </w:p>
    <w:p w14:paraId="791AC4DE" w14:textId="77777777" w:rsidR="001F05A3" w:rsidRPr="00560E84" w:rsidRDefault="001F05A3" w:rsidP="001F05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lang w:val="sr-Latn-CS"/>
        </w:rPr>
      </w:pPr>
    </w:p>
    <w:tbl>
      <w:tblPr>
        <w:tblStyle w:val="TableGrid"/>
        <w:tblW w:w="9623" w:type="dxa"/>
        <w:tblLayout w:type="fixed"/>
        <w:tblLook w:val="04A0" w:firstRow="1" w:lastRow="0" w:firstColumn="1" w:lastColumn="0" w:noHBand="0" w:noVBand="1"/>
      </w:tblPr>
      <w:tblGrid>
        <w:gridCol w:w="3084"/>
        <w:gridCol w:w="1290"/>
        <w:gridCol w:w="74"/>
        <w:gridCol w:w="1755"/>
        <w:gridCol w:w="617"/>
        <w:gridCol w:w="1198"/>
        <w:gridCol w:w="1605"/>
      </w:tblGrid>
      <w:tr w:rsidR="00895516" w:rsidRPr="00560E84" w14:paraId="6E2810CD" w14:textId="77777777" w:rsidTr="00A77D4F">
        <w:tc>
          <w:tcPr>
            <w:tcW w:w="9623" w:type="dxa"/>
            <w:gridSpan w:val="7"/>
            <w:shd w:val="clear" w:color="auto" w:fill="BFBFBF" w:themeFill="background1" w:themeFillShade="BF"/>
          </w:tcPr>
          <w:p w14:paraId="12FF7B40" w14:textId="523DAE3A" w:rsidR="003F063C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highlight w:val="lightGray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PODACI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O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KORISNIKU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SUBVENCIJE</w:t>
            </w:r>
          </w:p>
        </w:tc>
      </w:tr>
      <w:tr w:rsidR="00895516" w:rsidRPr="00560E84" w14:paraId="7EC0F721" w14:textId="77777777" w:rsidTr="00470A05">
        <w:tc>
          <w:tcPr>
            <w:tcW w:w="3084" w:type="dxa"/>
          </w:tcPr>
          <w:p w14:paraId="12197E6A" w14:textId="7D06F59C" w:rsidR="003F063C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Poslovno</w:t>
            </w:r>
            <w:r w:rsidR="009E007B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ime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korisnika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subvencije</w:t>
            </w:r>
          </w:p>
          <w:p w14:paraId="77135862" w14:textId="77777777" w:rsidR="00847D39" w:rsidRPr="00560E84" w:rsidRDefault="00847D39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6539" w:type="dxa"/>
            <w:gridSpan w:val="6"/>
          </w:tcPr>
          <w:p w14:paraId="3C32AA6D" w14:textId="77777777" w:rsidR="003F063C" w:rsidRPr="00560E84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560E84" w14:paraId="774A3EF5" w14:textId="77777777" w:rsidTr="00847D39">
        <w:trPr>
          <w:trHeight w:val="667"/>
        </w:trPr>
        <w:tc>
          <w:tcPr>
            <w:tcW w:w="3084" w:type="dxa"/>
          </w:tcPr>
          <w:p w14:paraId="4BD59D88" w14:textId="1CA06F1B" w:rsidR="003F063C" w:rsidRPr="00560E84" w:rsidRDefault="00560E84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hd w:val="clear" w:color="auto" w:fill="FFFFFF"/>
                <w:lang w:val="sr-Latn-CS"/>
              </w:rPr>
              <w:t>Matični</w:t>
            </w:r>
            <w:r w:rsidR="003F063C" w:rsidRPr="00560E84">
              <w:rPr>
                <w:rFonts w:ascii="Times New Roman" w:hAnsi="Times New Roman" w:cs="Times New Roman"/>
                <w:noProof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hd w:val="clear" w:color="auto" w:fill="FFFFFF"/>
                <w:lang w:val="sr-Latn-CS"/>
              </w:rPr>
              <w:t>broj</w:t>
            </w:r>
            <w:r w:rsidR="003F063C" w:rsidRPr="00560E84">
              <w:rPr>
                <w:rFonts w:ascii="Times New Roman" w:hAnsi="Times New Roman" w:cs="Times New Roman"/>
                <w:noProof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hd w:val="clear" w:color="auto" w:fill="FFFFFF"/>
                <w:lang w:val="sr-Latn-CS"/>
              </w:rPr>
              <w:t>i</w:t>
            </w:r>
            <w:r w:rsidR="003F063C" w:rsidRPr="00560E84">
              <w:rPr>
                <w:rFonts w:ascii="Times New Roman" w:hAnsi="Times New Roman" w:cs="Times New Roman"/>
                <w:noProof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hd w:val="clear" w:color="auto" w:fill="FFFFFF"/>
                <w:lang w:val="sr-Latn-CS"/>
              </w:rPr>
              <w:t>PIB</w:t>
            </w:r>
          </w:p>
        </w:tc>
        <w:tc>
          <w:tcPr>
            <w:tcW w:w="6539" w:type="dxa"/>
            <w:gridSpan w:val="6"/>
          </w:tcPr>
          <w:p w14:paraId="5D093DA6" w14:textId="7BBFA913" w:rsidR="003F063C" w:rsidRPr="00560E84" w:rsidRDefault="00560E84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Matični</w:t>
            </w:r>
            <w:r w:rsidR="003F063C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broj</w:t>
            </w:r>
            <w:r w:rsidR="003F063C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____________________</w:t>
            </w:r>
          </w:p>
          <w:p w14:paraId="468F01F0" w14:textId="6BD5D55A" w:rsidR="003F063C" w:rsidRPr="00560E84" w:rsidRDefault="00560E84" w:rsidP="00847D39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PIB</w:t>
            </w:r>
            <w:r w:rsidR="00847D39" w:rsidRPr="00560E84">
              <w:rPr>
                <w:rFonts w:ascii="Times New Roman" w:hAnsi="Times New Roman" w:cs="Times New Roman"/>
                <w:noProof/>
                <w:lang w:val="sr-Latn-CS"/>
              </w:rPr>
              <w:t>________________________</w:t>
            </w:r>
            <w:r w:rsidR="003F063C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</w:p>
        </w:tc>
      </w:tr>
      <w:tr w:rsidR="00895516" w:rsidRPr="00560E84" w14:paraId="40B82A0A" w14:textId="77777777" w:rsidTr="00847D39">
        <w:trPr>
          <w:trHeight w:val="987"/>
        </w:trPr>
        <w:tc>
          <w:tcPr>
            <w:tcW w:w="3084" w:type="dxa"/>
          </w:tcPr>
          <w:p w14:paraId="765E36FC" w14:textId="262521C9" w:rsidR="003F063C" w:rsidRPr="00560E84" w:rsidRDefault="00560E84" w:rsidP="00D0235F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Sedište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odnosno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ogranak</w:t>
            </w:r>
            <w:r w:rsidR="00674E80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 </w:t>
            </w:r>
          </w:p>
        </w:tc>
        <w:tc>
          <w:tcPr>
            <w:tcW w:w="6539" w:type="dxa"/>
            <w:gridSpan w:val="6"/>
          </w:tcPr>
          <w:p w14:paraId="177056AA" w14:textId="2DBE2BD8" w:rsidR="003F063C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Ulica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_________________________________</w:t>
            </w:r>
          </w:p>
          <w:p w14:paraId="4BB967A3" w14:textId="1DF317AA" w:rsidR="003F063C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Mesto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_______________________________________ </w:t>
            </w:r>
          </w:p>
          <w:p w14:paraId="22C9B4AE" w14:textId="2B7E3694" w:rsidR="003F063C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Poštanski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opština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_____________________ </w:t>
            </w:r>
          </w:p>
          <w:p w14:paraId="2F25303C" w14:textId="77777777" w:rsidR="003F063C" w:rsidRPr="00560E84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560E84" w14:paraId="2A5739D8" w14:textId="77777777" w:rsidTr="00470A05">
        <w:tc>
          <w:tcPr>
            <w:tcW w:w="3084" w:type="dxa"/>
          </w:tcPr>
          <w:p w14:paraId="74319CF8" w14:textId="74722B9E" w:rsidR="003F063C" w:rsidRPr="00560E84" w:rsidRDefault="00560E84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datum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izdavanja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licence</w:t>
            </w:r>
          </w:p>
        </w:tc>
        <w:tc>
          <w:tcPr>
            <w:tcW w:w="6539" w:type="dxa"/>
            <w:gridSpan w:val="6"/>
          </w:tcPr>
          <w:p w14:paraId="2E5FC00B" w14:textId="77777777" w:rsidR="003F063C" w:rsidRPr="00560E84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560E84" w14:paraId="71499AA1" w14:textId="77777777" w:rsidTr="00470A05">
        <w:tc>
          <w:tcPr>
            <w:tcW w:w="3084" w:type="dxa"/>
          </w:tcPr>
          <w:p w14:paraId="6F52D0C2" w14:textId="5CB7DE53" w:rsidR="003F063C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Telefon</w:t>
            </w:r>
          </w:p>
        </w:tc>
        <w:tc>
          <w:tcPr>
            <w:tcW w:w="6539" w:type="dxa"/>
            <w:gridSpan w:val="6"/>
          </w:tcPr>
          <w:p w14:paraId="571F92A5" w14:textId="77777777" w:rsidR="003F063C" w:rsidRPr="00560E84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560E84" w14:paraId="713467FD" w14:textId="77777777" w:rsidTr="00470A05">
        <w:tc>
          <w:tcPr>
            <w:tcW w:w="3084" w:type="dxa"/>
          </w:tcPr>
          <w:p w14:paraId="2FBE18C3" w14:textId="11923985" w:rsidR="003F063C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E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mail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adresa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14:paraId="2AC8B780" w14:textId="77777777" w:rsidR="003F063C" w:rsidRPr="00560E84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560E84" w14:paraId="33B94A2A" w14:textId="77777777" w:rsidTr="00470A05">
        <w:tc>
          <w:tcPr>
            <w:tcW w:w="3084" w:type="dxa"/>
          </w:tcPr>
          <w:p w14:paraId="0286417C" w14:textId="47A20398" w:rsidR="003F063C" w:rsidRPr="00560E84" w:rsidRDefault="00560E84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Kontakt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osoba</w:t>
            </w:r>
          </w:p>
        </w:tc>
        <w:tc>
          <w:tcPr>
            <w:tcW w:w="6539" w:type="dxa"/>
            <w:gridSpan w:val="6"/>
          </w:tcPr>
          <w:p w14:paraId="738AED2A" w14:textId="77777777" w:rsidR="003F063C" w:rsidRPr="00560E84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560E84" w14:paraId="6483B411" w14:textId="77777777" w:rsidTr="00A77D4F">
        <w:tc>
          <w:tcPr>
            <w:tcW w:w="9623" w:type="dxa"/>
            <w:gridSpan w:val="7"/>
            <w:shd w:val="clear" w:color="auto" w:fill="BFBFBF" w:themeFill="background1" w:themeFillShade="BF"/>
          </w:tcPr>
          <w:p w14:paraId="665EF902" w14:textId="5B29CCF9" w:rsidR="003F063C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PODACI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O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REALIZOVANOM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PROGRAMU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PUTOVANJA</w:t>
            </w:r>
          </w:p>
        </w:tc>
      </w:tr>
      <w:tr w:rsidR="00895516" w:rsidRPr="00560E84" w14:paraId="5945FFBC" w14:textId="77777777" w:rsidTr="00470A05">
        <w:tc>
          <w:tcPr>
            <w:tcW w:w="3084" w:type="dxa"/>
          </w:tcPr>
          <w:p w14:paraId="2B9FD10F" w14:textId="5CF99CE1" w:rsidR="003F063C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Redni</w:t>
            </w:r>
            <w:r w:rsidR="003C2690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  <w:r w:rsidR="003C2690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Programa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putovanja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iz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posebne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evidencije</w:t>
            </w:r>
          </w:p>
        </w:tc>
        <w:tc>
          <w:tcPr>
            <w:tcW w:w="6539" w:type="dxa"/>
            <w:gridSpan w:val="6"/>
          </w:tcPr>
          <w:p w14:paraId="2D2400F8" w14:textId="77777777" w:rsidR="003F063C" w:rsidRPr="00560E84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560E84" w14:paraId="00E97BFE" w14:textId="77777777" w:rsidTr="00470A05">
        <w:tc>
          <w:tcPr>
            <w:tcW w:w="3084" w:type="dxa"/>
          </w:tcPr>
          <w:p w14:paraId="6D70C0BC" w14:textId="05987EF5" w:rsidR="003F063C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Mesto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boravka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 </w:t>
            </w:r>
          </w:p>
        </w:tc>
        <w:tc>
          <w:tcPr>
            <w:tcW w:w="6539" w:type="dxa"/>
            <w:gridSpan w:val="6"/>
          </w:tcPr>
          <w:p w14:paraId="199EECA7" w14:textId="77777777" w:rsidR="003F063C" w:rsidRPr="00560E84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560E84" w14:paraId="5CC8EDA3" w14:textId="77777777" w:rsidTr="00470A05">
        <w:tc>
          <w:tcPr>
            <w:tcW w:w="3084" w:type="dxa"/>
          </w:tcPr>
          <w:p w14:paraId="18467107" w14:textId="400E25FE" w:rsidR="003F063C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Mesto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polaska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povratka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grupe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</w:p>
        </w:tc>
        <w:tc>
          <w:tcPr>
            <w:tcW w:w="6539" w:type="dxa"/>
            <w:gridSpan w:val="6"/>
          </w:tcPr>
          <w:p w14:paraId="616AE465" w14:textId="77777777" w:rsidR="003F063C" w:rsidRPr="00560E84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560E84" w14:paraId="53481016" w14:textId="77777777" w:rsidTr="00470A05">
        <w:tc>
          <w:tcPr>
            <w:tcW w:w="3084" w:type="dxa"/>
          </w:tcPr>
          <w:p w14:paraId="235180CD" w14:textId="2C5AE410" w:rsidR="003F063C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Datum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polaska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povratka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grupe</w:t>
            </w:r>
          </w:p>
        </w:tc>
        <w:tc>
          <w:tcPr>
            <w:tcW w:w="6539" w:type="dxa"/>
            <w:gridSpan w:val="6"/>
          </w:tcPr>
          <w:p w14:paraId="08C6F23F" w14:textId="77777777" w:rsidR="003F063C" w:rsidRPr="00560E84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560E84" w14:paraId="40506015" w14:textId="77777777" w:rsidTr="00470A05">
        <w:tc>
          <w:tcPr>
            <w:tcW w:w="3084" w:type="dxa"/>
          </w:tcPr>
          <w:p w14:paraId="0E9DF47C" w14:textId="7F757513" w:rsidR="003F063C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Dužina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trajanja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turističkog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putovanja</w:t>
            </w:r>
          </w:p>
        </w:tc>
        <w:tc>
          <w:tcPr>
            <w:tcW w:w="6539" w:type="dxa"/>
            <w:gridSpan w:val="6"/>
          </w:tcPr>
          <w:p w14:paraId="5CB90061" w14:textId="77777777" w:rsidR="003F063C" w:rsidRPr="00560E84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560E84" w14:paraId="7AB642E0" w14:textId="77777777" w:rsidTr="00470A05">
        <w:tc>
          <w:tcPr>
            <w:tcW w:w="3084" w:type="dxa"/>
          </w:tcPr>
          <w:p w14:paraId="6682CD1C" w14:textId="3DEF35A8" w:rsidR="003F063C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Ukupan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noćenja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14:paraId="43038FF3" w14:textId="77777777" w:rsidR="003F063C" w:rsidRPr="00560E84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560E84" w14:paraId="7255CEE3" w14:textId="77777777" w:rsidTr="00470A05">
        <w:tc>
          <w:tcPr>
            <w:tcW w:w="3084" w:type="dxa"/>
          </w:tcPr>
          <w:p w14:paraId="3D309744" w14:textId="2C1FD279" w:rsidR="003F063C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Datum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završetka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turističkog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putovanja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14:paraId="0C27EA57" w14:textId="77777777" w:rsidR="003F063C" w:rsidRPr="00560E84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560E84" w14:paraId="3EC21ECF" w14:textId="77777777" w:rsidTr="00470A05">
        <w:tc>
          <w:tcPr>
            <w:tcW w:w="3084" w:type="dxa"/>
          </w:tcPr>
          <w:p w14:paraId="60EEDF03" w14:textId="5EA9CA5E" w:rsidR="003F063C" w:rsidRPr="00560E84" w:rsidRDefault="00560E84" w:rsidP="00DB3ECF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Podaci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ugostiteljskom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objektu</w:t>
            </w:r>
            <w:r w:rsidR="00CE28D1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objektima</w:t>
            </w:r>
            <w:r w:rsidR="00CE28D1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</w:p>
        </w:tc>
        <w:tc>
          <w:tcPr>
            <w:tcW w:w="6539" w:type="dxa"/>
            <w:gridSpan w:val="6"/>
          </w:tcPr>
          <w:p w14:paraId="46EE5C5E" w14:textId="4E1EAC77" w:rsidR="003F063C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Poslovno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ime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ugostitelja</w:t>
            </w:r>
            <w:r w:rsidR="000C6D7E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fizičkog</w:t>
            </w:r>
            <w:r w:rsidR="000C6D7E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lica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  ________________</w:t>
            </w:r>
            <w:r w:rsidR="000C6D7E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___</w:t>
            </w:r>
            <w:r w:rsidR="00D316AA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</w:p>
          <w:p w14:paraId="415A59AA" w14:textId="4A8B9545" w:rsidR="003F063C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Vrsta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naziv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ugostiteljskog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objekta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______________________</w:t>
            </w:r>
          </w:p>
          <w:p w14:paraId="422EAE97" w14:textId="4A74F301" w:rsidR="003F063C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Adresa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ugostiteljskog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objekta</w:t>
            </w:r>
            <w:r w:rsidR="000C6D7E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______________________________</w:t>
            </w:r>
          </w:p>
          <w:p w14:paraId="13ECBCE9" w14:textId="1B91FCC2" w:rsidR="003F063C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Kategorija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datum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izdavanja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rešenja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____________________</w:t>
            </w:r>
          </w:p>
          <w:p w14:paraId="7C17F941" w14:textId="77777777" w:rsidR="003F063C" w:rsidRPr="00560E84" w:rsidRDefault="003F063C" w:rsidP="00980D89">
            <w:pPr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95516" w:rsidRPr="00560E84" w14:paraId="08FFCD4A" w14:textId="77777777" w:rsidTr="00847D39">
        <w:trPr>
          <w:trHeight w:val="1119"/>
        </w:trPr>
        <w:tc>
          <w:tcPr>
            <w:tcW w:w="3084" w:type="dxa"/>
          </w:tcPr>
          <w:p w14:paraId="3824D021" w14:textId="1D092636" w:rsidR="003F063C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Podaci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turističkom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pratiocu</w:t>
            </w:r>
            <w:r w:rsidR="000821F2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odnosno</w:t>
            </w:r>
            <w:r w:rsidR="000A7FDB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vodiču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ab/>
              <w:t xml:space="preserve"> </w:t>
            </w:r>
          </w:p>
          <w:p w14:paraId="77514F29" w14:textId="77777777" w:rsidR="003F063C" w:rsidRPr="00560E84" w:rsidRDefault="003F063C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6539" w:type="dxa"/>
            <w:gridSpan w:val="6"/>
          </w:tcPr>
          <w:p w14:paraId="0556DB8C" w14:textId="2211F234" w:rsidR="00BF33F3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Ime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prezime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</w:p>
          <w:p w14:paraId="703142E1" w14:textId="77777777" w:rsidR="003F063C" w:rsidRPr="00560E84" w:rsidRDefault="003F063C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_______________________________________</w:t>
            </w:r>
          </w:p>
          <w:p w14:paraId="2CDF9458" w14:textId="3925D923" w:rsidR="003F063C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datum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izdavanja</w:t>
            </w:r>
            <w:r w:rsidR="003F063C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uverenja</w:t>
            </w:r>
            <w:r w:rsidR="000C6D7E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odnosno</w:t>
            </w:r>
            <w:r w:rsidR="000C6D7E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  <w:r w:rsidR="000C6D7E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legitimacije</w:t>
            </w:r>
            <w:r w:rsidR="000C6D7E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 w:rsidR="00BF33F3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_______________________________________</w:t>
            </w:r>
          </w:p>
          <w:p w14:paraId="184ACF4F" w14:textId="77777777" w:rsidR="00BF33F3" w:rsidRPr="00560E84" w:rsidRDefault="00BF33F3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57F5CF90" w14:textId="77777777" w:rsidTr="001E353D">
        <w:trPr>
          <w:trHeight w:val="150"/>
        </w:trPr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3D37" w14:textId="244B1171" w:rsidR="000C6D7E" w:rsidRPr="00560E84" w:rsidRDefault="00560E84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Podaci</w:t>
            </w:r>
            <w:r w:rsidR="000C6D7E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o</w:t>
            </w:r>
            <w:r w:rsidR="000C6D7E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pruženim</w:t>
            </w:r>
            <w:r w:rsidR="000C6D7E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uslugama</w:t>
            </w:r>
            <w:r w:rsidR="000C6D7E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ab/>
              <w:t xml:space="preserve"> </w:t>
            </w:r>
          </w:p>
          <w:p w14:paraId="58003CB3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7114" w14:textId="5ADABF51" w:rsidR="000C6D7E" w:rsidRPr="00560E84" w:rsidRDefault="00560E84" w:rsidP="003C2690">
            <w:pPr>
              <w:jc w:val="center"/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Redni</w:t>
            </w:r>
            <w:r w:rsidR="003C2690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14:paraId="636FBBC5" w14:textId="3333E337" w:rsidR="000C6D7E" w:rsidRPr="00560E84" w:rsidRDefault="00560E84" w:rsidP="0088613A">
            <w:pPr>
              <w:pStyle w:val="normal2"/>
              <w:spacing w:before="0" w:beforeAutospacing="0" w:after="0" w:afterAutospacing="0"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Vrsta</w:t>
            </w:r>
            <w:r w:rsidR="000C6D7E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usluge</w:t>
            </w:r>
          </w:p>
        </w:tc>
        <w:tc>
          <w:tcPr>
            <w:tcW w:w="1815" w:type="dxa"/>
            <w:gridSpan w:val="2"/>
          </w:tcPr>
          <w:p w14:paraId="5083548D" w14:textId="508FDE42" w:rsidR="000C6D7E" w:rsidRPr="00560E84" w:rsidRDefault="00560E84" w:rsidP="0088613A">
            <w:pPr>
              <w:pStyle w:val="normal2"/>
              <w:spacing w:before="0" w:beforeAutospacing="0" w:after="0" w:afterAutospacing="0"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Subjekt</w:t>
            </w:r>
            <w:r w:rsidR="000C6D7E" w:rsidRPr="00560E84">
              <w:rPr>
                <w:noProof/>
                <w:sz w:val="22"/>
                <w:szCs w:val="22"/>
                <w:lang w:val="sr-Latn-CS"/>
              </w:rPr>
              <w:t>/</w:t>
            </w:r>
            <w:r>
              <w:rPr>
                <w:noProof/>
                <w:sz w:val="22"/>
                <w:szCs w:val="22"/>
                <w:lang w:val="sr-Latn-CS"/>
              </w:rPr>
              <w:t>lice</w:t>
            </w:r>
            <w:r w:rsidR="000C6D7E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koje</w:t>
            </w:r>
            <w:r w:rsidR="000C6D7E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je</w:t>
            </w:r>
            <w:r w:rsidR="000C6D7E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uslugu</w:t>
            </w:r>
            <w:r w:rsidR="000C6D7E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pružilo</w:t>
            </w:r>
          </w:p>
        </w:tc>
        <w:tc>
          <w:tcPr>
            <w:tcW w:w="1605" w:type="dxa"/>
          </w:tcPr>
          <w:p w14:paraId="594F72D9" w14:textId="1F1252A2" w:rsidR="000C6D7E" w:rsidRPr="00560E84" w:rsidRDefault="00560E84" w:rsidP="0088613A">
            <w:pPr>
              <w:pStyle w:val="normal2"/>
              <w:spacing w:before="0" w:beforeAutospacing="0" w:after="0" w:afterAutospacing="0"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Ukupna</w:t>
            </w:r>
            <w:r w:rsidR="000C6D7E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cena</w:t>
            </w:r>
            <w:r w:rsidR="000C6D7E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usluge</w:t>
            </w:r>
            <w:r w:rsidR="000C6D7E" w:rsidRPr="00560E84">
              <w:rPr>
                <w:noProof/>
                <w:sz w:val="22"/>
                <w:szCs w:val="22"/>
                <w:lang w:val="sr-Latn-CS"/>
              </w:rPr>
              <w:t xml:space="preserve"> (</w:t>
            </w:r>
            <w:r>
              <w:rPr>
                <w:noProof/>
                <w:sz w:val="22"/>
                <w:szCs w:val="22"/>
                <w:lang w:val="sr-Latn-CS"/>
              </w:rPr>
              <w:t>iz</w:t>
            </w:r>
            <w:r w:rsidR="000C6D7E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fakture</w:t>
            </w:r>
            <w:r w:rsidR="000C6D7E" w:rsidRPr="00560E84">
              <w:rPr>
                <w:noProof/>
                <w:sz w:val="22"/>
                <w:szCs w:val="22"/>
                <w:lang w:val="sr-Latn-CS"/>
              </w:rPr>
              <w:t>)</w:t>
            </w:r>
          </w:p>
        </w:tc>
      </w:tr>
      <w:tr w:rsidR="00895516" w:rsidRPr="00560E84" w14:paraId="02B06F42" w14:textId="77777777" w:rsidTr="001E353D">
        <w:trPr>
          <w:trHeight w:val="105"/>
        </w:trPr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B443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25DD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14:paraId="37F1599D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815" w:type="dxa"/>
            <w:gridSpan w:val="2"/>
          </w:tcPr>
          <w:p w14:paraId="4107BD11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605" w:type="dxa"/>
          </w:tcPr>
          <w:p w14:paraId="60ED17A1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35D9EB08" w14:textId="77777777" w:rsidTr="001E353D">
        <w:trPr>
          <w:trHeight w:val="150"/>
        </w:trPr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DC71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ADFF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14:paraId="5FA90366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815" w:type="dxa"/>
            <w:gridSpan w:val="2"/>
          </w:tcPr>
          <w:p w14:paraId="71F45251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605" w:type="dxa"/>
          </w:tcPr>
          <w:p w14:paraId="4506EDB4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0B66078A" w14:textId="77777777" w:rsidTr="001E353D">
        <w:trPr>
          <w:trHeight w:val="180"/>
        </w:trPr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672E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F7F4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14:paraId="67D8ED82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815" w:type="dxa"/>
            <w:gridSpan w:val="2"/>
          </w:tcPr>
          <w:p w14:paraId="081C71F7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605" w:type="dxa"/>
          </w:tcPr>
          <w:p w14:paraId="464CCD1F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271ED663" w14:textId="77777777" w:rsidTr="001E353D">
        <w:trPr>
          <w:trHeight w:val="90"/>
        </w:trPr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F479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C0C3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14:paraId="15D5EDE1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815" w:type="dxa"/>
            <w:gridSpan w:val="2"/>
          </w:tcPr>
          <w:p w14:paraId="4B13A016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605" w:type="dxa"/>
          </w:tcPr>
          <w:p w14:paraId="4AF1538B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23FC3FCF" w14:textId="77777777" w:rsidTr="00470A05">
        <w:tc>
          <w:tcPr>
            <w:tcW w:w="3084" w:type="dxa"/>
          </w:tcPr>
          <w:p w14:paraId="6513541A" w14:textId="01A830CB" w:rsidR="003F063C" w:rsidRPr="00560E84" w:rsidRDefault="00560E84" w:rsidP="0016711C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Ukupan</w:t>
            </w:r>
            <w:r w:rsidR="000C6D7E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broj</w:t>
            </w:r>
            <w:r w:rsidR="000C6D7E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turista</w:t>
            </w:r>
            <w:r w:rsidR="000C6D7E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="000C6D7E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organizovanoj</w:t>
            </w:r>
            <w:r w:rsidR="000C6D7E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turističkoj</w:t>
            </w:r>
            <w:r w:rsidR="000C6D7E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grupi</w:t>
            </w:r>
          </w:p>
        </w:tc>
        <w:tc>
          <w:tcPr>
            <w:tcW w:w="6539" w:type="dxa"/>
            <w:gridSpan w:val="6"/>
          </w:tcPr>
          <w:p w14:paraId="318E55DE" w14:textId="77777777" w:rsidR="003F063C" w:rsidRPr="00560E84" w:rsidRDefault="003F063C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  <w:p w14:paraId="3C80F91E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  <w:p w14:paraId="3AE1DB13" w14:textId="77777777" w:rsidR="000C6D7E" w:rsidRPr="00560E84" w:rsidRDefault="000C6D7E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  <w:p w14:paraId="059E4651" w14:textId="77777777" w:rsidR="00D316AA" w:rsidRPr="00560E84" w:rsidRDefault="00D316AA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4248DCE7" w14:textId="77777777" w:rsidTr="00470A05">
        <w:trPr>
          <w:trHeight w:val="304"/>
        </w:trPr>
        <w:tc>
          <w:tcPr>
            <w:tcW w:w="3084" w:type="dxa"/>
            <w:vMerge w:val="restart"/>
          </w:tcPr>
          <w:p w14:paraId="1F28AC63" w14:textId="3153E612" w:rsidR="00470A05" w:rsidRPr="00560E84" w:rsidRDefault="00560E84" w:rsidP="000821F2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lastRenderedPageBreak/>
              <w:t>Podaci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 </w:t>
            </w:r>
            <w:r>
              <w:rPr>
                <w:noProof/>
                <w:sz w:val="22"/>
                <w:szCs w:val="22"/>
                <w:lang w:val="sr-Latn-CS"/>
              </w:rPr>
              <w:t>turistima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državi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koja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je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izdala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 </w:t>
            </w:r>
            <w:r>
              <w:rPr>
                <w:noProof/>
                <w:sz w:val="22"/>
                <w:szCs w:val="22"/>
                <w:lang w:val="sr-Latn-CS"/>
              </w:rPr>
              <w:t>putnu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ispravu</w:t>
            </w:r>
            <w:r w:rsidR="0088613A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>(</w:t>
            </w:r>
            <w:r>
              <w:rPr>
                <w:noProof/>
                <w:sz w:val="22"/>
                <w:szCs w:val="22"/>
                <w:lang w:val="sr-Latn-CS"/>
              </w:rPr>
              <w:t>složenu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hronološki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prema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evidenciji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iz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knjige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gostiju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ugostitelja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>)</w:t>
            </w:r>
          </w:p>
          <w:p w14:paraId="766A10AD" w14:textId="77777777" w:rsidR="00470A05" w:rsidRPr="00560E84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  <w:r w:rsidRPr="00560E84">
              <w:rPr>
                <w:noProof/>
                <w:sz w:val="22"/>
                <w:szCs w:val="22"/>
                <w:lang w:val="sr-Latn-CS"/>
              </w:rPr>
              <w:t> </w:t>
            </w:r>
          </w:p>
          <w:p w14:paraId="5E0EBE52" w14:textId="77777777" w:rsidR="00470A05" w:rsidRPr="00560E84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  <w:p w14:paraId="76A84B31" w14:textId="77777777" w:rsidR="00470A05" w:rsidRPr="00560E84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  <w:p w14:paraId="31599D39" w14:textId="77777777" w:rsidR="00470A05" w:rsidRPr="00560E84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  <w:p w14:paraId="55F16873" w14:textId="77777777" w:rsidR="00470A05" w:rsidRPr="00560E84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bCs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2940EE54" w14:textId="5997B41E" w:rsidR="00470A05" w:rsidRPr="00560E84" w:rsidRDefault="00560E84" w:rsidP="00895516">
            <w:pPr>
              <w:jc w:val="center"/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Redni</w:t>
            </w:r>
            <w:r w:rsidR="00895516"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broj</w:t>
            </w:r>
          </w:p>
        </w:tc>
        <w:tc>
          <w:tcPr>
            <w:tcW w:w="2446" w:type="dxa"/>
            <w:gridSpan w:val="3"/>
          </w:tcPr>
          <w:p w14:paraId="3B03CB3B" w14:textId="7FB51810" w:rsidR="00470A05" w:rsidRPr="00560E84" w:rsidRDefault="00560E84" w:rsidP="00A77D4F">
            <w:pPr>
              <w:pStyle w:val="normal2"/>
              <w:spacing w:before="0" w:beforeAutospacing="0" w:after="0" w:afterAutospacing="0"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Ime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prezime</w:t>
            </w:r>
          </w:p>
        </w:tc>
        <w:tc>
          <w:tcPr>
            <w:tcW w:w="2803" w:type="dxa"/>
            <w:gridSpan w:val="2"/>
          </w:tcPr>
          <w:p w14:paraId="1B98718D" w14:textId="310FE04A" w:rsidR="00470A05" w:rsidRPr="00560E84" w:rsidRDefault="00560E84" w:rsidP="00A77D4F">
            <w:pPr>
              <w:pStyle w:val="normal2"/>
              <w:spacing w:before="0" w:beforeAutospacing="0" w:after="0" w:afterAutospacing="0"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Država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koja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je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izdala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stranu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putnu</w:t>
            </w:r>
            <w:r w:rsidR="00470A05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ispravu</w:t>
            </w:r>
          </w:p>
        </w:tc>
      </w:tr>
      <w:tr w:rsidR="00895516" w:rsidRPr="00560E84" w14:paraId="03D50A67" w14:textId="77777777" w:rsidTr="00470A05">
        <w:trPr>
          <w:trHeight w:val="240"/>
        </w:trPr>
        <w:tc>
          <w:tcPr>
            <w:tcW w:w="3084" w:type="dxa"/>
            <w:vMerge/>
          </w:tcPr>
          <w:p w14:paraId="004F69FB" w14:textId="77777777" w:rsidR="00470A05" w:rsidRPr="00560E84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01A1706B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1.</w:t>
            </w:r>
          </w:p>
        </w:tc>
        <w:tc>
          <w:tcPr>
            <w:tcW w:w="2446" w:type="dxa"/>
            <w:gridSpan w:val="3"/>
          </w:tcPr>
          <w:p w14:paraId="29626F1F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404DCD98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527D7972" w14:textId="77777777" w:rsidTr="00470A05">
        <w:trPr>
          <w:trHeight w:val="228"/>
        </w:trPr>
        <w:tc>
          <w:tcPr>
            <w:tcW w:w="3084" w:type="dxa"/>
            <w:vMerge/>
          </w:tcPr>
          <w:p w14:paraId="1EFCBE27" w14:textId="77777777" w:rsidR="00470A05" w:rsidRPr="00560E84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6117A280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2.</w:t>
            </w:r>
          </w:p>
        </w:tc>
        <w:tc>
          <w:tcPr>
            <w:tcW w:w="2446" w:type="dxa"/>
            <w:gridSpan w:val="3"/>
          </w:tcPr>
          <w:p w14:paraId="62C1FB83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46DAC9D3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67C38DB4" w14:textId="77777777" w:rsidTr="00470A05">
        <w:trPr>
          <w:trHeight w:val="300"/>
        </w:trPr>
        <w:tc>
          <w:tcPr>
            <w:tcW w:w="3084" w:type="dxa"/>
            <w:vMerge/>
          </w:tcPr>
          <w:p w14:paraId="32A8E36E" w14:textId="77777777" w:rsidR="00470A05" w:rsidRPr="00560E84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1429C4B6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3.</w:t>
            </w:r>
          </w:p>
        </w:tc>
        <w:tc>
          <w:tcPr>
            <w:tcW w:w="2446" w:type="dxa"/>
            <w:gridSpan w:val="3"/>
          </w:tcPr>
          <w:p w14:paraId="216C341D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4F1806A3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20387722" w14:textId="77777777" w:rsidTr="00470A05">
        <w:trPr>
          <w:trHeight w:val="285"/>
        </w:trPr>
        <w:tc>
          <w:tcPr>
            <w:tcW w:w="3084" w:type="dxa"/>
            <w:vMerge/>
          </w:tcPr>
          <w:p w14:paraId="54202135" w14:textId="77777777" w:rsidR="00470A05" w:rsidRPr="00560E84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6FA6E0E4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4.</w:t>
            </w:r>
          </w:p>
        </w:tc>
        <w:tc>
          <w:tcPr>
            <w:tcW w:w="2446" w:type="dxa"/>
            <w:gridSpan w:val="3"/>
          </w:tcPr>
          <w:p w14:paraId="700E8795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78744999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2153D508" w14:textId="77777777" w:rsidTr="00470A05">
        <w:trPr>
          <w:trHeight w:val="255"/>
        </w:trPr>
        <w:tc>
          <w:tcPr>
            <w:tcW w:w="3084" w:type="dxa"/>
            <w:vMerge/>
          </w:tcPr>
          <w:p w14:paraId="313F1344" w14:textId="77777777" w:rsidR="00470A05" w:rsidRPr="00560E84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5BD2EF38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5.</w:t>
            </w:r>
          </w:p>
        </w:tc>
        <w:tc>
          <w:tcPr>
            <w:tcW w:w="2446" w:type="dxa"/>
            <w:gridSpan w:val="3"/>
          </w:tcPr>
          <w:p w14:paraId="4630172D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3DF5FF67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049AE0DB" w14:textId="77777777" w:rsidTr="00470A05">
        <w:trPr>
          <w:trHeight w:val="213"/>
        </w:trPr>
        <w:tc>
          <w:tcPr>
            <w:tcW w:w="3084" w:type="dxa"/>
            <w:vMerge/>
          </w:tcPr>
          <w:p w14:paraId="282059BE" w14:textId="77777777" w:rsidR="00470A05" w:rsidRPr="00560E84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7C1F8C96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6.</w:t>
            </w:r>
          </w:p>
        </w:tc>
        <w:tc>
          <w:tcPr>
            <w:tcW w:w="2446" w:type="dxa"/>
            <w:gridSpan w:val="3"/>
          </w:tcPr>
          <w:p w14:paraId="61614A08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6C61F257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31BF3F0D" w14:textId="77777777" w:rsidTr="00470A05">
        <w:trPr>
          <w:trHeight w:val="229"/>
        </w:trPr>
        <w:tc>
          <w:tcPr>
            <w:tcW w:w="3084" w:type="dxa"/>
            <w:vMerge/>
          </w:tcPr>
          <w:p w14:paraId="44B0DEBE" w14:textId="77777777" w:rsidR="00470A05" w:rsidRPr="00560E84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505DE6CE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7.</w:t>
            </w:r>
          </w:p>
        </w:tc>
        <w:tc>
          <w:tcPr>
            <w:tcW w:w="2446" w:type="dxa"/>
            <w:gridSpan w:val="3"/>
          </w:tcPr>
          <w:p w14:paraId="3D6C4720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7DF16BBD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22204182" w14:textId="77777777" w:rsidTr="00470A05">
        <w:trPr>
          <w:trHeight w:val="255"/>
        </w:trPr>
        <w:tc>
          <w:tcPr>
            <w:tcW w:w="3084" w:type="dxa"/>
            <w:vMerge/>
          </w:tcPr>
          <w:p w14:paraId="10E2A646" w14:textId="77777777" w:rsidR="00470A05" w:rsidRPr="00560E84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62118905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8.</w:t>
            </w:r>
          </w:p>
        </w:tc>
        <w:tc>
          <w:tcPr>
            <w:tcW w:w="2446" w:type="dxa"/>
            <w:gridSpan w:val="3"/>
          </w:tcPr>
          <w:p w14:paraId="55C26A7E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1E7C5046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6DC48309" w14:textId="77777777" w:rsidTr="00470A05">
        <w:trPr>
          <w:trHeight w:val="213"/>
        </w:trPr>
        <w:tc>
          <w:tcPr>
            <w:tcW w:w="3084" w:type="dxa"/>
            <w:vMerge/>
          </w:tcPr>
          <w:p w14:paraId="4A7DD4EB" w14:textId="77777777" w:rsidR="00470A05" w:rsidRPr="00560E84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585E1A27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9.</w:t>
            </w:r>
          </w:p>
        </w:tc>
        <w:tc>
          <w:tcPr>
            <w:tcW w:w="2446" w:type="dxa"/>
            <w:gridSpan w:val="3"/>
          </w:tcPr>
          <w:p w14:paraId="2D1E41C1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7CCD5F0D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2562E8FC" w14:textId="77777777" w:rsidTr="00470A05">
        <w:trPr>
          <w:trHeight w:val="240"/>
        </w:trPr>
        <w:tc>
          <w:tcPr>
            <w:tcW w:w="3084" w:type="dxa"/>
            <w:vMerge/>
          </w:tcPr>
          <w:p w14:paraId="26E3E04A" w14:textId="77777777" w:rsidR="00470A05" w:rsidRPr="00560E84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0F203FA4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10.</w:t>
            </w:r>
          </w:p>
        </w:tc>
        <w:tc>
          <w:tcPr>
            <w:tcW w:w="2446" w:type="dxa"/>
            <w:gridSpan w:val="3"/>
          </w:tcPr>
          <w:p w14:paraId="6336385D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321D340F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7A10D6BC" w14:textId="77777777" w:rsidTr="00470A05">
        <w:trPr>
          <w:trHeight w:val="210"/>
        </w:trPr>
        <w:tc>
          <w:tcPr>
            <w:tcW w:w="3084" w:type="dxa"/>
            <w:vMerge/>
          </w:tcPr>
          <w:p w14:paraId="5E90D49A" w14:textId="77777777" w:rsidR="00470A05" w:rsidRPr="00560E84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7538F59A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11.</w:t>
            </w:r>
          </w:p>
        </w:tc>
        <w:tc>
          <w:tcPr>
            <w:tcW w:w="2446" w:type="dxa"/>
            <w:gridSpan w:val="3"/>
          </w:tcPr>
          <w:p w14:paraId="25331719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3409E131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5FE6ADC5" w14:textId="77777777" w:rsidTr="00470A05">
        <w:trPr>
          <w:trHeight w:val="135"/>
        </w:trPr>
        <w:tc>
          <w:tcPr>
            <w:tcW w:w="3084" w:type="dxa"/>
            <w:vMerge/>
          </w:tcPr>
          <w:p w14:paraId="730AE481" w14:textId="77777777" w:rsidR="00470A05" w:rsidRPr="00560E84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03ED0C99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12.</w:t>
            </w:r>
          </w:p>
        </w:tc>
        <w:tc>
          <w:tcPr>
            <w:tcW w:w="2446" w:type="dxa"/>
            <w:gridSpan w:val="3"/>
          </w:tcPr>
          <w:p w14:paraId="3808F411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4A8809A4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77F1419A" w14:textId="77777777" w:rsidTr="00470A05">
        <w:trPr>
          <w:trHeight w:val="135"/>
        </w:trPr>
        <w:tc>
          <w:tcPr>
            <w:tcW w:w="3084" w:type="dxa"/>
            <w:vMerge/>
          </w:tcPr>
          <w:p w14:paraId="2FA54C90" w14:textId="77777777" w:rsidR="00470A05" w:rsidRPr="00560E84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290" w:type="dxa"/>
          </w:tcPr>
          <w:p w14:paraId="7376FCA9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13.</w:t>
            </w:r>
          </w:p>
        </w:tc>
        <w:tc>
          <w:tcPr>
            <w:tcW w:w="2446" w:type="dxa"/>
            <w:gridSpan w:val="3"/>
          </w:tcPr>
          <w:p w14:paraId="36C7E31F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2D60DC54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0372B5C0" w14:textId="77777777" w:rsidTr="00470A05">
        <w:tc>
          <w:tcPr>
            <w:tcW w:w="3084" w:type="dxa"/>
            <w:vMerge/>
          </w:tcPr>
          <w:p w14:paraId="7D6EAEE5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290" w:type="dxa"/>
          </w:tcPr>
          <w:p w14:paraId="1A38946F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14.</w:t>
            </w:r>
          </w:p>
        </w:tc>
        <w:tc>
          <w:tcPr>
            <w:tcW w:w="2446" w:type="dxa"/>
            <w:gridSpan w:val="3"/>
          </w:tcPr>
          <w:p w14:paraId="07A328F0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19664506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452600C4" w14:textId="77777777" w:rsidTr="00470A05">
        <w:tc>
          <w:tcPr>
            <w:tcW w:w="3084" w:type="dxa"/>
            <w:vMerge/>
          </w:tcPr>
          <w:p w14:paraId="62B32D90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290" w:type="dxa"/>
          </w:tcPr>
          <w:p w14:paraId="0EE7CA9A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 w:rsidRPr="00560E84"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  <w:t>15.</w:t>
            </w:r>
          </w:p>
        </w:tc>
        <w:tc>
          <w:tcPr>
            <w:tcW w:w="2446" w:type="dxa"/>
            <w:gridSpan w:val="3"/>
          </w:tcPr>
          <w:p w14:paraId="6D542EE3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5197BC77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7C7E798E" w14:textId="77777777" w:rsidTr="00470A05">
        <w:tc>
          <w:tcPr>
            <w:tcW w:w="3084" w:type="dxa"/>
            <w:vMerge/>
          </w:tcPr>
          <w:p w14:paraId="5DF82961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290" w:type="dxa"/>
          </w:tcPr>
          <w:p w14:paraId="145867B3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446" w:type="dxa"/>
            <w:gridSpan w:val="3"/>
          </w:tcPr>
          <w:p w14:paraId="1E8F025D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6F5A766F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6B0B865E" w14:textId="77777777" w:rsidTr="00470A05">
        <w:tc>
          <w:tcPr>
            <w:tcW w:w="3084" w:type="dxa"/>
            <w:vMerge/>
          </w:tcPr>
          <w:p w14:paraId="1B0A38E5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1290" w:type="dxa"/>
          </w:tcPr>
          <w:p w14:paraId="723569DA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446" w:type="dxa"/>
            <w:gridSpan w:val="3"/>
          </w:tcPr>
          <w:p w14:paraId="062AC709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2803" w:type="dxa"/>
            <w:gridSpan w:val="2"/>
          </w:tcPr>
          <w:p w14:paraId="32225B0B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7CF0F353" w14:textId="77777777" w:rsidTr="00A77D4F">
        <w:tc>
          <w:tcPr>
            <w:tcW w:w="9623" w:type="dxa"/>
            <w:gridSpan w:val="7"/>
            <w:shd w:val="clear" w:color="auto" w:fill="BFBFBF" w:themeFill="background1" w:themeFillShade="BF"/>
          </w:tcPr>
          <w:p w14:paraId="342EA807" w14:textId="0ED09595" w:rsidR="00470A05" w:rsidRPr="00560E84" w:rsidRDefault="00560E84" w:rsidP="00980D89">
            <w:pPr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>DRUGI</w:t>
            </w:r>
            <w:r w:rsidR="00470A05" w:rsidRPr="00560E84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>PODACI</w:t>
            </w:r>
            <w:r w:rsidR="00470A05" w:rsidRPr="00560E84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>POTREBNI</w:t>
            </w:r>
            <w:r w:rsidR="00470A05" w:rsidRPr="00560E84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>ZA</w:t>
            </w:r>
            <w:r w:rsidR="00470A05" w:rsidRPr="00560E84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>REALIZACIJU</w:t>
            </w:r>
            <w:r w:rsidR="00470A05" w:rsidRPr="00560E84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  <w:shd w:val="clear" w:color="auto" w:fill="FFFFFF"/>
                <w:lang w:val="sr-Latn-CS"/>
              </w:rPr>
              <w:t>SUBVENCIJE</w:t>
            </w:r>
          </w:p>
        </w:tc>
      </w:tr>
      <w:tr w:rsidR="004A6DA7" w:rsidRPr="00560E84" w14:paraId="6D9120E5" w14:textId="77777777" w:rsidTr="00470A05">
        <w:tc>
          <w:tcPr>
            <w:tcW w:w="3084" w:type="dxa"/>
          </w:tcPr>
          <w:p w14:paraId="42B3AEBD" w14:textId="09724333" w:rsidR="004A6DA7" w:rsidRPr="00560E84" w:rsidRDefault="00560E84" w:rsidP="000821F2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Država</w:t>
            </w:r>
            <w:r w:rsidR="004A6DA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iz</w:t>
            </w:r>
            <w:r w:rsidR="004A6DA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koje</w:t>
            </w:r>
            <w:r w:rsidR="004A6DA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su</w:t>
            </w:r>
            <w:r w:rsidR="004A6DA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doputovali</w:t>
            </w:r>
            <w:r w:rsidR="004A6DA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strani</w:t>
            </w:r>
            <w:r w:rsidR="004A6DA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turisti</w:t>
            </w:r>
          </w:p>
        </w:tc>
        <w:tc>
          <w:tcPr>
            <w:tcW w:w="6539" w:type="dxa"/>
            <w:gridSpan w:val="6"/>
          </w:tcPr>
          <w:p w14:paraId="02435E9B" w14:textId="77777777" w:rsidR="004A6DA7" w:rsidRPr="00560E84" w:rsidRDefault="004A6DA7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4A6DA7" w:rsidRPr="00560E84" w14:paraId="50BFF262" w14:textId="77777777" w:rsidTr="00470A05">
        <w:tc>
          <w:tcPr>
            <w:tcW w:w="3084" w:type="dxa"/>
          </w:tcPr>
          <w:p w14:paraId="73A7E10F" w14:textId="3D4686E8" w:rsidR="004A6DA7" w:rsidRPr="00560E84" w:rsidRDefault="00560E84" w:rsidP="00D009C7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Aerodrom</w:t>
            </w:r>
            <w:r w:rsidR="004A6DA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na</w:t>
            </w:r>
            <w:r w:rsidR="004A6DA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koji</w:t>
            </w:r>
            <w:r w:rsidR="004A6DA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su</w:t>
            </w:r>
            <w:r w:rsidR="004A6DA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sleteli</w:t>
            </w:r>
            <w:r w:rsidR="004A6DA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strani</w:t>
            </w:r>
            <w:r w:rsidR="004A6DA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turisti</w:t>
            </w:r>
            <w:r w:rsidR="004A6DA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</w:t>
            </w:r>
            <w:r w:rsidR="004A6DA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aerodrom</w:t>
            </w:r>
            <w:r w:rsidR="004A6DA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sa</w:t>
            </w:r>
            <w:r w:rsidR="004A6DA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kojeg</w:t>
            </w:r>
            <w:r w:rsidR="004A6DA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su</w:t>
            </w:r>
            <w:r w:rsidR="004A6DA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izašli</w:t>
            </w:r>
            <w:r w:rsidR="004A6DA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iz</w:t>
            </w:r>
            <w:r w:rsidR="004A6DA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Republike</w:t>
            </w:r>
            <w:r w:rsidR="006E334A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Srbije</w:t>
            </w:r>
          </w:p>
        </w:tc>
        <w:tc>
          <w:tcPr>
            <w:tcW w:w="6539" w:type="dxa"/>
            <w:gridSpan w:val="6"/>
          </w:tcPr>
          <w:p w14:paraId="0A71F490" w14:textId="77777777" w:rsidR="004A6DA7" w:rsidRPr="00560E84" w:rsidRDefault="004A6DA7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895516" w:rsidRPr="00560E84" w14:paraId="4BDC3877" w14:textId="77777777" w:rsidTr="00470A05">
        <w:tc>
          <w:tcPr>
            <w:tcW w:w="3084" w:type="dxa"/>
          </w:tcPr>
          <w:p w14:paraId="6EC26AAC" w14:textId="46E13C01" w:rsidR="00470A05" w:rsidRPr="00560E84" w:rsidRDefault="00560E84" w:rsidP="000821F2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Ukupna</w:t>
            </w:r>
            <w:r w:rsidR="0088613A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visina</w:t>
            </w:r>
            <w:r w:rsidR="00E24228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iznosa</w:t>
            </w:r>
            <w:r w:rsidR="00E24228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tražene</w:t>
            </w:r>
            <w:r w:rsidR="00E24228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subvencije</w:t>
            </w:r>
            <w:r w:rsidR="00E24228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po</w:t>
            </w:r>
            <w:r w:rsidR="00E24228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organizovanoj</w:t>
            </w:r>
            <w:r w:rsidR="00E24228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turističkoj</w:t>
            </w:r>
            <w:r w:rsidR="00E24228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grupi</w:t>
            </w:r>
            <w:r w:rsidR="00E24228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</w:t>
            </w:r>
            <w:r w:rsidR="00E24228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realizovanom</w:t>
            </w:r>
            <w:r w:rsidR="00E24228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turističkom</w:t>
            </w:r>
            <w:r w:rsidR="00E24228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putovanju</w:t>
            </w:r>
            <w:r w:rsidR="007162E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7162E7" w:rsidRPr="00560E84">
              <w:rPr>
                <w:rFonts w:ascii="Times New Roman" w:eastAsia="Times New Roman" w:hAnsi="Times New Roman" w:cs="Times New Roman"/>
                <w:noProof/>
                <w:lang w:val="sr-Latn-CS"/>
              </w:rPr>
              <w:t>(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izražena</w:t>
            </w:r>
            <w:r w:rsidR="007162E7" w:rsidRPr="00560E84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7162E7" w:rsidRPr="00560E84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evrima</w:t>
            </w:r>
            <w:r w:rsidR="007162E7" w:rsidRPr="00560E84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6539" w:type="dxa"/>
            <w:gridSpan w:val="6"/>
          </w:tcPr>
          <w:p w14:paraId="338336DB" w14:textId="77777777" w:rsidR="00470A05" w:rsidRPr="00560E84" w:rsidRDefault="00470A05" w:rsidP="00980D89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</w:tr>
      <w:tr w:rsidR="00470A05" w:rsidRPr="00560E84" w14:paraId="2E324415" w14:textId="77777777" w:rsidTr="00470A05">
        <w:tc>
          <w:tcPr>
            <w:tcW w:w="3084" w:type="dxa"/>
          </w:tcPr>
          <w:p w14:paraId="5A6EFCF4" w14:textId="0780C155" w:rsidR="00E24228" w:rsidRPr="00560E84" w:rsidRDefault="00560E84" w:rsidP="000821F2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Broj</w:t>
            </w:r>
            <w:r w:rsidR="003C2690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računa</w:t>
            </w:r>
            <w:r w:rsidR="003C2690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korisnika</w:t>
            </w:r>
            <w:r w:rsidR="003C2690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subvencije</w:t>
            </w:r>
            <w:r w:rsidR="007162E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sa</w:t>
            </w:r>
            <w:r w:rsidR="007162E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podacima</w:t>
            </w:r>
            <w:r w:rsidR="007162E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</w:t>
            </w:r>
            <w:r w:rsidR="007162E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poslovnoj</w:t>
            </w:r>
            <w:r w:rsidR="007162E7" w:rsidRPr="00560E84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banci</w:t>
            </w:r>
          </w:p>
          <w:p w14:paraId="6EEB00AB" w14:textId="77777777" w:rsidR="00470A05" w:rsidRPr="00560E84" w:rsidRDefault="00470A05" w:rsidP="000821F2">
            <w:pPr>
              <w:rPr>
                <w:rFonts w:ascii="Times New Roman" w:eastAsia="Times New Roman" w:hAnsi="Times New Roman" w:cs="Times New Roman"/>
                <w:bCs/>
                <w:noProof/>
                <w:lang w:val="sr-Latn-CS"/>
              </w:rPr>
            </w:pPr>
          </w:p>
        </w:tc>
        <w:tc>
          <w:tcPr>
            <w:tcW w:w="6539" w:type="dxa"/>
            <w:gridSpan w:val="6"/>
          </w:tcPr>
          <w:p w14:paraId="48858CC4" w14:textId="7E0E83D8" w:rsidR="007162E7" w:rsidRPr="00560E84" w:rsidRDefault="00560E84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Broj</w:t>
            </w:r>
            <w:r w:rsidR="007162E7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računa</w:t>
            </w:r>
            <w:r w:rsidR="007162E7" w:rsidRPr="00560E84">
              <w:rPr>
                <w:noProof/>
                <w:sz w:val="22"/>
                <w:szCs w:val="22"/>
                <w:lang w:val="sr-Latn-CS"/>
              </w:rPr>
              <w:t xml:space="preserve"> _______________________________</w:t>
            </w:r>
          </w:p>
          <w:p w14:paraId="467623BA" w14:textId="6BD5139C" w:rsidR="007162E7" w:rsidRPr="00560E84" w:rsidRDefault="00560E84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Poslovno</w:t>
            </w:r>
            <w:r w:rsidR="009E007B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ime</w:t>
            </w:r>
            <w:r w:rsidR="007162E7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poslovne</w:t>
            </w:r>
            <w:r w:rsidR="007162E7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banke</w:t>
            </w:r>
            <w:r w:rsidR="007162E7" w:rsidRPr="00560E84">
              <w:rPr>
                <w:noProof/>
                <w:sz w:val="22"/>
                <w:szCs w:val="22"/>
                <w:lang w:val="sr-Latn-CS"/>
              </w:rPr>
              <w:t xml:space="preserve"> _______________________</w:t>
            </w:r>
          </w:p>
          <w:p w14:paraId="3D457F52" w14:textId="4E1CBEA0" w:rsidR="00470A05" w:rsidRPr="00560E84" w:rsidRDefault="00560E84" w:rsidP="00D316AA">
            <w:pPr>
              <w:pStyle w:val="normal2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Sedište</w:t>
            </w:r>
            <w:r w:rsidR="007162E7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poslovne</w:t>
            </w:r>
            <w:r w:rsidR="007162E7" w:rsidRPr="00560E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banke</w:t>
            </w:r>
            <w:r w:rsidR="007162E7" w:rsidRPr="00560E84">
              <w:rPr>
                <w:noProof/>
                <w:sz w:val="22"/>
                <w:szCs w:val="22"/>
                <w:lang w:val="sr-Latn-CS"/>
              </w:rPr>
              <w:t xml:space="preserve"> ______________________</w:t>
            </w:r>
          </w:p>
        </w:tc>
      </w:tr>
    </w:tbl>
    <w:p w14:paraId="596AA48E" w14:textId="77777777" w:rsidR="007162E7" w:rsidRPr="00560E84" w:rsidRDefault="007162E7" w:rsidP="00980D89">
      <w:pPr>
        <w:spacing w:after="0" w:line="240" w:lineRule="auto"/>
        <w:rPr>
          <w:rFonts w:ascii="Times New Roman" w:hAnsi="Times New Roman" w:cs="Times New Roman"/>
          <w:bCs/>
          <w:noProof/>
          <w:lang w:val="sr-Latn-CS"/>
        </w:rPr>
      </w:pPr>
      <w:r w:rsidRPr="00560E84">
        <w:rPr>
          <w:rFonts w:ascii="Times New Roman" w:hAnsi="Times New Roman" w:cs="Times New Roman"/>
          <w:noProof/>
          <w:lang w:val="sr-Latn-CS"/>
        </w:rPr>
        <w:t xml:space="preserve">                          </w:t>
      </w:r>
      <w:r w:rsidRPr="00560E84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Pr="00560E84">
        <w:rPr>
          <w:rFonts w:ascii="Times New Roman" w:hAnsi="Times New Roman" w:cs="Times New Roman"/>
          <w:bCs/>
          <w:noProof/>
          <w:lang w:val="sr-Latn-CS"/>
        </w:rPr>
        <w:tab/>
        <w:t xml:space="preserve"> </w:t>
      </w:r>
      <w:r w:rsidRPr="00560E84">
        <w:rPr>
          <w:rFonts w:ascii="Times New Roman" w:hAnsi="Times New Roman" w:cs="Times New Roman"/>
          <w:bCs/>
          <w:noProof/>
          <w:lang w:val="sr-Latn-CS"/>
        </w:rPr>
        <w:tab/>
        <w:t xml:space="preserve"> </w:t>
      </w:r>
      <w:r w:rsidRPr="00560E84">
        <w:rPr>
          <w:rFonts w:ascii="Times New Roman" w:hAnsi="Times New Roman" w:cs="Times New Roman"/>
          <w:bCs/>
          <w:noProof/>
          <w:lang w:val="sr-Latn-CS"/>
        </w:rPr>
        <w:tab/>
        <w:t xml:space="preserve"> </w:t>
      </w:r>
      <w:r w:rsidRPr="00560E84">
        <w:rPr>
          <w:rFonts w:ascii="Times New Roman" w:hAnsi="Times New Roman" w:cs="Times New Roman"/>
          <w:bCs/>
          <w:noProof/>
          <w:lang w:val="sr-Latn-CS"/>
        </w:rPr>
        <w:tab/>
        <w:t xml:space="preserve"> </w:t>
      </w:r>
      <w:r w:rsidRPr="00560E84">
        <w:rPr>
          <w:rFonts w:ascii="Times New Roman" w:hAnsi="Times New Roman" w:cs="Times New Roman"/>
          <w:bCs/>
          <w:noProof/>
          <w:lang w:val="sr-Latn-CS"/>
        </w:rPr>
        <w:tab/>
        <w:t xml:space="preserve"> </w:t>
      </w:r>
      <w:r w:rsidRPr="00560E84">
        <w:rPr>
          <w:rFonts w:ascii="Times New Roman" w:hAnsi="Times New Roman" w:cs="Times New Roman"/>
          <w:bCs/>
          <w:noProof/>
          <w:lang w:val="sr-Latn-CS"/>
        </w:rPr>
        <w:tab/>
        <w:t xml:space="preserve"> </w:t>
      </w:r>
      <w:r w:rsidRPr="00560E84">
        <w:rPr>
          <w:rFonts w:ascii="Times New Roman" w:hAnsi="Times New Roman" w:cs="Times New Roman"/>
          <w:bCs/>
          <w:noProof/>
          <w:lang w:val="sr-Latn-CS"/>
        </w:rPr>
        <w:tab/>
      </w:r>
    </w:p>
    <w:p w14:paraId="6B37CE00" w14:textId="3E5CB18C" w:rsidR="007162E7" w:rsidRPr="00560E84" w:rsidRDefault="00560E84" w:rsidP="00980D89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t>U</w:t>
      </w:r>
      <w:r w:rsidR="007162E7" w:rsidRPr="00560E84">
        <w:rPr>
          <w:rFonts w:ascii="Times New Roman" w:hAnsi="Times New Roman" w:cs="Times New Roman"/>
          <w:bCs/>
          <w:noProof/>
          <w:lang w:val="sr-Latn-CS"/>
        </w:rPr>
        <w:t xml:space="preserve"> _________________</w:t>
      </w:r>
      <w:r w:rsidR="007162E7" w:rsidRPr="00560E84">
        <w:rPr>
          <w:rFonts w:ascii="Times New Roman" w:hAnsi="Times New Roman" w:cs="Times New Roman"/>
          <w:bCs/>
          <w:noProof/>
          <w:lang w:val="sr-Latn-CS"/>
        </w:rPr>
        <w:tab/>
      </w:r>
    </w:p>
    <w:p w14:paraId="56E6BDD9" w14:textId="3F028427" w:rsidR="007162E7" w:rsidRPr="00560E84" w:rsidRDefault="00560E84" w:rsidP="00980D89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t>Datum</w:t>
      </w:r>
      <w:r w:rsidR="007162E7" w:rsidRPr="00560E84">
        <w:rPr>
          <w:rFonts w:ascii="Times New Roman" w:hAnsi="Times New Roman" w:cs="Times New Roman"/>
          <w:bCs/>
          <w:noProof/>
          <w:lang w:val="sr-Latn-CS"/>
        </w:rPr>
        <w:t xml:space="preserve">: ____________                                                             </w:t>
      </w:r>
    </w:p>
    <w:p w14:paraId="6D0E24BE" w14:textId="1030D762" w:rsidR="007162E7" w:rsidRPr="00560E84" w:rsidRDefault="007162E7" w:rsidP="00980D89">
      <w:pPr>
        <w:spacing w:after="0" w:line="240" w:lineRule="auto"/>
        <w:rPr>
          <w:rFonts w:ascii="Times New Roman" w:hAnsi="Times New Roman" w:cs="Times New Roman"/>
          <w:bCs/>
          <w:noProof/>
          <w:lang w:val="sr-Latn-CS"/>
        </w:rPr>
      </w:pPr>
      <w:r w:rsidRPr="00560E84">
        <w:rPr>
          <w:rFonts w:ascii="Times New Roman" w:hAnsi="Times New Roman" w:cs="Times New Roman"/>
          <w:bCs/>
          <w:noProof/>
          <w:lang w:val="sr-Latn-CS"/>
        </w:rPr>
        <w:t xml:space="preserve">                                                                                                </w:t>
      </w:r>
      <w:r w:rsidR="00560E84">
        <w:rPr>
          <w:rFonts w:ascii="Times New Roman" w:hAnsi="Times New Roman" w:cs="Times New Roman"/>
          <w:bCs/>
          <w:noProof/>
          <w:lang w:val="sr-Latn-CS"/>
        </w:rPr>
        <w:t>KORISNIK</w:t>
      </w:r>
      <w:r w:rsidRPr="00560E84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bCs/>
          <w:noProof/>
          <w:lang w:val="sr-Latn-CS"/>
        </w:rPr>
        <w:t>SUBVENCIJE</w:t>
      </w:r>
    </w:p>
    <w:p w14:paraId="52A470FA" w14:textId="77777777" w:rsidR="006E334A" w:rsidRPr="00560E84" w:rsidRDefault="007162E7" w:rsidP="00980D89">
      <w:pPr>
        <w:spacing w:after="0" w:line="240" w:lineRule="auto"/>
        <w:rPr>
          <w:rFonts w:ascii="Times New Roman" w:hAnsi="Times New Roman" w:cs="Times New Roman"/>
          <w:bCs/>
          <w:noProof/>
          <w:lang w:val="sr-Latn-CS"/>
        </w:rPr>
      </w:pPr>
      <w:r w:rsidRPr="00560E84">
        <w:rPr>
          <w:rFonts w:ascii="Times New Roman" w:hAnsi="Times New Roman" w:cs="Times New Roman"/>
          <w:bCs/>
          <w:noProof/>
          <w:lang w:val="sr-Latn-CS"/>
        </w:rPr>
        <w:t xml:space="preserve">                                            </w:t>
      </w:r>
      <w:r w:rsidRPr="00560E84">
        <w:rPr>
          <w:rFonts w:ascii="Times New Roman" w:hAnsi="Times New Roman" w:cs="Times New Roman"/>
          <w:bCs/>
          <w:noProof/>
          <w:lang w:val="sr-Latn-CS"/>
        </w:rPr>
        <w:tab/>
      </w:r>
      <w:r w:rsidRPr="00560E84">
        <w:rPr>
          <w:rFonts w:ascii="Times New Roman" w:hAnsi="Times New Roman" w:cs="Times New Roman"/>
          <w:bCs/>
          <w:noProof/>
          <w:lang w:val="sr-Latn-CS"/>
        </w:rPr>
        <w:tab/>
      </w:r>
      <w:r w:rsidRPr="00560E84">
        <w:rPr>
          <w:rFonts w:ascii="Times New Roman" w:hAnsi="Times New Roman" w:cs="Times New Roman"/>
          <w:bCs/>
          <w:noProof/>
          <w:lang w:val="sr-Latn-CS"/>
        </w:rPr>
        <w:tab/>
      </w:r>
      <w:r w:rsidRPr="00560E84">
        <w:rPr>
          <w:rFonts w:ascii="Times New Roman" w:hAnsi="Times New Roman" w:cs="Times New Roman"/>
          <w:bCs/>
          <w:noProof/>
          <w:lang w:val="sr-Latn-CS"/>
        </w:rPr>
        <w:tab/>
        <w:t xml:space="preserve">___________________________________                                                                                                          </w:t>
      </w:r>
      <w:r w:rsidR="00674E80" w:rsidRPr="00560E84">
        <w:rPr>
          <w:rFonts w:ascii="Times New Roman" w:hAnsi="Times New Roman" w:cs="Times New Roman"/>
          <w:bCs/>
          <w:noProof/>
          <w:lang w:val="sr-Latn-CS"/>
        </w:rPr>
        <w:t xml:space="preserve"> </w:t>
      </w:r>
    </w:p>
    <w:p w14:paraId="098F0CA7" w14:textId="6C7CAD7B" w:rsidR="008359A9" w:rsidRPr="00560E84" w:rsidRDefault="00560E84" w:rsidP="008359A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Napomena</w:t>
      </w:r>
      <w:r w:rsidR="001E353D" w:rsidRPr="00560E84">
        <w:rPr>
          <w:rFonts w:ascii="Times New Roman" w:eastAsia="Times New Roman" w:hAnsi="Times New Roman" w:cs="Times New Roman"/>
          <w:noProof/>
          <w:lang w:val="sr-Latn-CS"/>
        </w:rPr>
        <w:t>:</w:t>
      </w:r>
      <w:r w:rsidR="008359A9" w:rsidRPr="00560E84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</w:p>
    <w:p w14:paraId="4FE51060" w14:textId="47F4B9BE" w:rsidR="007162E7" w:rsidRPr="00560E84" w:rsidRDefault="008359A9" w:rsidP="008359A9">
      <w:pPr>
        <w:jc w:val="both"/>
        <w:rPr>
          <w:rFonts w:ascii="Times New Roman" w:hAnsi="Times New Roman" w:cs="Times New Roman"/>
          <w:noProof/>
          <w:lang w:val="sr-Latn-CS"/>
        </w:rPr>
      </w:pPr>
      <w:r w:rsidRPr="00560E84">
        <w:rPr>
          <w:rFonts w:ascii="Times New Roman" w:eastAsia="Times New Roman" w:hAnsi="Times New Roman" w:cs="Times New Roman"/>
          <w:noProof/>
          <w:lang w:val="sr-Latn-CS"/>
        </w:rPr>
        <w:t>*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U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slučaju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da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je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ugostiteljski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objekat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razvrstan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u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kategoriju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od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strane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jedinice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lokalne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samouprave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(</w:t>
      </w:r>
      <w:r w:rsidR="00560E84">
        <w:rPr>
          <w:rFonts w:ascii="Times New Roman" w:hAnsi="Times New Roman" w:cs="Times New Roman"/>
          <w:noProof/>
          <w:lang w:val="sr-Latn-CS"/>
        </w:rPr>
        <w:t>objekti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domaće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radinosti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ili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seosko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turističko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domaćinstvo</w:t>
      </w:r>
      <w:r w:rsidRPr="00560E84">
        <w:rPr>
          <w:rFonts w:ascii="Times New Roman" w:hAnsi="Times New Roman" w:cs="Times New Roman"/>
          <w:noProof/>
          <w:lang w:val="sr-Latn-CS"/>
        </w:rPr>
        <w:t xml:space="preserve">) </w:t>
      </w:r>
      <w:r w:rsidR="00560E84">
        <w:rPr>
          <w:rFonts w:ascii="Times New Roman" w:hAnsi="Times New Roman" w:cs="Times New Roman"/>
          <w:noProof/>
          <w:lang w:val="sr-Latn-CS"/>
        </w:rPr>
        <w:t>dostavlja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se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i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rešenje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o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razvrstavanju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u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kategoriju</w:t>
      </w:r>
      <w:r w:rsidRPr="00560E84">
        <w:rPr>
          <w:rFonts w:ascii="Times New Roman" w:hAnsi="Times New Roman" w:cs="Times New Roman"/>
          <w:noProof/>
          <w:lang w:val="sr-Latn-CS"/>
        </w:rPr>
        <w:t>.</w:t>
      </w:r>
    </w:p>
    <w:p w14:paraId="21B20513" w14:textId="43965BA3" w:rsidR="0016711C" w:rsidRPr="00560E84" w:rsidRDefault="0016711C" w:rsidP="008359A9">
      <w:pPr>
        <w:jc w:val="both"/>
        <w:rPr>
          <w:rFonts w:ascii="Times New Roman" w:hAnsi="Times New Roman" w:cs="Times New Roman"/>
          <w:noProof/>
          <w:lang w:val="sr-Latn-CS"/>
        </w:rPr>
      </w:pPr>
      <w:r w:rsidRPr="00560E84">
        <w:rPr>
          <w:rFonts w:ascii="Times New Roman" w:hAnsi="Times New Roman" w:cs="Times New Roman"/>
          <w:noProof/>
          <w:lang w:val="sr-Latn-CS"/>
        </w:rPr>
        <w:t xml:space="preserve">** </w:t>
      </w:r>
      <w:r w:rsidR="00560E84">
        <w:rPr>
          <w:rFonts w:ascii="Times New Roman" w:hAnsi="Times New Roman" w:cs="Times New Roman"/>
          <w:noProof/>
          <w:lang w:val="sr-Latn-CS"/>
        </w:rPr>
        <w:t>polja</w:t>
      </w:r>
      <w:r w:rsidR="000A7FDB" w:rsidRPr="00560E84">
        <w:rPr>
          <w:rFonts w:ascii="Times New Roman" w:hAnsi="Times New Roman" w:cs="Times New Roman"/>
          <w:noProof/>
          <w:lang w:val="sr-Latn-CS"/>
        </w:rPr>
        <w:t xml:space="preserve"> „</w:t>
      </w:r>
      <w:r w:rsidR="00560E84">
        <w:rPr>
          <w:rFonts w:ascii="Times New Roman" w:hAnsi="Times New Roman" w:cs="Times New Roman"/>
          <w:noProof/>
          <w:lang w:val="sr-Latn-CS"/>
        </w:rPr>
        <w:t>Država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iz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koje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su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doputovali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strani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turisti</w:t>
      </w:r>
      <w:r w:rsidR="000A7FDB" w:rsidRPr="00560E84">
        <w:rPr>
          <w:rFonts w:ascii="Times New Roman" w:hAnsi="Times New Roman" w:cs="Times New Roman"/>
          <w:noProof/>
          <w:lang w:val="sr-Latn-CS"/>
        </w:rPr>
        <w:t>ˮ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i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„</w:t>
      </w:r>
      <w:r w:rsidR="00560E84">
        <w:rPr>
          <w:rFonts w:ascii="Times New Roman" w:hAnsi="Times New Roman" w:cs="Times New Roman"/>
          <w:noProof/>
          <w:lang w:val="sr-Latn-CS"/>
        </w:rPr>
        <w:t>Aerodrom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na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koji</w:t>
      </w:r>
      <w:r w:rsidR="000A7FDB"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su</w:t>
      </w:r>
      <w:r w:rsidR="000A7FDB"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sleteli</w:t>
      </w:r>
      <w:r w:rsidR="000A7FDB"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strani</w:t>
      </w:r>
      <w:r w:rsidR="000A7FDB"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turisti</w:t>
      </w:r>
      <w:r w:rsidR="000A7FDB"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i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aerodrom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sa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kojeg</w:t>
      </w:r>
      <w:r w:rsidR="000A7FDB"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su</w:t>
      </w:r>
      <w:r w:rsidR="000A7FDB"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izašli</w:t>
      </w:r>
      <w:r w:rsidR="000A7FDB"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iz</w:t>
      </w:r>
      <w:r w:rsidR="000A7FDB"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Republike</w:t>
      </w:r>
      <w:r w:rsidR="000A7FDB"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Srbije</w:t>
      </w:r>
      <w:r w:rsidR="000A7FDB" w:rsidRPr="00560E84">
        <w:rPr>
          <w:rFonts w:ascii="Times New Roman" w:hAnsi="Times New Roman" w:cs="Times New Roman"/>
          <w:noProof/>
          <w:lang w:val="sr-Latn-CS"/>
        </w:rPr>
        <w:t xml:space="preserve">ˮ </w:t>
      </w:r>
      <w:r w:rsidR="00560E84">
        <w:rPr>
          <w:rFonts w:ascii="Times New Roman" w:hAnsi="Times New Roman" w:cs="Times New Roman"/>
          <w:noProof/>
          <w:lang w:val="sr-Latn-CS"/>
        </w:rPr>
        <w:t>se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ne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popunjavaju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ako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organizovanu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turističku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grupu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čine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domaći</w:t>
      </w:r>
      <w:r w:rsidRPr="00560E84">
        <w:rPr>
          <w:rFonts w:ascii="Times New Roman" w:hAnsi="Times New Roman" w:cs="Times New Roman"/>
          <w:noProof/>
          <w:lang w:val="sr-Latn-CS"/>
        </w:rPr>
        <w:t xml:space="preserve"> </w:t>
      </w:r>
      <w:r w:rsidR="00560E84">
        <w:rPr>
          <w:rFonts w:ascii="Times New Roman" w:hAnsi="Times New Roman" w:cs="Times New Roman"/>
          <w:noProof/>
          <w:lang w:val="sr-Latn-CS"/>
        </w:rPr>
        <w:t>turisti</w:t>
      </w:r>
      <w:r w:rsidRPr="00560E84">
        <w:rPr>
          <w:rFonts w:ascii="Times New Roman" w:hAnsi="Times New Roman" w:cs="Times New Roman"/>
          <w:noProof/>
          <w:lang w:val="sr-Latn-CS"/>
        </w:rPr>
        <w:t>.</w:t>
      </w:r>
    </w:p>
    <w:sectPr w:rsidR="0016711C" w:rsidRPr="00560E84" w:rsidSect="000A7FDB">
      <w:footerReference w:type="even" r:id="rId6"/>
      <w:footerReference w:type="default" r:id="rId7"/>
      <w:pgSz w:w="12240" w:h="15840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357DB" w14:textId="77777777" w:rsidR="000E1DE5" w:rsidRDefault="000E1DE5" w:rsidP="000C0932">
      <w:pPr>
        <w:spacing w:after="0" w:line="240" w:lineRule="auto"/>
      </w:pPr>
      <w:r>
        <w:separator/>
      </w:r>
    </w:p>
  </w:endnote>
  <w:endnote w:type="continuationSeparator" w:id="0">
    <w:p w14:paraId="0C7FFF1C" w14:textId="77777777" w:rsidR="000E1DE5" w:rsidRDefault="000E1DE5" w:rsidP="000C0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90441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24B98A" w14:textId="77777777" w:rsidR="000C0932" w:rsidRDefault="000C09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1F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EEC044" w14:textId="77777777" w:rsidR="000C0932" w:rsidRPr="000C0932" w:rsidRDefault="000C0932" w:rsidP="000C0932">
    <w:pPr>
      <w:pStyle w:val="Footer"/>
      <w:jc w:val="center"/>
      <w:rPr>
        <w:lang w:val="sr-Cyrl-R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99838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ABF4B7" w14:textId="77777777" w:rsidR="000A7FDB" w:rsidRDefault="000A7FD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1F6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7D7FD21" w14:textId="77777777" w:rsidR="000C0932" w:rsidRDefault="000C09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FB337" w14:textId="77777777" w:rsidR="000E1DE5" w:rsidRDefault="000E1DE5" w:rsidP="000C0932">
      <w:pPr>
        <w:spacing w:after="0" w:line="240" w:lineRule="auto"/>
      </w:pPr>
      <w:r>
        <w:separator/>
      </w:r>
    </w:p>
  </w:footnote>
  <w:footnote w:type="continuationSeparator" w:id="0">
    <w:p w14:paraId="688D7767" w14:textId="77777777" w:rsidR="000E1DE5" w:rsidRDefault="000E1DE5" w:rsidP="000C09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63C"/>
    <w:rsid w:val="00034105"/>
    <w:rsid w:val="000821F2"/>
    <w:rsid w:val="00095ED6"/>
    <w:rsid w:val="000A7FDB"/>
    <w:rsid w:val="000C0932"/>
    <w:rsid w:val="000C3AFB"/>
    <w:rsid w:val="000C6D7E"/>
    <w:rsid w:val="000E1DE5"/>
    <w:rsid w:val="00102896"/>
    <w:rsid w:val="0010637F"/>
    <w:rsid w:val="0016711C"/>
    <w:rsid w:val="001E1108"/>
    <w:rsid w:val="001E353D"/>
    <w:rsid w:val="001F05A3"/>
    <w:rsid w:val="001F5D96"/>
    <w:rsid w:val="00241F6E"/>
    <w:rsid w:val="00274DF8"/>
    <w:rsid w:val="00281479"/>
    <w:rsid w:val="003509E6"/>
    <w:rsid w:val="003C2690"/>
    <w:rsid w:val="003F063C"/>
    <w:rsid w:val="0040315C"/>
    <w:rsid w:val="00470A05"/>
    <w:rsid w:val="004A6DA7"/>
    <w:rsid w:val="00510EE3"/>
    <w:rsid w:val="00560E84"/>
    <w:rsid w:val="0063672C"/>
    <w:rsid w:val="0064700A"/>
    <w:rsid w:val="00674E80"/>
    <w:rsid w:val="006C1CBF"/>
    <w:rsid w:val="006E334A"/>
    <w:rsid w:val="007162E7"/>
    <w:rsid w:val="00732A31"/>
    <w:rsid w:val="008359A9"/>
    <w:rsid w:val="00847D39"/>
    <w:rsid w:val="0088613A"/>
    <w:rsid w:val="00895516"/>
    <w:rsid w:val="009227A5"/>
    <w:rsid w:val="009273CB"/>
    <w:rsid w:val="00980D89"/>
    <w:rsid w:val="009D4127"/>
    <w:rsid w:val="009E007B"/>
    <w:rsid w:val="009E32AB"/>
    <w:rsid w:val="009E6EE7"/>
    <w:rsid w:val="009F1266"/>
    <w:rsid w:val="00A77D4F"/>
    <w:rsid w:val="00B73700"/>
    <w:rsid w:val="00BA2E90"/>
    <w:rsid w:val="00BF33F3"/>
    <w:rsid w:val="00C31FE9"/>
    <w:rsid w:val="00C43502"/>
    <w:rsid w:val="00CA532C"/>
    <w:rsid w:val="00CA6A9F"/>
    <w:rsid w:val="00CE28D1"/>
    <w:rsid w:val="00D009C7"/>
    <w:rsid w:val="00D0235F"/>
    <w:rsid w:val="00D168C2"/>
    <w:rsid w:val="00D316AA"/>
    <w:rsid w:val="00D923BE"/>
    <w:rsid w:val="00DB3ECF"/>
    <w:rsid w:val="00E00012"/>
    <w:rsid w:val="00E24228"/>
    <w:rsid w:val="00E3134E"/>
    <w:rsid w:val="00E36B18"/>
    <w:rsid w:val="00E44614"/>
    <w:rsid w:val="00E50D7E"/>
    <w:rsid w:val="00F41BD4"/>
    <w:rsid w:val="00FA2B52"/>
    <w:rsid w:val="00FF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4C357"/>
  <w15:docId w15:val="{BB15AE3D-383A-437A-BB73-30B96F998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6A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932"/>
  </w:style>
  <w:style w:type="paragraph" w:styleId="Footer">
    <w:name w:val="footer"/>
    <w:basedOn w:val="Normal"/>
    <w:link w:val="Foot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Bojan Grgic</cp:lastModifiedBy>
  <cp:revision>2</cp:revision>
  <cp:lastPrinted>2019-01-22T07:44:00Z</cp:lastPrinted>
  <dcterms:created xsi:type="dcterms:W3CDTF">2021-06-11T15:27:00Z</dcterms:created>
  <dcterms:modified xsi:type="dcterms:W3CDTF">2021-06-11T15:27:00Z</dcterms:modified>
</cp:coreProperties>
</file>