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A09" w:rsidRPr="00727213" w:rsidRDefault="002C4534" w:rsidP="00FD2786">
      <w:pPr>
        <w:spacing w:after="0" w:line="240" w:lineRule="auto"/>
        <w:ind w:firstLine="708"/>
        <w:jc w:val="both"/>
        <w:rPr>
          <w:lang w:val="sr-Cyrl-RS"/>
        </w:rPr>
      </w:pPr>
      <w:r w:rsidRPr="00727213">
        <w:rPr>
          <w:rFonts w:ascii="Times New Roman" w:hAnsi="Times New Roman" w:cs="Times New Roman"/>
          <w:sz w:val="24"/>
          <w:szCs w:val="24"/>
          <w:lang w:val="sr-Cyrl-RS"/>
        </w:rPr>
        <w:t>На основу члана 123. тачка 3. Устава Републике Србије и члана 42. став 1. Закона о Влади („Службени гласник РС”, бр. 55/05, 71/05 – исправка, 101/07, 65/08, 16/11, 68/12 – УС, 72/12, 7/14 – УС, 44/14 и 30/18 – др. закон), а у вези са чланом 8. Закона о буџету Републике Србије за 2021. годину („Службени гласник РС”, број 149/20),</w:t>
      </w:r>
    </w:p>
    <w:p w:rsidR="00433A09" w:rsidRPr="00727213" w:rsidRDefault="002C4534" w:rsidP="00FD2786">
      <w:pPr>
        <w:spacing w:after="0" w:line="240" w:lineRule="auto"/>
        <w:ind w:firstLine="708"/>
        <w:rPr>
          <w:rFonts w:ascii="Times New Roman" w:hAnsi="Times New Roman" w:cs="Times New Roman"/>
          <w:sz w:val="24"/>
          <w:szCs w:val="24"/>
          <w:lang w:val="sr-Cyrl-RS"/>
        </w:rPr>
      </w:pPr>
      <w:r w:rsidRPr="00727213">
        <w:rPr>
          <w:rFonts w:ascii="Times New Roman" w:hAnsi="Times New Roman" w:cs="Times New Roman"/>
          <w:sz w:val="24"/>
          <w:szCs w:val="24"/>
          <w:lang w:val="sr-Cyrl-RS"/>
        </w:rPr>
        <w:t>Влада доноси</w:t>
      </w:r>
    </w:p>
    <w:p w:rsidR="00FD2786" w:rsidRPr="00727213" w:rsidRDefault="00FD2786" w:rsidP="00FD2786">
      <w:pPr>
        <w:spacing w:after="0" w:line="240" w:lineRule="auto"/>
        <w:ind w:firstLine="708"/>
        <w:rPr>
          <w:lang w:val="sr-Cyrl-RS"/>
        </w:rPr>
      </w:pPr>
    </w:p>
    <w:p w:rsidR="00433A09" w:rsidRPr="00727213" w:rsidRDefault="002C4534" w:rsidP="00FD2786">
      <w:pPr>
        <w:spacing w:after="0" w:line="240" w:lineRule="auto"/>
        <w:jc w:val="center"/>
        <w:rPr>
          <w:rFonts w:ascii="Times New Roman" w:hAnsi="Times New Roman" w:cs="Times New Roman"/>
          <w:sz w:val="24"/>
          <w:szCs w:val="24"/>
          <w:lang w:val="sr-Cyrl-RS"/>
        </w:rPr>
      </w:pPr>
      <w:r w:rsidRPr="00727213">
        <w:rPr>
          <w:rFonts w:ascii="Times New Roman" w:hAnsi="Times New Roman" w:cs="Times New Roman"/>
          <w:sz w:val="24"/>
          <w:szCs w:val="24"/>
          <w:lang w:val="sr-Cyrl-RS"/>
        </w:rPr>
        <w:t>УРЕДБУ</w:t>
      </w:r>
    </w:p>
    <w:p w:rsidR="00433A09" w:rsidRPr="00727213" w:rsidRDefault="002C4534" w:rsidP="00FD2786">
      <w:pPr>
        <w:spacing w:after="0" w:line="240" w:lineRule="auto"/>
        <w:jc w:val="center"/>
        <w:rPr>
          <w:lang w:val="sr-Cyrl-RS"/>
        </w:rPr>
      </w:pPr>
      <w:r w:rsidRPr="00727213">
        <w:rPr>
          <w:rFonts w:ascii="Times New Roman" w:hAnsi="Times New Roman" w:cs="Times New Roman"/>
          <w:sz w:val="24"/>
          <w:szCs w:val="24"/>
          <w:lang w:val="sr-Cyrl-RS"/>
        </w:rPr>
        <w:t>О ИЗМЕНАМА УРЕДБЕ О УТВРЂИВАЊУ ПРОГРАМА РАСПОРЕДА И КОРИШЋЕЊА СУБВЕНЦИЈА ЗА ПОДРШКУ РАДУ УГОСТИТЕЉСКЕ И ТУРИСТИЧКЕ ПРИВРЕДЕ ЗБОГ ПОТЕШКОЋА У ПОСЛОВАЊУ ПРОУЗРОКОВАНИХ ЕПИДЕМИЈОМ БОЛЕСТИ COVID-19 ИЗАЗВАНЕ ВИРУСОМ SARS-C</w:t>
      </w:r>
      <w:r w:rsidR="00296B83" w:rsidRPr="00727213">
        <w:rPr>
          <w:rFonts w:ascii="Times New Roman" w:hAnsi="Times New Roman" w:cs="Times New Roman"/>
          <w:sz w:val="24"/>
          <w:szCs w:val="24"/>
          <w:lang w:val="sr-Cyrl-RS"/>
        </w:rPr>
        <w:t>О</w:t>
      </w:r>
      <w:r w:rsidRPr="00727213">
        <w:rPr>
          <w:rFonts w:ascii="Times New Roman" w:hAnsi="Times New Roman" w:cs="Times New Roman"/>
          <w:sz w:val="24"/>
          <w:szCs w:val="24"/>
          <w:lang w:val="sr-Cyrl-RS"/>
        </w:rPr>
        <w:t>V-2</w:t>
      </w:r>
    </w:p>
    <w:p w:rsidR="00433A09" w:rsidRPr="00727213" w:rsidRDefault="00433A09" w:rsidP="00FD2786">
      <w:pPr>
        <w:spacing w:after="0" w:line="240" w:lineRule="auto"/>
        <w:jc w:val="center"/>
        <w:rPr>
          <w:rFonts w:ascii="Times New Roman" w:hAnsi="Times New Roman" w:cs="Times New Roman"/>
          <w:sz w:val="24"/>
          <w:szCs w:val="24"/>
          <w:lang w:val="sr-Cyrl-RS"/>
        </w:rPr>
      </w:pPr>
    </w:p>
    <w:p w:rsidR="00433A09" w:rsidRPr="00727213" w:rsidRDefault="002C4534" w:rsidP="00FD2786">
      <w:pPr>
        <w:spacing w:after="0" w:line="240" w:lineRule="auto"/>
        <w:jc w:val="center"/>
        <w:rPr>
          <w:rFonts w:ascii="Times New Roman" w:hAnsi="Times New Roman" w:cs="Times New Roman"/>
          <w:sz w:val="24"/>
          <w:szCs w:val="24"/>
          <w:lang w:val="sr-Cyrl-RS"/>
        </w:rPr>
      </w:pPr>
      <w:r w:rsidRPr="00727213">
        <w:rPr>
          <w:rFonts w:ascii="Times New Roman" w:hAnsi="Times New Roman" w:cs="Times New Roman"/>
          <w:sz w:val="24"/>
          <w:szCs w:val="24"/>
          <w:lang w:val="sr-Cyrl-RS"/>
        </w:rPr>
        <w:t>Члан 1.</w:t>
      </w:r>
    </w:p>
    <w:p w:rsidR="00433A09" w:rsidRPr="00727213" w:rsidRDefault="002C4534" w:rsidP="00FD2786">
      <w:pPr>
        <w:spacing w:after="0" w:line="240" w:lineRule="auto"/>
        <w:ind w:firstLine="708"/>
        <w:jc w:val="both"/>
        <w:rPr>
          <w:rFonts w:ascii="Times New Roman" w:hAnsi="Times New Roman" w:cs="Times New Roman"/>
          <w:sz w:val="24"/>
          <w:szCs w:val="24"/>
          <w:lang w:val="sr-Cyrl-RS"/>
        </w:rPr>
      </w:pPr>
      <w:r w:rsidRPr="00727213">
        <w:rPr>
          <w:rFonts w:ascii="Times New Roman" w:hAnsi="Times New Roman" w:cs="Times New Roman"/>
          <w:sz w:val="24"/>
          <w:szCs w:val="24"/>
          <w:lang w:val="sr-Cyrl-RS"/>
        </w:rPr>
        <w:t xml:space="preserve">У Уредби о утврђивању Програма распореда и коришћења субвенција за подршку раду угоститељске и туристичке привреде због потешкоћа у пословању проузрокованих епидемијом болести COVID-19 изазване вирусом SARS-CоV-2 („Службени гласник РСˮ, број 11/21), у Програму распореда и коришћења субвенција за подршку раду угоститељске и туристичке привреде због потешкоћа у пословању проузрокованих епидемијом болести COVID-19 изазване вирусом SARS-CоV-2, у глави III. НАЧИН КОРИШЋЕЊА СРЕДСТАВА, ст. 4 и 5. мењају се и гласе: </w:t>
      </w:r>
    </w:p>
    <w:p w:rsidR="00433A09" w:rsidRPr="00727213" w:rsidRDefault="002C4534" w:rsidP="00FD2786">
      <w:pPr>
        <w:spacing w:after="0" w:line="240" w:lineRule="auto"/>
        <w:ind w:firstLine="708"/>
        <w:jc w:val="both"/>
        <w:rPr>
          <w:rFonts w:ascii="Times New Roman" w:hAnsi="Times New Roman" w:cs="Times New Roman"/>
          <w:sz w:val="24"/>
          <w:szCs w:val="24"/>
          <w:lang w:val="sr-Cyrl-RS"/>
        </w:rPr>
      </w:pPr>
      <w:r w:rsidRPr="00727213">
        <w:rPr>
          <w:rFonts w:ascii="Times New Roman" w:hAnsi="Times New Roman" w:cs="Times New Roman"/>
          <w:sz w:val="24"/>
          <w:szCs w:val="24"/>
          <w:lang w:val="sr-Cyrl-RS"/>
        </w:rPr>
        <w:t>„Министарство ће извршити пренос средстава на посебан наменски рачун за подршку у раду угоститељске и туристичке привреде отворен код Министарства финансија – Управе за трезор, са ког рачуна ће се извршити пренос средстава корисницима субвенције, на посебне наменске динарске рачуне већ отворене код Министарства финансија – Управе за трезор. Корисницима субвенција који немају отворен посебни наменски динарски рачун, Министарство финансија – Управа за трезор ће, на њихов захтев, отворити посебни наменски динарски рачун за наведену намену.</w:t>
      </w:r>
    </w:p>
    <w:p w:rsidR="00433A09" w:rsidRPr="00727213" w:rsidRDefault="002C4534" w:rsidP="00FD2786">
      <w:pPr>
        <w:spacing w:after="0" w:line="240" w:lineRule="auto"/>
        <w:ind w:firstLine="708"/>
        <w:jc w:val="both"/>
        <w:rPr>
          <w:rFonts w:ascii="Times New Roman" w:hAnsi="Times New Roman" w:cs="Times New Roman"/>
          <w:strike/>
          <w:sz w:val="24"/>
          <w:szCs w:val="24"/>
          <w:lang w:val="sr-Cyrl-RS"/>
        </w:rPr>
      </w:pPr>
      <w:r w:rsidRPr="00727213">
        <w:rPr>
          <w:rFonts w:ascii="Times New Roman" w:hAnsi="Times New Roman" w:cs="Times New Roman"/>
          <w:sz w:val="24"/>
          <w:szCs w:val="24"/>
          <w:shd w:val="clear" w:color="auto" w:fill="FFFFFF"/>
          <w:lang w:val="sr-Cyrl-RS"/>
        </w:rPr>
        <w:t>Након отварања посебних наменских динарских рачуна, Управа за трезор доставиће Министарству Списак привредних субјеката из одељка 2. Услови за доделу бесповратних средстава, став 2. ове главе Програма, допуњен бројевима тих рачуна</w:t>
      </w:r>
      <w:r w:rsidRPr="00727213">
        <w:rPr>
          <w:rFonts w:ascii="Times New Roman" w:hAnsi="Times New Roman" w:cs="Times New Roman"/>
          <w:sz w:val="24"/>
          <w:szCs w:val="24"/>
          <w:lang w:val="sr-Cyrl-RS"/>
        </w:rPr>
        <w:t xml:space="preserve">.” </w:t>
      </w:r>
    </w:p>
    <w:p w:rsidR="00433A09" w:rsidRPr="00727213" w:rsidRDefault="002C4534" w:rsidP="00FD2786">
      <w:pPr>
        <w:spacing w:after="0" w:line="240" w:lineRule="auto"/>
        <w:ind w:firstLine="708"/>
        <w:jc w:val="both"/>
        <w:rPr>
          <w:rFonts w:ascii="Times New Roman" w:hAnsi="Times New Roman" w:cs="Times New Roman"/>
          <w:sz w:val="24"/>
          <w:szCs w:val="24"/>
          <w:lang w:val="sr-Cyrl-RS"/>
        </w:rPr>
      </w:pPr>
      <w:r w:rsidRPr="00727213">
        <w:rPr>
          <w:rFonts w:ascii="Times New Roman" w:hAnsi="Times New Roman" w:cs="Times New Roman"/>
          <w:sz w:val="24"/>
          <w:szCs w:val="24"/>
          <w:lang w:val="sr-Cyrl-RS"/>
        </w:rPr>
        <w:t>У одељку 3. Исплата бесповратних средстава, у ставу 3. речи: „закључно са 30. септембром 2021. године” замењују се речима: „до истека периода од три месеца након исплаћене помоћи”.</w:t>
      </w:r>
    </w:p>
    <w:p w:rsidR="00433A09" w:rsidRPr="00727213" w:rsidRDefault="00433A09" w:rsidP="00FD2786">
      <w:pPr>
        <w:spacing w:after="0" w:line="240" w:lineRule="auto"/>
        <w:ind w:firstLine="708"/>
        <w:jc w:val="both"/>
        <w:rPr>
          <w:rFonts w:ascii="Times New Roman" w:hAnsi="Times New Roman" w:cs="Times New Roman"/>
          <w:sz w:val="24"/>
          <w:szCs w:val="24"/>
          <w:lang w:val="sr-Cyrl-RS"/>
        </w:rPr>
      </w:pPr>
    </w:p>
    <w:p w:rsidR="00433A09" w:rsidRPr="00727213" w:rsidRDefault="002C4534" w:rsidP="00FD2786">
      <w:pPr>
        <w:spacing w:after="0" w:line="240" w:lineRule="auto"/>
        <w:jc w:val="center"/>
        <w:rPr>
          <w:rFonts w:ascii="Times New Roman" w:hAnsi="Times New Roman" w:cs="Times New Roman"/>
          <w:sz w:val="24"/>
          <w:szCs w:val="24"/>
          <w:lang w:val="sr-Cyrl-RS"/>
        </w:rPr>
      </w:pPr>
      <w:r w:rsidRPr="00727213">
        <w:rPr>
          <w:rFonts w:ascii="Times New Roman" w:hAnsi="Times New Roman" w:cs="Times New Roman"/>
          <w:sz w:val="24"/>
          <w:szCs w:val="24"/>
          <w:lang w:val="sr-Cyrl-RS"/>
        </w:rPr>
        <w:t>Члан 2.</w:t>
      </w:r>
    </w:p>
    <w:p w:rsidR="00433A09" w:rsidRPr="00727213" w:rsidRDefault="002C4534" w:rsidP="00FD2786">
      <w:pPr>
        <w:spacing w:after="0" w:line="240" w:lineRule="auto"/>
        <w:ind w:firstLine="708"/>
        <w:jc w:val="both"/>
        <w:rPr>
          <w:rFonts w:ascii="Times New Roman" w:hAnsi="Times New Roman" w:cs="Times New Roman"/>
          <w:sz w:val="24"/>
          <w:szCs w:val="24"/>
          <w:lang w:val="sr-Cyrl-RS"/>
        </w:rPr>
      </w:pPr>
      <w:r w:rsidRPr="00727213">
        <w:rPr>
          <w:rFonts w:ascii="Times New Roman" w:hAnsi="Times New Roman" w:cs="Times New Roman"/>
          <w:sz w:val="24"/>
          <w:szCs w:val="24"/>
          <w:lang w:val="sr-Cyrl-RS"/>
        </w:rPr>
        <w:t>Ова уредба ступа на снагу наредног дана од дана објављивања у „Службеном гласнику Републике Србије”.</w:t>
      </w:r>
    </w:p>
    <w:p w:rsidR="00433A09" w:rsidRPr="00727213" w:rsidRDefault="00433A09">
      <w:pPr>
        <w:spacing w:after="0"/>
        <w:ind w:firstLine="708"/>
        <w:jc w:val="both"/>
        <w:rPr>
          <w:rFonts w:ascii="Times New Roman" w:hAnsi="Times New Roman" w:cs="Times New Roman"/>
          <w:sz w:val="24"/>
          <w:szCs w:val="24"/>
          <w:lang w:val="sr-Cyrl-RS"/>
        </w:rPr>
      </w:pPr>
    </w:p>
    <w:p w:rsidR="00433A09" w:rsidRPr="00727213" w:rsidRDefault="002C4534">
      <w:pPr>
        <w:spacing w:after="0"/>
        <w:rPr>
          <w:rFonts w:ascii="Times New Roman" w:hAnsi="Times New Roman" w:cs="Times New Roman"/>
          <w:sz w:val="24"/>
          <w:szCs w:val="24"/>
          <w:lang w:val="sr-Cyrl-RS"/>
        </w:rPr>
      </w:pPr>
      <w:r w:rsidRPr="00727213">
        <w:rPr>
          <w:rFonts w:ascii="Times New Roman" w:hAnsi="Times New Roman" w:cs="Times New Roman"/>
          <w:sz w:val="24"/>
          <w:szCs w:val="24"/>
          <w:lang w:val="sr-Cyrl-RS"/>
        </w:rPr>
        <w:t xml:space="preserve">05 </w:t>
      </w:r>
      <w:r w:rsidR="00727213" w:rsidRPr="00727213">
        <w:rPr>
          <w:rFonts w:ascii="Times New Roman" w:hAnsi="Times New Roman" w:cs="Times New Roman"/>
          <w:sz w:val="24"/>
          <w:szCs w:val="24"/>
          <w:lang w:val="sr-Cyrl-RS"/>
        </w:rPr>
        <w:t>Број: 110-1984/2021</w:t>
      </w:r>
      <w:r w:rsidR="001B415A" w:rsidRPr="00727213">
        <w:rPr>
          <w:rFonts w:ascii="Times New Roman" w:hAnsi="Times New Roman" w:cs="Times New Roman"/>
          <w:sz w:val="24"/>
          <w:szCs w:val="24"/>
          <w:lang w:val="sr-Cyrl-RS"/>
        </w:rPr>
        <w:t xml:space="preserve"> </w:t>
      </w:r>
    </w:p>
    <w:p w:rsidR="00433A09" w:rsidRPr="00727213" w:rsidRDefault="002C4534">
      <w:pPr>
        <w:spacing w:after="0"/>
        <w:rPr>
          <w:rFonts w:ascii="Times New Roman" w:hAnsi="Times New Roman" w:cs="Times New Roman"/>
          <w:sz w:val="24"/>
          <w:szCs w:val="24"/>
          <w:lang w:val="sr-Cyrl-RS"/>
        </w:rPr>
      </w:pPr>
      <w:r w:rsidRPr="00727213">
        <w:rPr>
          <w:rFonts w:ascii="Times New Roman" w:hAnsi="Times New Roman" w:cs="Times New Roman"/>
          <w:sz w:val="24"/>
          <w:szCs w:val="24"/>
          <w:lang w:val="sr-Cyrl-RS"/>
        </w:rPr>
        <w:t xml:space="preserve">У Београду, </w:t>
      </w:r>
      <w:r w:rsidR="00727213" w:rsidRPr="00727213">
        <w:rPr>
          <w:rFonts w:ascii="Times New Roman" w:hAnsi="Times New Roman" w:cs="Times New Roman"/>
          <w:sz w:val="24"/>
          <w:szCs w:val="24"/>
          <w:lang w:val="sr-Cyrl-RS"/>
        </w:rPr>
        <w:t>11. марта</w:t>
      </w:r>
      <w:bookmarkStart w:id="0" w:name="_GoBack"/>
      <w:bookmarkEnd w:id="0"/>
      <w:r w:rsidRPr="00727213">
        <w:rPr>
          <w:rFonts w:ascii="Times New Roman" w:hAnsi="Times New Roman" w:cs="Times New Roman"/>
          <w:sz w:val="24"/>
          <w:szCs w:val="24"/>
          <w:lang w:val="sr-Cyrl-RS"/>
        </w:rPr>
        <w:t xml:space="preserve"> 2021. године</w:t>
      </w:r>
    </w:p>
    <w:p w:rsidR="00433A09" w:rsidRPr="00727213" w:rsidRDefault="002C4534">
      <w:pPr>
        <w:spacing w:after="0"/>
        <w:jc w:val="center"/>
        <w:rPr>
          <w:rFonts w:ascii="Times New Roman" w:hAnsi="Times New Roman" w:cs="Times New Roman"/>
          <w:sz w:val="24"/>
          <w:szCs w:val="24"/>
          <w:lang w:val="sr-Cyrl-RS"/>
        </w:rPr>
      </w:pPr>
      <w:r w:rsidRPr="00727213">
        <w:rPr>
          <w:rFonts w:ascii="Times New Roman" w:hAnsi="Times New Roman" w:cs="Times New Roman"/>
          <w:sz w:val="24"/>
          <w:szCs w:val="24"/>
          <w:lang w:val="sr-Cyrl-RS"/>
        </w:rPr>
        <w:t>В</w:t>
      </w:r>
      <w:r w:rsidR="00727213" w:rsidRPr="00727213">
        <w:rPr>
          <w:rFonts w:ascii="Times New Roman" w:hAnsi="Times New Roman" w:cs="Times New Roman"/>
          <w:sz w:val="24"/>
          <w:szCs w:val="24"/>
          <w:lang w:val="sr-Cyrl-RS"/>
        </w:rPr>
        <w:t xml:space="preserve"> </w:t>
      </w:r>
      <w:r w:rsidRPr="00727213">
        <w:rPr>
          <w:rFonts w:ascii="Times New Roman" w:hAnsi="Times New Roman" w:cs="Times New Roman"/>
          <w:sz w:val="24"/>
          <w:szCs w:val="24"/>
          <w:lang w:val="sr-Cyrl-RS"/>
        </w:rPr>
        <w:t>Л</w:t>
      </w:r>
      <w:r w:rsidR="00727213" w:rsidRPr="00727213">
        <w:rPr>
          <w:rFonts w:ascii="Times New Roman" w:hAnsi="Times New Roman" w:cs="Times New Roman"/>
          <w:sz w:val="24"/>
          <w:szCs w:val="24"/>
          <w:lang w:val="sr-Cyrl-RS"/>
        </w:rPr>
        <w:t xml:space="preserve"> </w:t>
      </w:r>
      <w:r w:rsidRPr="00727213">
        <w:rPr>
          <w:rFonts w:ascii="Times New Roman" w:hAnsi="Times New Roman" w:cs="Times New Roman"/>
          <w:sz w:val="24"/>
          <w:szCs w:val="24"/>
          <w:lang w:val="sr-Cyrl-RS"/>
        </w:rPr>
        <w:t>А</w:t>
      </w:r>
      <w:r w:rsidR="00727213" w:rsidRPr="00727213">
        <w:rPr>
          <w:rFonts w:ascii="Times New Roman" w:hAnsi="Times New Roman" w:cs="Times New Roman"/>
          <w:sz w:val="24"/>
          <w:szCs w:val="24"/>
          <w:lang w:val="sr-Cyrl-RS"/>
        </w:rPr>
        <w:t xml:space="preserve"> </w:t>
      </w:r>
      <w:r w:rsidRPr="00727213">
        <w:rPr>
          <w:rFonts w:ascii="Times New Roman" w:hAnsi="Times New Roman" w:cs="Times New Roman"/>
          <w:sz w:val="24"/>
          <w:szCs w:val="24"/>
          <w:lang w:val="sr-Cyrl-RS"/>
        </w:rPr>
        <w:t>Д</w:t>
      </w:r>
      <w:r w:rsidR="00727213" w:rsidRPr="00727213">
        <w:rPr>
          <w:rFonts w:ascii="Times New Roman" w:hAnsi="Times New Roman" w:cs="Times New Roman"/>
          <w:sz w:val="24"/>
          <w:szCs w:val="24"/>
          <w:lang w:val="sr-Cyrl-RS"/>
        </w:rPr>
        <w:t xml:space="preserve"> </w:t>
      </w:r>
      <w:r w:rsidRPr="00727213">
        <w:rPr>
          <w:rFonts w:ascii="Times New Roman" w:hAnsi="Times New Roman" w:cs="Times New Roman"/>
          <w:sz w:val="24"/>
          <w:szCs w:val="24"/>
          <w:lang w:val="sr-Cyrl-RS"/>
        </w:rPr>
        <w:t>А</w:t>
      </w:r>
    </w:p>
    <w:p w:rsidR="00433A09" w:rsidRPr="00727213" w:rsidRDefault="00727213" w:rsidP="00727213">
      <w:pPr>
        <w:spacing w:after="0"/>
        <w:jc w:val="center"/>
        <w:rPr>
          <w:rFonts w:ascii="Times New Roman" w:hAnsi="Times New Roman" w:cs="Times New Roman"/>
          <w:sz w:val="24"/>
          <w:szCs w:val="24"/>
          <w:lang w:val="sr-Cyrl-RS"/>
        </w:rPr>
      </w:pPr>
      <w:r w:rsidRPr="00727213">
        <w:rPr>
          <w:rFonts w:ascii="Times New Roman" w:hAnsi="Times New Roman" w:cs="Times New Roman"/>
          <w:sz w:val="24"/>
          <w:szCs w:val="24"/>
          <w:lang w:val="sr-Cyrl-RS"/>
        </w:rPr>
        <w:t xml:space="preserve">                                                                                                                 </w:t>
      </w:r>
      <w:r w:rsidR="00C02263">
        <w:rPr>
          <w:rFonts w:ascii="Times New Roman" w:hAnsi="Times New Roman" w:cs="Times New Roman"/>
          <w:sz w:val="24"/>
          <w:szCs w:val="24"/>
          <w:lang w:val="sr-Cyrl-RS"/>
        </w:rPr>
        <w:t xml:space="preserve">  </w:t>
      </w:r>
      <w:r w:rsidRPr="00727213">
        <w:rPr>
          <w:rFonts w:ascii="Times New Roman" w:hAnsi="Times New Roman" w:cs="Times New Roman"/>
          <w:sz w:val="24"/>
          <w:szCs w:val="24"/>
          <w:lang w:val="sr-Cyrl-RS"/>
        </w:rPr>
        <w:t xml:space="preserve">  </w:t>
      </w:r>
      <w:r w:rsidR="002C4534" w:rsidRPr="00727213">
        <w:rPr>
          <w:rFonts w:ascii="Times New Roman" w:hAnsi="Times New Roman" w:cs="Times New Roman"/>
          <w:sz w:val="24"/>
          <w:szCs w:val="24"/>
          <w:lang w:val="sr-Cyrl-RS"/>
        </w:rPr>
        <w:t>ПРЕДСЕДНИК</w:t>
      </w:r>
    </w:p>
    <w:p w:rsidR="00727213" w:rsidRPr="00727213" w:rsidRDefault="00727213">
      <w:pPr>
        <w:spacing w:after="0"/>
        <w:jc w:val="right"/>
        <w:rPr>
          <w:rFonts w:ascii="Times New Roman" w:hAnsi="Times New Roman" w:cs="Times New Roman"/>
          <w:sz w:val="24"/>
          <w:szCs w:val="24"/>
          <w:lang w:val="sr-Cyrl-RS"/>
        </w:rPr>
      </w:pPr>
    </w:p>
    <w:p w:rsidR="00727213" w:rsidRPr="00727213" w:rsidRDefault="00727213">
      <w:pPr>
        <w:spacing w:after="0"/>
        <w:jc w:val="right"/>
        <w:rPr>
          <w:lang w:val="sr-Cyrl-RS"/>
        </w:rPr>
      </w:pPr>
      <w:r w:rsidRPr="00727213">
        <w:rPr>
          <w:rFonts w:ascii="Times New Roman" w:hAnsi="Times New Roman" w:cs="Times New Roman"/>
          <w:sz w:val="24"/>
          <w:szCs w:val="24"/>
          <w:lang w:val="sr-Cyrl-RS"/>
        </w:rPr>
        <w:t>Ана Брнабић, с.р.</w:t>
      </w:r>
    </w:p>
    <w:sectPr w:rsidR="00727213" w:rsidRPr="00727213">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09"/>
    <w:rsid w:val="00163175"/>
    <w:rsid w:val="0018409B"/>
    <w:rsid w:val="001B415A"/>
    <w:rsid w:val="00296B83"/>
    <w:rsid w:val="002C4534"/>
    <w:rsid w:val="00433A09"/>
    <w:rsid w:val="00727213"/>
    <w:rsid w:val="00C02263"/>
    <w:rsid w:val="00FD2786"/>
  </w:rsids>
  <m:mathPr>
    <m:mathFont m:val="Cambria Math"/>
    <m:brkBin m:val="before"/>
    <m:brkBinSub m:val="--"/>
    <m:smallFrac m:val="0"/>
    <m:dispDef/>
    <m:lMargin m:val="0"/>
    <m:rMargin m:val="0"/>
    <m:defJc m:val="centerGroup"/>
    <m:wrapIndent m:val="1440"/>
    <m:intLim m:val="subSup"/>
    <m:naryLim m:val="undOvr"/>
  </m:mathPr>
  <w:themeFontLang w:val="sr-Latn-R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4A3277"/>
    <w:pPr>
      <w:spacing w:after="200" w:line="276" w:lineRule="auto"/>
    </w:pPr>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841CD9"/>
  </w:style>
  <w:style w:type="character" w:customStyle="1" w:styleId="Heading1Char">
    <w:name w:val="Heading 1 Char"/>
    <w:basedOn w:val="DefaultParagraphFont"/>
    <w:link w:val="Heading1"/>
    <w:uiPriority w:val="9"/>
    <w:qFormat/>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qFormat/>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qFormat/>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qFormat/>
    <w:rsid w:val="00841CD9"/>
    <w:rPr>
      <w:rFonts w:asciiTheme="majorHAnsi" w:eastAsiaTheme="majorEastAsia" w:hAnsiTheme="majorHAnsi" w:cstheme="majorBidi"/>
      <w:b/>
      <w:bCs/>
      <w:i/>
      <w:iCs/>
      <w:color w:val="5B9BD5" w:themeColor="accent1"/>
    </w:rPr>
  </w:style>
  <w:style w:type="character" w:customStyle="1" w:styleId="SubtitleChar">
    <w:name w:val="Subtitle Char"/>
    <w:basedOn w:val="DefaultParagraphFont"/>
    <w:link w:val="Subtitle"/>
    <w:uiPriority w:val="11"/>
    <w:qFormat/>
    <w:rsid w:val="00841CD9"/>
    <w:rPr>
      <w:rFonts w:asciiTheme="majorHAnsi" w:eastAsiaTheme="majorEastAsia" w:hAnsiTheme="majorHAnsi" w:cstheme="majorBidi"/>
      <w:i/>
      <w:iCs/>
      <w:color w:val="5B9BD5" w:themeColor="accent1"/>
      <w:spacing w:val="15"/>
      <w:sz w:val="24"/>
      <w:szCs w:val="24"/>
    </w:rPr>
  </w:style>
  <w:style w:type="character" w:customStyle="1" w:styleId="TitleChar">
    <w:name w:val="Title Char"/>
    <w:basedOn w:val="DefaultParagraphFont"/>
    <w:link w:val="Title"/>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Emphasis">
    <w:name w:val="Emphasis"/>
    <w:basedOn w:val="DefaultParagraphFont"/>
    <w:uiPriority w:val="20"/>
    <w:qFormat/>
    <w:rsid w:val="00D1197D"/>
    <w:rPr>
      <w:i/>
      <w:iCs/>
    </w:rPr>
  </w:style>
  <w:style w:type="character" w:customStyle="1" w:styleId="InternetLink">
    <w:name w:val="Internet Link"/>
    <w:basedOn w:val="DefaultParagraphFont"/>
    <w:uiPriority w:val="99"/>
    <w:unhideWhenUsed/>
    <w:rPr>
      <w:color w:val="0563C1" w:themeColor="hyperlink"/>
      <w:u w:val="single"/>
    </w:rPr>
  </w:style>
  <w:style w:type="character" w:customStyle="1" w:styleId="BalloonTextChar">
    <w:name w:val="Balloon Text Char"/>
    <w:basedOn w:val="DefaultParagraphFont"/>
    <w:link w:val="BalloonText"/>
    <w:uiPriority w:val="99"/>
    <w:semiHidden/>
    <w:qFormat/>
    <w:rsid w:val="003D1E2D"/>
    <w:rPr>
      <w:rFonts w:ascii="Segoe UI" w:hAnsi="Segoe UI" w:cs="Segoe UI"/>
      <w:sz w:val="18"/>
      <w:szCs w:val="18"/>
    </w:rPr>
  </w:style>
  <w:style w:type="character" w:styleId="CommentReference">
    <w:name w:val="annotation reference"/>
    <w:basedOn w:val="DefaultParagraphFont"/>
    <w:uiPriority w:val="99"/>
    <w:semiHidden/>
    <w:unhideWhenUsed/>
    <w:qFormat/>
    <w:rsid w:val="006A0CE7"/>
    <w:rPr>
      <w:sz w:val="16"/>
      <w:szCs w:val="16"/>
    </w:rPr>
  </w:style>
  <w:style w:type="character" w:customStyle="1" w:styleId="CommentTextChar">
    <w:name w:val="Comment Text Char"/>
    <w:basedOn w:val="DefaultParagraphFont"/>
    <w:link w:val="CommentText"/>
    <w:uiPriority w:val="99"/>
    <w:semiHidden/>
    <w:qFormat/>
    <w:rsid w:val="006A0CE7"/>
    <w:rPr>
      <w:rFonts w:ascii="Verdana" w:hAnsi="Verdana" w:cs="Verdana"/>
      <w:sz w:val="20"/>
      <w:szCs w:val="20"/>
    </w:rPr>
  </w:style>
  <w:style w:type="character" w:customStyle="1" w:styleId="CommentSubjectChar">
    <w:name w:val="Comment Subject Char"/>
    <w:basedOn w:val="CommentTextChar"/>
    <w:link w:val="CommentSubject"/>
    <w:uiPriority w:val="99"/>
    <w:semiHidden/>
    <w:qFormat/>
    <w:rsid w:val="006A0CE7"/>
    <w:rPr>
      <w:rFonts w:ascii="Verdana" w:hAnsi="Verdana" w:cs="Verdana"/>
      <w:b/>
      <w:bCs/>
      <w:sz w:val="20"/>
      <w:szCs w:val="20"/>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Index">
    <w:name w:val="Index"/>
    <w:basedOn w:val="Normal"/>
    <w:qFormat/>
    <w:pPr>
      <w:suppressLineNumbers/>
    </w:pPr>
    <w:rPr>
      <w:rFonts w:cs="Arial"/>
    </w:rPr>
  </w:style>
  <w:style w:type="paragraph" w:styleId="Header">
    <w:name w:val="header"/>
    <w:basedOn w:val="Normal"/>
    <w:link w:val="HeaderChar"/>
    <w:uiPriority w:val="99"/>
    <w:unhideWhenUsed/>
    <w:rsid w:val="00841CD9"/>
    <w:pPr>
      <w:tabs>
        <w:tab w:val="center" w:pos="4680"/>
        <w:tab w:val="right" w:pos="9360"/>
      </w:tabs>
    </w:pPr>
  </w:style>
  <w:style w:type="paragraph" w:styleId="NormalIndent">
    <w:name w:val="Normal Indent"/>
    <w:basedOn w:val="Normal"/>
    <w:uiPriority w:val="99"/>
    <w:unhideWhenUsed/>
    <w:qFormat/>
    <w:rsid w:val="00841CD9"/>
    <w:pPr>
      <w:ind w:left="720"/>
    </w:pPr>
  </w:style>
  <w:style w:type="paragraph" w:styleId="Subtitle">
    <w:name w:val="Subtitle"/>
    <w:basedOn w:val="Normal"/>
    <w:next w:val="Normal"/>
    <w:link w:val="SubtitleChar"/>
    <w:uiPriority w:val="11"/>
    <w:qFormat/>
    <w:rsid w:val="00841CD9"/>
    <w:pPr>
      <w:ind w:left="86"/>
    </w:pPr>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customStyle="1" w:styleId="DocDefaults">
    <w:name w:val="DocDefaults"/>
    <w:qFormat/>
  </w:style>
  <w:style w:type="paragraph" w:customStyle="1" w:styleId="Char">
    <w:name w:val="Char"/>
    <w:basedOn w:val="Normal"/>
    <w:qFormat/>
    <w:rsid w:val="00D17832"/>
    <w:pPr>
      <w:tabs>
        <w:tab w:val="left" w:pos="567"/>
      </w:tabs>
      <w:spacing w:before="120" w:after="160" w:line="240" w:lineRule="exact"/>
      <w:ind w:left="1584" w:hanging="504"/>
    </w:pPr>
    <w:rPr>
      <w:rFonts w:ascii="Arial" w:eastAsia="Times New Roman" w:hAnsi="Arial" w:cs="Times New Roman"/>
      <w:b/>
      <w:bCs/>
      <w:color w:val="000000"/>
      <w:sz w:val="24"/>
      <w:szCs w:val="24"/>
    </w:rPr>
  </w:style>
  <w:style w:type="paragraph" w:customStyle="1" w:styleId="bold">
    <w:name w:val="bold"/>
    <w:basedOn w:val="Normal"/>
    <w:qFormat/>
    <w:rsid w:val="000D54B8"/>
    <w:pPr>
      <w:spacing w:beforeAutospacing="1"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qFormat/>
    <w:rsid w:val="000D54B8"/>
    <w:pPr>
      <w:spacing w:beforeAutospacing="1" w:afterAutospacing="1" w:line="240" w:lineRule="auto"/>
    </w:pPr>
    <w:rPr>
      <w:rFonts w:ascii="Times New Roman" w:eastAsia="Times New Roman" w:hAnsi="Times New Roman" w:cs="Times New Roman"/>
      <w:sz w:val="24"/>
      <w:szCs w:val="24"/>
    </w:rPr>
  </w:style>
  <w:style w:type="paragraph" w:customStyle="1" w:styleId="clan">
    <w:name w:val="clan"/>
    <w:basedOn w:val="Normal"/>
    <w:qFormat/>
    <w:rsid w:val="007E1D31"/>
    <w:pPr>
      <w:spacing w:beforeAutospacing="1"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qFormat/>
    <w:rsid w:val="003D1E2D"/>
    <w:pPr>
      <w:spacing w:after="0" w:line="240" w:lineRule="auto"/>
    </w:pPr>
    <w:rPr>
      <w:rFonts w:ascii="Segoe UI" w:hAnsi="Segoe UI" w:cs="Segoe UI"/>
      <w:sz w:val="18"/>
      <w:szCs w:val="18"/>
    </w:rPr>
  </w:style>
  <w:style w:type="paragraph" w:styleId="CommentText">
    <w:name w:val="annotation text"/>
    <w:basedOn w:val="Normal"/>
    <w:link w:val="CommentTextChar"/>
    <w:uiPriority w:val="99"/>
    <w:semiHidden/>
    <w:unhideWhenUsed/>
    <w:qFormat/>
    <w:rsid w:val="006A0CE7"/>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6A0CE7"/>
    <w:rPr>
      <w:b/>
      <w:bCs/>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4A3277"/>
    <w:pPr>
      <w:spacing w:after="200" w:line="276" w:lineRule="auto"/>
    </w:pPr>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841CD9"/>
  </w:style>
  <w:style w:type="character" w:customStyle="1" w:styleId="Heading1Char">
    <w:name w:val="Heading 1 Char"/>
    <w:basedOn w:val="DefaultParagraphFont"/>
    <w:link w:val="Heading1"/>
    <w:uiPriority w:val="9"/>
    <w:qFormat/>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qFormat/>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qFormat/>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qFormat/>
    <w:rsid w:val="00841CD9"/>
    <w:rPr>
      <w:rFonts w:asciiTheme="majorHAnsi" w:eastAsiaTheme="majorEastAsia" w:hAnsiTheme="majorHAnsi" w:cstheme="majorBidi"/>
      <w:b/>
      <w:bCs/>
      <w:i/>
      <w:iCs/>
      <w:color w:val="5B9BD5" w:themeColor="accent1"/>
    </w:rPr>
  </w:style>
  <w:style w:type="character" w:customStyle="1" w:styleId="SubtitleChar">
    <w:name w:val="Subtitle Char"/>
    <w:basedOn w:val="DefaultParagraphFont"/>
    <w:link w:val="Subtitle"/>
    <w:uiPriority w:val="11"/>
    <w:qFormat/>
    <w:rsid w:val="00841CD9"/>
    <w:rPr>
      <w:rFonts w:asciiTheme="majorHAnsi" w:eastAsiaTheme="majorEastAsia" w:hAnsiTheme="majorHAnsi" w:cstheme="majorBidi"/>
      <w:i/>
      <w:iCs/>
      <w:color w:val="5B9BD5" w:themeColor="accent1"/>
      <w:spacing w:val="15"/>
      <w:sz w:val="24"/>
      <w:szCs w:val="24"/>
    </w:rPr>
  </w:style>
  <w:style w:type="character" w:customStyle="1" w:styleId="TitleChar">
    <w:name w:val="Title Char"/>
    <w:basedOn w:val="DefaultParagraphFont"/>
    <w:link w:val="Title"/>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Emphasis">
    <w:name w:val="Emphasis"/>
    <w:basedOn w:val="DefaultParagraphFont"/>
    <w:uiPriority w:val="20"/>
    <w:qFormat/>
    <w:rsid w:val="00D1197D"/>
    <w:rPr>
      <w:i/>
      <w:iCs/>
    </w:rPr>
  </w:style>
  <w:style w:type="character" w:customStyle="1" w:styleId="InternetLink">
    <w:name w:val="Internet Link"/>
    <w:basedOn w:val="DefaultParagraphFont"/>
    <w:uiPriority w:val="99"/>
    <w:unhideWhenUsed/>
    <w:rPr>
      <w:color w:val="0563C1" w:themeColor="hyperlink"/>
      <w:u w:val="single"/>
    </w:rPr>
  </w:style>
  <w:style w:type="character" w:customStyle="1" w:styleId="BalloonTextChar">
    <w:name w:val="Balloon Text Char"/>
    <w:basedOn w:val="DefaultParagraphFont"/>
    <w:link w:val="BalloonText"/>
    <w:uiPriority w:val="99"/>
    <w:semiHidden/>
    <w:qFormat/>
    <w:rsid w:val="003D1E2D"/>
    <w:rPr>
      <w:rFonts w:ascii="Segoe UI" w:hAnsi="Segoe UI" w:cs="Segoe UI"/>
      <w:sz w:val="18"/>
      <w:szCs w:val="18"/>
    </w:rPr>
  </w:style>
  <w:style w:type="character" w:styleId="CommentReference">
    <w:name w:val="annotation reference"/>
    <w:basedOn w:val="DefaultParagraphFont"/>
    <w:uiPriority w:val="99"/>
    <w:semiHidden/>
    <w:unhideWhenUsed/>
    <w:qFormat/>
    <w:rsid w:val="006A0CE7"/>
    <w:rPr>
      <w:sz w:val="16"/>
      <w:szCs w:val="16"/>
    </w:rPr>
  </w:style>
  <w:style w:type="character" w:customStyle="1" w:styleId="CommentTextChar">
    <w:name w:val="Comment Text Char"/>
    <w:basedOn w:val="DefaultParagraphFont"/>
    <w:link w:val="CommentText"/>
    <w:uiPriority w:val="99"/>
    <w:semiHidden/>
    <w:qFormat/>
    <w:rsid w:val="006A0CE7"/>
    <w:rPr>
      <w:rFonts w:ascii="Verdana" w:hAnsi="Verdana" w:cs="Verdana"/>
      <w:sz w:val="20"/>
      <w:szCs w:val="20"/>
    </w:rPr>
  </w:style>
  <w:style w:type="character" w:customStyle="1" w:styleId="CommentSubjectChar">
    <w:name w:val="Comment Subject Char"/>
    <w:basedOn w:val="CommentTextChar"/>
    <w:link w:val="CommentSubject"/>
    <w:uiPriority w:val="99"/>
    <w:semiHidden/>
    <w:qFormat/>
    <w:rsid w:val="006A0CE7"/>
    <w:rPr>
      <w:rFonts w:ascii="Verdana" w:hAnsi="Verdana" w:cs="Verdana"/>
      <w:b/>
      <w:bCs/>
      <w:sz w:val="20"/>
      <w:szCs w:val="20"/>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Index">
    <w:name w:val="Index"/>
    <w:basedOn w:val="Normal"/>
    <w:qFormat/>
    <w:pPr>
      <w:suppressLineNumbers/>
    </w:pPr>
    <w:rPr>
      <w:rFonts w:cs="Arial"/>
    </w:rPr>
  </w:style>
  <w:style w:type="paragraph" w:styleId="Header">
    <w:name w:val="header"/>
    <w:basedOn w:val="Normal"/>
    <w:link w:val="HeaderChar"/>
    <w:uiPriority w:val="99"/>
    <w:unhideWhenUsed/>
    <w:rsid w:val="00841CD9"/>
    <w:pPr>
      <w:tabs>
        <w:tab w:val="center" w:pos="4680"/>
        <w:tab w:val="right" w:pos="9360"/>
      </w:tabs>
    </w:pPr>
  </w:style>
  <w:style w:type="paragraph" w:styleId="NormalIndent">
    <w:name w:val="Normal Indent"/>
    <w:basedOn w:val="Normal"/>
    <w:uiPriority w:val="99"/>
    <w:unhideWhenUsed/>
    <w:qFormat/>
    <w:rsid w:val="00841CD9"/>
    <w:pPr>
      <w:ind w:left="720"/>
    </w:pPr>
  </w:style>
  <w:style w:type="paragraph" w:styleId="Subtitle">
    <w:name w:val="Subtitle"/>
    <w:basedOn w:val="Normal"/>
    <w:next w:val="Normal"/>
    <w:link w:val="SubtitleChar"/>
    <w:uiPriority w:val="11"/>
    <w:qFormat/>
    <w:rsid w:val="00841CD9"/>
    <w:pPr>
      <w:ind w:left="86"/>
    </w:pPr>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customStyle="1" w:styleId="DocDefaults">
    <w:name w:val="DocDefaults"/>
    <w:qFormat/>
  </w:style>
  <w:style w:type="paragraph" w:customStyle="1" w:styleId="Char">
    <w:name w:val="Char"/>
    <w:basedOn w:val="Normal"/>
    <w:qFormat/>
    <w:rsid w:val="00D17832"/>
    <w:pPr>
      <w:tabs>
        <w:tab w:val="left" w:pos="567"/>
      </w:tabs>
      <w:spacing w:before="120" w:after="160" w:line="240" w:lineRule="exact"/>
      <w:ind w:left="1584" w:hanging="504"/>
    </w:pPr>
    <w:rPr>
      <w:rFonts w:ascii="Arial" w:eastAsia="Times New Roman" w:hAnsi="Arial" w:cs="Times New Roman"/>
      <w:b/>
      <w:bCs/>
      <w:color w:val="000000"/>
      <w:sz w:val="24"/>
      <w:szCs w:val="24"/>
    </w:rPr>
  </w:style>
  <w:style w:type="paragraph" w:customStyle="1" w:styleId="bold">
    <w:name w:val="bold"/>
    <w:basedOn w:val="Normal"/>
    <w:qFormat/>
    <w:rsid w:val="000D54B8"/>
    <w:pPr>
      <w:spacing w:beforeAutospacing="1"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qFormat/>
    <w:rsid w:val="000D54B8"/>
    <w:pPr>
      <w:spacing w:beforeAutospacing="1" w:afterAutospacing="1" w:line="240" w:lineRule="auto"/>
    </w:pPr>
    <w:rPr>
      <w:rFonts w:ascii="Times New Roman" w:eastAsia="Times New Roman" w:hAnsi="Times New Roman" w:cs="Times New Roman"/>
      <w:sz w:val="24"/>
      <w:szCs w:val="24"/>
    </w:rPr>
  </w:style>
  <w:style w:type="paragraph" w:customStyle="1" w:styleId="clan">
    <w:name w:val="clan"/>
    <w:basedOn w:val="Normal"/>
    <w:qFormat/>
    <w:rsid w:val="007E1D31"/>
    <w:pPr>
      <w:spacing w:beforeAutospacing="1"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qFormat/>
    <w:rsid w:val="003D1E2D"/>
    <w:pPr>
      <w:spacing w:after="0" w:line="240" w:lineRule="auto"/>
    </w:pPr>
    <w:rPr>
      <w:rFonts w:ascii="Segoe UI" w:hAnsi="Segoe UI" w:cs="Segoe UI"/>
      <w:sz w:val="18"/>
      <w:szCs w:val="18"/>
    </w:rPr>
  </w:style>
  <w:style w:type="paragraph" w:styleId="CommentText">
    <w:name w:val="annotation text"/>
    <w:basedOn w:val="Normal"/>
    <w:link w:val="CommentTextChar"/>
    <w:uiPriority w:val="99"/>
    <w:semiHidden/>
    <w:unhideWhenUsed/>
    <w:qFormat/>
    <w:rsid w:val="006A0CE7"/>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6A0CE7"/>
    <w:rPr>
      <w:b/>
      <w:bCs/>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2F4DB-ECD1-40DE-BB14-3D088BC08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K</dc:creator>
  <dc:description/>
  <cp:lastModifiedBy>Strahinja Vujicic</cp:lastModifiedBy>
  <cp:revision>10</cp:revision>
  <cp:lastPrinted>2021-03-11T08:00:00Z</cp:lastPrinted>
  <dcterms:created xsi:type="dcterms:W3CDTF">2021-03-10T12:17:00Z</dcterms:created>
  <dcterms:modified xsi:type="dcterms:W3CDTF">2021-03-11T08:50:00Z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