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A148D" w14:textId="01A33623" w:rsidR="00F3516D" w:rsidRPr="003F2D2A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135DB6" w14:textId="07143ECA" w:rsidR="00F3516D" w:rsidRDefault="00F3516D" w:rsidP="00F351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214а ст. 1. и 4. Закона о пловидби и лукама на унутрашњим водама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„Службени гласник PC”, бр.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73/10, 121/12, 18/15, 96/15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92/16, 104/16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113/17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закон, 41/18, 95/18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37/19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89791C">
        <w:rPr>
          <w:rFonts w:ascii="Times New Roman" w:hAnsi="Times New Roman" w:cs="Times New Roman"/>
          <w:sz w:val="24"/>
          <w:szCs w:val="24"/>
          <w:lang w:val="sr-Cyrl-CS"/>
        </w:rPr>
        <w:t xml:space="preserve"> и 9/20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D4C0C">
        <w:rPr>
          <w:rFonts w:ascii="Times New Roman" w:hAnsi="Times New Roman" w:cs="Times New Roman"/>
          <w:sz w:val="24"/>
          <w:szCs w:val="24"/>
          <w:lang w:val="sr-Cyrl-CS"/>
        </w:rPr>
        <w:t>члана 17. став 1. и члана 42. став 1. Закона о Влади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</w:t>
      </w:r>
      <w:r w:rsidR="00D35BB2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РС”, бр. 55/05, 71/05 -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УС, 44/14 и 30/18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1D07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B3463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2ABF6E0A" w14:textId="77777777" w:rsidR="00201091" w:rsidRPr="00B3463F" w:rsidRDefault="00201091" w:rsidP="00F351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FEC598" w14:textId="0CED3759" w:rsidR="00F3516D" w:rsidRPr="00B50FFB" w:rsidRDefault="00F3516D" w:rsidP="00F3516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0F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Влада доноси</w:t>
      </w:r>
    </w:p>
    <w:p w14:paraId="03711047" w14:textId="77777777" w:rsidR="00201091" w:rsidRPr="00B50FFB" w:rsidRDefault="00201091" w:rsidP="00F3516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4EF0DB8" w14:textId="1C0B0B06" w:rsidR="00F3516D" w:rsidRPr="00B50FFB" w:rsidRDefault="00201091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0F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УРЕДБУ </w:t>
      </w:r>
    </w:p>
    <w:p w14:paraId="01EE19D9" w14:textId="69D2AFAB" w:rsidR="00F3516D" w:rsidRPr="00201091" w:rsidRDefault="00201091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010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ИЗМЕНАМА УРЕДБЕ О УТВРЂИВАЊУ ЛУЧКОГ ПОДРУЧЈА ЛУКЕ У НОВОМ САДУ</w:t>
      </w:r>
    </w:p>
    <w:p w14:paraId="266250AE" w14:textId="238A1716" w:rsidR="00F3516D" w:rsidRDefault="00F3516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A46FAD" w14:textId="565CFAAA" w:rsidR="00201091" w:rsidRDefault="00201091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093C26" w14:textId="77777777" w:rsidR="00201091" w:rsidRPr="00DF01D6" w:rsidRDefault="00201091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DFB8E" w14:textId="77777777" w:rsidR="00F3516D" w:rsidRPr="00B50FFB" w:rsidRDefault="00F3516D" w:rsidP="00F3516D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0FF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Члан 1.</w:t>
      </w:r>
    </w:p>
    <w:p w14:paraId="276846FC" w14:textId="2D09FAF6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луке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Новом Саду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0/16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01091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члану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став 1. после броја: „10667/4” додаје се запета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број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5762F">
        <w:rPr>
          <w:rFonts w:ascii="Times New Roman" w:hAnsi="Times New Roman" w:cs="Times New Roman"/>
          <w:sz w:val="24"/>
          <w:szCs w:val="24"/>
          <w:lang w:val="sr-Cyrl-CS"/>
        </w:rPr>
        <w:t xml:space="preserve"> „10667/1”</w:t>
      </w:r>
      <w:r w:rsidR="0020109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91731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40449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>24 hа 19 а 80 m²</w:t>
      </w:r>
      <w:r w:rsidR="00591731">
        <w:rPr>
          <w:rFonts w:ascii="Times New Roman" w:hAnsi="Times New Roman" w:cs="Times New Roman"/>
          <w:sz w:val="24"/>
          <w:szCs w:val="24"/>
          <w:lang w:val="sr-Cyrl-CS"/>
        </w:rPr>
        <w:t>” замењују</w:t>
      </w:r>
      <w:r w:rsidR="00846AE9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591731">
        <w:rPr>
          <w:rFonts w:ascii="Times New Roman" w:hAnsi="Times New Roman" w:cs="Times New Roman"/>
          <w:sz w:val="24"/>
          <w:szCs w:val="24"/>
          <w:lang w:val="sr-Cyrl-CS"/>
        </w:rPr>
        <w:t>речима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05762F" w:rsidRPr="0005762F">
        <w:rPr>
          <w:rFonts w:ascii="Times New Roman" w:hAnsi="Times New Roman" w:cs="Times New Roman"/>
          <w:sz w:val="24"/>
          <w:szCs w:val="24"/>
          <w:lang w:val="sr-Cyrl-CS"/>
        </w:rPr>
        <w:t>114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hа </w:t>
      </w:r>
      <w:r w:rsidR="0005762F" w:rsidRPr="0005762F">
        <w:rPr>
          <w:rFonts w:ascii="Times New Roman" w:hAnsi="Times New Roman" w:cs="Times New Roman"/>
          <w:sz w:val="24"/>
          <w:szCs w:val="24"/>
          <w:lang w:val="sr-Cyrl-CS"/>
        </w:rPr>
        <w:t>42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05762F" w:rsidRPr="0005762F">
        <w:rPr>
          <w:rFonts w:ascii="Times New Roman" w:hAnsi="Times New Roman" w:cs="Times New Roman"/>
          <w:sz w:val="24"/>
          <w:szCs w:val="24"/>
          <w:lang w:val="sr-Cyrl-CS"/>
        </w:rPr>
        <w:t>57</w:t>
      </w:r>
      <w:r w:rsidRPr="0005762F">
        <w:rPr>
          <w:rFonts w:ascii="Times New Roman" w:hAnsi="Times New Roman" w:cs="Times New Roman"/>
          <w:sz w:val="24"/>
          <w:szCs w:val="24"/>
          <w:lang w:val="sr-Cyrl-CS"/>
        </w:rPr>
        <w:t xml:space="preserve"> m²”.</w:t>
      </w:r>
    </w:p>
    <w:p w14:paraId="66780790" w14:textId="77777777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C5DF6D" w14:textId="77777777" w:rsidR="00F3516D" w:rsidRPr="0040449B" w:rsidRDefault="00F3516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0194D0A" w14:textId="61932393" w:rsidR="00F3516D" w:rsidRDefault="00F658C4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члану 3. став 2. речи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F3516D" w:rsidRPr="0040449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3516D">
        <w:rPr>
          <w:rFonts w:ascii="Times New Roman" w:hAnsi="Times New Roman" w:cs="Times New Roman"/>
          <w:sz w:val="24"/>
          <w:szCs w:val="24"/>
          <w:lang w:val="sr-Cyrl-RS"/>
        </w:rPr>
        <w:t>Агенција за управљање лукама</w:t>
      </w:r>
      <w:r w:rsidR="00D75E92">
        <w:rPr>
          <w:rFonts w:ascii="Times New Roman" w:hAnsi="Times New Roman" w:cs="Times New Roman"/>
          <w:sz w:val="24"/>
          <w:szCs w:val="24"/>
          <w:lang w:val="sr-Cyrl-CS"/>
        </w:rPr>
        <w:t>” замењују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се речима</w:t>
      </w:r>
      <w:r w:rsidR="00F3516D" w:rsidRPr="0040449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F3516D" w:rsidRPr="001D4C0C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F3516D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 за послове саобраћаја”.</w:t>
      </w:r>
    </w:p>
    <w:p w14:paraId="29E65FA9" w14:textId="77777777" w:rsidR="00D5208B" w:rsidRDefault="00D5208B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7F693" w14:textId="4CA89ED2" w:rsidR="00F3516D" w:rsidRPr="00B50FFB" w:rsidRDefault="00C85E7D" w:rsidP="00F35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0FF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</w:t>
      </w:r>
      <w:r w:rsidR="00F3516D" w:rsidRPr="00B50FF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17B70EC" w14:textId="77AC077C" w:rsidR="00F3516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D07FD">
        <w:rPr>
          <w:rFonts w:ascii="Times New Roman" w:hAnsi="Times New Roman" w:cs="Times New Roman"/>
          <w:sz w:val="24"/>
          <w:szCs w:val="24"/>
          <w:lang w:val="sr-Cyrl-RS"/>
        </w:rPr>
        <w:t>Графички приказ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подручја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уз Уредбу о утврђивању лучког подручја луке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Новом Саду</w:t>
      </w:r>
      <w:r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40449B">
        <w:rPr>
          <w:rFonts w:ascii="Times New Roman" w:hAnsi="Times New Roman" w:cs="Times New Roman"/>
          <w:sz w:val="24"/>
          <w:szCs w:val="24"/>
          <w:lang w:val="sr-Cyrl-CS"/>
        </w:rPr>
        <w:t>0/16)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>и чин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њен саставни део</w:t>
      </w:r>
      <w:r w:rsidR="0065589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замењују</w:t>
      </w:r>
      <w:r w:rsidR="0005762F">
        <w:rPr>
          <w:rFonts w:ascii="Times New Roman" w:hAnsi="Times New Roman" w:cs="Times New Roman"/>
          <w:sz w:val="24"/>
          <w:szCs w:val="24"/>
          <w:lang w:val="sr-Cyrl-RS"/>
        </w:rPr>
        <w:t xml:space="preserve"> се новим графичким прикази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0576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подручја,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5762F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одштампан</w:t>
      </w:r>
      <w:r w:rsidR="0005762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уз ову уредбу и чин</w:t>
      </w:r>
      <w:r w:rsidR="0005762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њен саставни део.</w:t>
      </w:r>
    </w:p>
    <w:p w14:paraId="17A7C99B" w14:textId="77777777" w:rsidR="00F3516D" w:rsidRPr="001D07FD" w:rsidRDefault="00F3516D" w:rsidP="00F35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EDF7CF" w14:textId="7E9ED8A0" w:rsidR="00F3516D" w:rsidRPr="00B50FFB" w:rsidRDefault="00D5208B" w:rsidP="00F351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0FF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Члан 4</w:t>
      </w:r>
      <w:r w:rsidR="00F3516D" w:rsidRPr="00B50F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6487207" w14:textId="77777777" w:rsidR="00F3516D" w:rsidRPr="00B50FFB" w:rsidRDefault="00F3516D" w:rsidP="00F3516D">
      <w:pPr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val="ru-RU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14:paraId="144B485E" w14:textId="41AE965E" w:rsidR="00F3516D" w:rsidRDefault="00F3516D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CB788D" w14:textId="55DCA259" w:rsidR="00201091" w:rsidRDefault="00201091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4D041B" w14:textId="77777777" w:rsidR="00201091" w:rsidRPr="00E61E2F" w:rsidRDefault="00201091" w:rsidP="00F35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23FF1D" w14:textId="297C06D9" w:rsidR="00F3516D" w:rsidRPr="003F2D2A" w:rsidRDefault="00B50FFB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0FFB">
        <w:rPr>
          <w:rFonts w:ascii="Times New Roman" w:eastAsia="Times New Roman" w:hAnsi="Times New Roman" w:cs="Times New Roman"/>
          <w:sz w:val="24"/>
          <w:szCs w:val="24"/>
          <w:lang w:val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516D"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B50FFB">
        <w:rPr>
          <w:rFonts w:ascii="Times New Roman" w:eastAsia="Times New Roman" w:hAnsi="Times New Roman" w:cs="Times New Roman"/>
          <w:sz w:val="24"/>
          <w:szCs w:val="24"/>
          <w:lang w:val="ru-RU"/>
        </w:rPr>
        <w:t>110-8081/2020</w:t>
      </w:r>
      <w:r w:rsidR="00F3516D"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14:paraId="2AFEC185" w14:textId="33504386" w:rsidR="00F3516D" w:rsidRDefault="00F3516D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B50FFB" w:rsidRPr="00B50F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15. </w:t>
      </w:r>
      <w:r w:rsidR="00B50FFB">
        <w:rPr>
          <w:rFonts w:ascii="Times New Roman" w:eastAsia="Times New Roman" w:hAnsi="Times New Roman" w:cs="Times New Roman"/>
          <w:sz w:val="24"/>
          <w:szCs w:val="24"/>
          <w:lang w:val="sr-Cyrl-RS"/>
        </w:rPr>
        <w:t>октобра 2020. године</w:t>
      </w:r>
    </w:p>
    <w:p w14:paraId="7AC38E4F" w14:textId="77777777" w:rsidR="00B50FFB" w:rsidRDefault="00B50FFB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A50D9A" w14:textId="77777777" w:rsidR="00B50FFB" w:rsidRPr="00B50FFB" w:rsidRDefault="00B50FFB" w:rsidP="00F35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A52D7D2" w14:textId="77777777" w:rsidR="00F3516D" w:rsidRPr="003F2D2A" w:rsidRDefault="00F3516D" w:rsidP="00F35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14:paraId="5F564542" w14:textId="67264193" w:rsidR="00F3516D" w:rsidRDefault="00F3516D" w:rsidP="00201091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  <w:r w:rsidR="00201091"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201091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РЕДСЕДНИК</w:t>
      </w:r>
    </w:p>
    <w:p w14:paraId="293B29B9" w14:textId="77777777" w:rsidR="00B50FFB" w:rsidRDefault="00B50FFB" w:rsidP="00201091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DBC60F7" w14:textId="77777777" w:rsidR="00B50FFB" w:rsidRDefault="00B50FFB" w:rsidP="00201091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EE0DDDE" w14:textId="72B87561" w:rsidR="00B50FFB" w:rsidRPr="00F75F6B" w:rsidRDefault="00B50FFB" w:rsidP="00201091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Ана Брнабић, с.р.</w:t>
      </w:r>
    </w:p>
    <w:sectPr w:rsidR="00B50FFB" w:rsidRPr="00F75F6B" w:rsidSect="001D4C0C">
      <w:pgSz w:w="11907" w:h="16839" w:code="9"/>
      <w:pgMar w:top="900" w:right="1440" w:bottom="13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D"/>
    <w:rsid w:val="00053DED"/>
    <w:rsid w:val="0005762F"/>
    <w:rsid w:val="000863FD"/>
    <w:rsid w:val="000B51B4"/>
    <w:rsid w:val="000F07C1"/>
    <w:rsid w:val="00107056"/>
    <w:rsid w:val="001D07FD"/>
    <w:rsid w:val="001D4C0C"/>
    <w:rsid w:val="00201091"/>
    <w:rsid w:val="00220A61"/>
    <w:rsid w:val="0023097C"/>
    <w:rsid w:val="00264638"/>
    <w:rsid w:val="00324E6A"/>
    <w:rsid w:val="00396343"/>
    <w:rsid w:val="003D4DE8"/>
    <w:rsid w:val="003F2D2A"/>
    <w:rsid w:val="0040449B"/>
    <w:rsid w:val="00425970"/>
    <w:rsid w:val="00455792"/>
    <w:rsid w:val="004B1868"/>
    <w:rsid w:val="00507BFB"/>
    <w:rsid w:val="00550ACD"/>
    <w:rsid w:val="00591731"/>
    <w:rsid w:val="00617F9A"/>
    <w:rsid w:val="00642655"/>
    <w:rsid w:val="00655892"/>
    <w:rsid w:val="006739B1"/>
    <w:rsid w:val="00677974"/>
    <w:rsid w:val="00726699"/>
    <w:rsid w:val="00740826"/>
    <w:rsid w:val="007604A4"/>
    <w:rsid w:val="007D6866"/>
    <w:rsid w:val="00846AE9"/>
    <w:rsid w:val="0089791C"/>
    <w:rsid w:val="008D6C98"/>
    <w:rsid w:val="00922868"/>
    <w:rsid w:val="00922E81"/>
    <w:rsid w:val="0093747A"/>
    <w:rsid w:val="00983B4F"/>
    <w:rsid w:val="009C01D4"/>
    <w:rsid w:val="009E3396"/>
    <w:rsid w:val="00B3463F"/>
    <w:rsid w:val="00B50FFB"/>
    <w:rsid w:val="00BA2D66"/>
    <w:rsid w:val="00C04D99"/>
    <w:rsid w:val="00C5746D"/>
    <w:rsid w:val="00C85E7D"/>
    <w:rsid w:val="00CF31C4"/>
    <w:rsid w:val="00D35BB2"/>
    <w:rsid w:val="00D5208B"/>
    <w:rsid w:val="00D75E92"/>
    <w:rsid w:val="00DF01D6"/>
    <w:rsid w:val="00E61E2F"/>
    <w:rsid w:val="00EB13A1"/>
    <w:rsid w:val="00EE311B"/>
    <w:rsid w:val="00EF6F76"/>
    <w:rsid w:val="00EF7B7D"/>
    <w:rsid w:val="00F3516D"/>
    <w:rsid w:val="00F64770"/>
    <w:rsid w:val="00F658C4"/>
    <w:rsid w:val="00F75F6B"/>
    <w:rsid w:val="00FA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5379"/>
  <w15:docId w15:val="{F3B6E077-B5B6-4F8F-922D-C32F9F26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rsid w:val="00EF6F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F6F7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EF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EF6F76"/>
  </w:style>
  <w:style w:type="character" w:customStyle="1" w:styleId="at4-visually-hidden">
    <w:name w:val="at4-visually-hidden"/>
    <w:basedOn w:val="DefaultParagraphFont"/>
    <w:rsid w:val="00EF6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0799">
              <w:marLeft w:val="47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9713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041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8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9034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545619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9823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789891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1723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23018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66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17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Živana Luković</dc:creator>
  <cp:lastModifiedBy>Bojan Grgic</cp:lastModifiedBy>
  <cp:revision>2</cp:revision>
  <cp:lastPrinted>2020-10-15T09:36:00Z</cp:lastPrinted>
  <dcterms:created xsi:type="dcterms:W3CDTF">2020-10-15T13:49:00Z</dcterms:created>
  <dcterms:modified xsi:type="dcterms:W3CDTF">2020-10-15T13:49:00Z</dcterms:modified>
</cp:coreProperties>
</file>