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EFA3AD" w14:textId="64169532" w:rsidR="004E22EE" w:rsidRPr="00F745C7" w:rsidRDefault="00282707" w:rsidP="004E22EE">
      <w:pPr>
        <w:spacing w:after="150" w:line="240" w:lineRule="auto"/>
        <w:jc w:val="both"/>
        <w:rPr>
          <w:rFonts w:ascii="Times New Roman" w:hAnsi="Times New Roman" w:cs="Times New Roman"/>
          <w:noProof/>
          <w:sz w:val="24"/>
          <w:szCs w:val="24"/>
          <w:lang w:val="sr-Cyrl-RS"/>
        </w:rPr>
      </w:pPr>
      <w:bookmarkStart w:id="0" w:name="_GoBack"/>
      <w:bookmarkEnd w:id="0"/>
      <w:r>
        <w:rPr>
          <w:rFonts w:ascii="Times New Roman" w:hAnsi="Times New Roman" w:cs="Times New Roman"/>
          <w:noProof/>
          <w:sz w:val="24"/>
          <w:szCs w:val="24"/>
          <w:lang w:val="sr-Cyrl-RS"/>
        </w:rPr>
        <w:tab/>
      </w:r>
      <w:r w:rsidR="004E22EE" w:rsidRPr="00F745C7">
        <w:rPr>
          <w:rFonts w:ascii="Times New Roman" w:hAnsi="Times New Roman" w:cs="Times New Roman"/>
          <w:noProof/>
          <w:sz w:val="24"/>
          <w:szCs w:val="24"/>
          <w:lang w:val="sr-Cyrl-RS"/>
        </w:rPr>
        <w:t>На основу члана 85. став 2. Закона о државној управи („Службени гласник РС“</w:t>
      </w:r>
      <w:r w:rsidR="002912A5" w:rsidRPr="00F745C7">
        <w:rPr>
          <w:rFonts w:ascii="Times New Roman" w:hAnsi="Times New Roman" w:cs="Times New Roman"/>
          <w:noProof/>
          <w:sz w:val="24"/>
          <w:szCs w:val="24"/>
          <w:lang w:val="sr-Cyrl-RS"/>
        </w:rPr>
        <w:t>,</w:t>
      </w:r>
      <w:r w:rsidR="004E22EE" w:rsidRPr="00F745C7">
        <w:rPr>
          <w:rFonts w:ascii="Times New Roman" w:hAnsi="Times New Roman" w:cs="Times New Roman"/>
          <w:noProof/>
          <w:sz w:val="24"/>
          <w:szCs w:val="24"/>
          <w:lang w:val="sr-Cyrl-RS"/>
        </w:rPr>
        <w:t xml:space="preserve"> бр. 79/05, 101/07, 95/10, 99/14, 30/18</w:t>
      </w:r>
      <w:r w:rsidR="002912A5" w:rsidRPr="00F745C7">
        <w:rPr>
          <w:rFonts w:ascii="Times New Roman" w:hAnsi="Times New Roman" w:cs="Times New Roman"/>
          <w:noProof/>
          <w:sz w:val="24"/>
          <w:szCs w:val="24"/>
          <w:lang w:val="sr-Cyrl-RS"/>
        </w:rPr>
        <w:t xml:space="preserve"> ˗ </w:t>
      </w:r>
      <w:r w:rsidR="004E22EE" w:rsidRPr="00F745C7">
        <w:rPr>
          <w:rFonts w:ascii="Times New Roman" w:hAnsi="Times New Roman" w:cs="Times New Roman"/>
          <w:noProof/>
          <w:sz w:val="24"/>
          <w:szCs w:val="24"/>
          <w:lang w:val="sr-Cyrl-RS"/>
        </w:rPr>
        <w:t>др. закон и  47/18)</w:t>
      </w:r>
      <w:r w:rsidR="002912A5" w:rsidRPr="00F745C7">
        <w:rPr>
          <w:rFonts w:ascii="Times New Roman" w:hAnsi="Times New Roman" w:cs="Times New Roman"/>
          <w:noProof/>
          <w:sz w:val="24"/>
          <w:szCs w:val="24"/>
          <w:lang w:val="sr-Cyrl-RS"/>
        </w:rPr>
        <w:t xml:space="preserve"> и члана 42.</w:t>
      </w:r>
      <w:r w:rsidR="00231098">
        <w:rPr>
          <w:rFonts w:ascii="Times New Roman" w:hAnsi="Times New Roman" w:cs="Times New Roman"/>
          <w:noProof/>
          <w:sz w:val="24"/>
          <w:szCs w:val="24"/>
          <w:lang w:val="sr-Cyrl-RS"/>
        </w:rPr>
        <w:t xml:space="preserve"> став 1.</w:t>
      </w:r>
      <w:r w:rsidR="002912A5" w:rsidRPr="00F745C7">
        <w:rPr>
          <w:rFonts w:ascii="Times New Roman" w:hAnsi="Times New Roman" w:cs="Times New Roman"/>
          <w:noProof/>
          <w:sz w:val="24"/>
          <w:szCs w:val="24"/>
          <w:lang w:val="sr-Cyrl-RS"/>
        </w:rPr>
        <w:t xml:space="preserve"> Закона о Влади („Службени гласник РС“, бр. 55/05, 71/05 ˗ исправка, 101/07, 65/08, 16/11, 68/12 ˗</w:t>
      </w:r>
      <w:r w:rsidR="00BC1F10" w:rsidRPr="00F745C7">
        <w:rPr>
          <w:rFonts w:ascii="Times New Roman" w:hAnsi="Times New Roman" w:cs="Times New Roman"/>
          <w:noProof/>
          <w:sz w:val="24"/>
          <w:szCs w:val="24"/>
          <w:lang w:val="sr-Cyrl-RS"/>
        </w:rPr>
        <w:t xml:space="preserve"> УС, 72/12, 7/</w:t>
      </w:r>
      <w:r w:rsidR="002912A5" w:rsidRPr="00F745C7">
        <w:rPr>
          <w:rFonts w:ascii="Times New Roman" w:hAnsi="Times New Roman" w:cs="Times New Roman"/>
          <w:noProof/>
          <w:sz w:val="24"/>
          <w:szCs w:val="24"/>
          <w:lang w:val="sr-Cyrl-RS"/>
        </w:rPr>
        <w:t xml:space="preserve">14 ˗ </w:t>
      </w:r>
      <w:r w:rsidR="00071C8D" w:rsidRPr="00F745C7">
        <w:rPr>
          <w:rFonts w:ascii="Times New Roman" w:hAnsi="Times New Roman" w:cs="Times New Roman"/>
          <w:noProof/>
          <w:sz w:val="24"/>
          <w:szCs w:val="24"/>
          <w:lang w:val="sr-Cyrl-RS"/>
        </w:rPr>
        <w:t xml:space="preserve"> УС, 44/14 и</w:t>
      </w:r>
      <w:r w:rsidR="002912A5" w:rsidRPr="00F745C7">
        <w:rPr>
          <w:rFonts w:ascii="Times New Roman" w:hAnsi="Times New Roman" w:cs="Times New Roman"/>
          <w:noProof/>
          <w:sz w:val="24"/>
          <w:szCs w:val="24"/>
          <w:lang w:val="sr-Cyrl-RS"/>
        </w:rPr>
        <w:t xml:space="preserve"> 30/18 ˗ др. закон)</w:t>
      </w:r>
      <w:r w:rsidR="00F745C7" w:rsidRPr="00F745C7">
        <w:rPr>
          <w:rFonts w:ascii="Times New Roman" w:hAnsi="Times New Roman" w:cs="Times New Roman"/>
          <w:noProof/>
          <w:sz w:val="24"/>
          <w:szCs w:val="24"/>
          <w:lang w:val="sr-Cyrl-RS"/>
        </w:rPr>
        <w:t xml:space="preserve">, </w:t>
      </w:r>
    </w:p>
    <w:p w14:paraId="4384559C" w14:textId="3C87A9FD" w:rsidR="006152F7" w:rsidRPr="00F745C7" w:rsidRDefault="0091100E" w:rsidP="004E22EE">
      <w:pPr>
        <w:spacing w:after="15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Влада </w:t>
      </w:r>
      <w:r w:rsidR="004E22EE" w:rsidRPr="00F745C7">
        <w:rPr>
          <w:rFonts w:ascii="Times New Roman" w:hAnsi="Times New Roman" w:cs="Times New Roman"/>
          <w:noProof/>
          <w:sz w:val="24"/>
          <w:szCs w:val="24"/>
          <w:lang w:val="sr-Cyrl-RS"/>
        </w:rPr>
        <w:t>доноси</w:t>
      </w:r>
    </w:p>
    <w:p w14:paraId="42ED56F6" w14:textId="025F8FB6" w:rsidR="004C33C1" w:rsidRPr="00F745C7" w:rsidRDefault="00DE68F1" w:rsidP="002912A5">
      <w:pPr>
        <w:spacing w:before="480" w:after="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У</w:t>
      </w:r>
      <w:r w:rsidR="00CC3F86" w:rsidRPr="00F745C7">
        <w:rPr>
          <w:rFonts w:ascii="Times New Roman" w:hAnsi="Times New Roman" w:cs="Times New Roman"/>
          <w:noProof/>
          <w:color w:val="000000"/>
          <w:sz w:val="24"/>
          <w:szCs w:val="24"/>
          <w:lang w:val="sr-Cyrl-RS"/>
        </w:rPr>
        <w:t>РЕДБУ</w:t>
      </w:r>
    </w:p>
    <w:p w14:paraId="262DE22D" w14:textId="4D426D47" w:rsidR="004C33C1" w:rsidRPr="00F745C7" w:rsidRDefault="00422A92" w:rsidP="00C4604F">
      <w:pPr>
        <w:spacing w:after="225" w:line="240" w:lineRule="auto"/>
        <w:jc w:val="center"/>
        <w:rPr>
          <w:rFonts w:ascii="Times New Roman" w:hAnsi="Times New Roman" w:cs="Times New Roman"/>
          <w:noProof/>
          <w:sz w:val="24"/>
          <w:szCs w:val="24"/>
        </w:rPr>
      </w:pPr>
      <w:r w:rsidRPr="00F745C7">
        <w:rPr>
          <w:rFonts w:ascii="Times New Roman" w:hAnsi="Times New Roman" w:cs="Times New Roman"/>
          <w:noProof/>
          <w:color w:val="000000"/>
          <w:sz w:val="24"/>
          <w:szCs w:val="24"/>
          <w:lang w:val="sr-Cyrl-RS"/>
        </w:rPr>
        <w:t>о</w:t>
      </w:r>
      <w:r w:rsidR="005E509B" w:rsidRPr="00F745C7">
        <w:rPr>
          <w:rFonts w:ascii="Times New Roman" w:hAnsi="Times New Roman" w:cs="Times New Roman"/>
          <w:noProof/>
          <w:color w:val="000000"/>
          <w:sz w:val="24"/>
          <w:szCs w:val="24"/>
          <w:lang w:val="sr-Cyrl-RS"/>
        </w:rPr>
        <w:t xml:space="preserve"> канцеларијском пословању</w:t>
      </w:r>
      <w:r w:rsidR="00506531" w:rsidRPr="00F745C7">
        <w:rPr>
          <w:rFonts w:ascii="Times New Roman" w:hAnsi="Times New Roman" w:cs="Times New Roman"/>
          <w:noProof/>
          <w:color w:val="000000"/>
          <w:sz w:val="24"/>
          <w:szCs w:val="24"/>
          <w:lang w:val="sr-Latn-RS"/>
        </w:rPr>
        <w:t xml:space="preserve"> </w:t>
      </w:r>
      <w:r w:rsidR="00506531" w:rsidRPr="00F745C7">
        <w:rPr>
          <w:rFonts w:ascii="Times New Roman" w:hAnsi="Times New Roman" w:cs="Times New Roman"/>
          <w:noProof/>
          <w:color w:val="000000"/>
          <w:sz w:val="24"/>
          <w:szCs w:val="24"/>
          <w:lang w:val="sr-Cyrl-RS"/>
        </w:rPr>
        <w:t>органа државне управе</w:t>
      </w:r>
    </w:p>
    <w:p w14:paraId="774E0B43" w14:textId="348955F3" w:rsidR="00C814E0" w:rsidRPr="00F745C7" w:rsidRDefault="00C814E0" w:rsidP="006757BB">
      <w:pPr>
        <w:spacing w:before="48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Уводне одредбе</w:t>
      </w:r>
    </w:p>
    <w:p w14:paraId="494AA4C6" w14:textId="58479D84" w:rsidR="004C33C1" w:rsidRPr="00F745C7" w:rsidRDefault="00422A92" w:rsidP="00082ACD">
      <w:pPr>
        <w:tabs>
          <w:tab w:val="center" w:pos="4819"/>
          <w:tab w:val="left" w:pos="6988"/>
        </w:tabs>
        <w:spacing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Члан 1.</w:t>
      </w:r>
    </w:p>
    <w:p w14:paraId="4FA02442" w14:textId="686F4076" w:rsidR="006E645C" w:rsidRPr="00F745C7" w:rsidRDefault="006E645C"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Овом уредбом уређује се канцеларијско </w:t>
      </w:r>
      <w:r w:rsidR="008125D1" w:rsidRPr="00F745C7">
        <w:rPr>
          <w:rFonts w:ascii="Times New Roman" w:hAnsi="Times New Roman" w:cs="Times New Roman"/>
          <w:noProof/>
          <w:sz w:val="24"/>
          <w:szCs w:val="24"/>
          <w:lang w:val="sr-Cyrl-RS"/>
        </w:rPr>
        <w:t>пословање органа државне управе</w:t>
      </w:r>
      <w:r w:rsidR="00C86A2D" w:rsidRPr="00F745C7">
        <w:rPr>
          <w:rFonts w:ascii="Times New Roman" w:hAnsi="Times New Roman" w:cs="Times New Roman"/>
          <w:noProof/>
          <w:sz w:val="24"/>
          <w:szCs w:val="24"/>
        </w:rPr>
        <w:t>.</w:t>
      </w:r>
    </w:p>
    <w:p w14:paraId="4D9BDA22" w14:textId="3779B71B" w:rsidR="004C33C1" w:rsidRPr="00F745C7" w:rsidRDefault="00313D8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Ова уредба примењује се и на службу Народне скупштине,</w:t>
      </w:r>
      <w:r w:rsidR="00EB3792" w:rsidRPr="00F745C7">
        <w:rPr>
          <w:rFonts w:ascii="Times New Roman" w:hAnsi="Times New Roman" w:cs="Times New Roman"/>
          <w:noProof/>
          <w:sz w:val="24"/>
          <w:szCs w:val="24"/>
          <w:lang w:val="sr-Cyrl-RS"/>
        </w:rPr>
        <w:t xml:space="preserve"> </w:t>
      </w:r>
      <w:r w:rsidRPr="00F745C7">
        <w:rPr>
          <w:rFonts w:ascii="Times New Roman" w:hAnsi="Times New Roman" w:cs="Times New Roman"/>
          <w:noProof/>
          <w:sz w:val="24"/>
          <w:szCs w:val="24"/>
          <w:lang w:val="sr-Cyrl-RS"/>
        </w:rPr>
        <w:t xml:space="preserve">председника </w:t>
      </w:r>
      <w:r w:rsidR="006757BB" w:rsidRPr="00F745C7">
        <w:rPr>
          <w:rFonts w:ascii="Times New Roman" w:hAnsi="Times New Roman" w:cs="Times New Roman"/>
          <w:noProof/>
          <w:sz w:val="24"/>
          <w:szCs w:val="24"/>
          <w:lang w:val="sr-Cyrl-RS"/>
        </w:rPr>
        <w:t>Ре</w:t>
      </w:r>
      <w:r w:rsidRPr="00F745C7">
        <w:rPr>
          <w:rFonts w:ascii="Times New Roman" w:hAnsi="Times New Roman" w:cs="Times New Roman"/>
          <w:noProof/>
          <w:sz w:val="24"/>
          <w:szCs w:val="24"/>
          <w:lang w:val="sr-Cyrl-RS"/>
        </w:rPr>
        <w:t>публике и Владе.</w:t>
      </w:r>
    </w:p>
    <w:p w14:paraId="6F0C223D" w14:textId="10778BE7" w:rsidR="00F97565" w:rsidRPr="00F745C7" w:rsidRDefault="00B4546D"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Ова уредба примењује </w:t>
      </w:r>
      <w:r w:rsidR="00D169E4" w:rsidRPr="00F745C7">
        <w:rPr>
          <w:rFonts w:ascii="Times New Roman" w:hAnsi="Times New Roman" w:cs="Times New Roman"/>
          <w:noProof/>
          <w:sz w:val="24"/>
          <w:szCs w:val="24"/>
          <w:lang w:val="sr-Cyrl-RS"/>
        </w:rPr>
        <w:t xml:space="preserve">се </w:t>
      </w:r>
      <w:r w:rsidRPr="00F745C7">
        <w:rPr>
          <w:rFonts w:ascii="Times New Roman" w:hAnsi="Times New Roman" w:cs="Times New Roman"/>
          <w:noProof/>
          <w:sz w:val="24"/>
          <w:szCs w:val="24"/>
          <w:lang w:val="sr-Cyrl-RS"/>
        </w:rPr>
        <w:t xml:space="preserve">на све имаоце јавних овлашћења кад врше поверене послове државне управе, као и на органе аутономних покрајина, општина, градова и </w:t>
      </w:r>
      <w:r w:rsidR="00EB3792" w:rsidRPr="00F745C7">
        <w:rPr>
          <w:rFonts w:ascii="Times New Roman" w:hAnsi="Times New Roman" w:cs="Times New Roman"/>
          <w:noProof/>
          <w:sz w:val="24"/>
          <w:szCs w:val="24"/>
          <w:lang w:val="sr-Cyrl-RS"/>
        </w:rPr>
        <w:t>Г</w:t>
      </w:r>
      <w:r w:rsidRPr="00F745C7">
        <w:rPr>
          <w:rFonts w:ascii="Times New Roman" w:hAnsi="Times New Roman" w:cs="Times New Roman"/>
          <w:noProof/>
          <w:sz w:val="24"/>
          <w:szCs w:val="24"/>
          <w:lang w:val="sr-Cyrl-RS"/>
        </w:rPr>
        <w:t xml:space="preserve">рада Београда у </w:t>
      </w:r>
      <w:r w:rsidR="00506531" w:rsidRPr="00F745C7">
        <w:rPr>
          <w:rFonts w:ascii="Times New Roman" w:hAnsi="Times New Roman" w:cs="Times New Roman"/>
          <w:noProof/>
          <w:sz w:val="24"/>
          <w:szCs w:val="24"/>
          <w:lang w:val="sr-Cyrl-RS"/>
        </w:rPr>
        <w:t xml:space="preserve">повереном </w:t>
      </w:r>
      <w:r w:rsidRPr="00F745C7">
        <w:rPr>
          <w:rFonts w:ascii="Times New Roman" w:hAnsi="Times New Roman" w:cs="Times New Roman"/>
          <w:noProof/>
          <w:sz w:val="24"/>
          <w:szCs w:val="24"/>
          <w:lang w:val="sr-Cyrl-RS"/>
        </w:rPr>
        <w:t>делокругу</w:t>
      </w:r>
      <w:r w:rsidR="00B56356" w:rsidRPr="00F745C7">
        <w:rPr>
          <w:rFonts w:ascii="Times New Roman" w:hAnsi="Times New Roman" w:cs="Times New Roman"/>
          <w:noProof/>
          <w:sz w:val="24"/>
          <w:szCs w:val="24"/>
          <w:lang w:val="sr-Cyrl-RS"/>
        </w:rPr>
        <w:t>.</w:t>
      </w:r>
    </w:p>
    <w:p w14:paraId="10DAC01D" w14:textId="3308D1EE" w:rsidR="00A81E35" w:rsidRPr="00F745C7" w:rsidRDefault="00A81E35" w:rsidP="00F56A7A">
      <w:pPr>
        <w:spacing w:after="0" w:line="240" w:lineRule="auto"/>
        <w:ind w:firstLine="720"/>
        <w:jc w:val="both"/>
        <w:rPr>
          <w:rFonts w:ascii="Times New Roman" w:hAnsi="Times New Roman" w:cs="Times New Roman"/>
          <w:strike/>
          <w:noProof/>
          <w:sz w:val="24"/>
          <w:szCs w:val="24"/>
        </w:rPr>
      </w:pPr>
      <w:r w:rsidRPr="00F745C7">
        <w:rPr>
          <w:rFonts w:ascii="Times New Roman" w:hAnsi="Times New Roman" w:cs="Times New Roman"/>
          <w:sz w:val="24"/>
          <w:szCs w:val="24"/>
          <w:lang w:val="sr-Cyrl-RS"/>
        </w:rPr>
        <w:t>Органи државне управе, службе из става 2. овог члана и имаоци јавних овлашћења и органи из става 3. овог члана, у даљем тексту означени су као: орган.</w:t>
      </w:r>
    </w:p>
    <w:p w14:paraId="3F7D6331" w14:textId="61A32CC0" w:rsidR="00D169E4" w:rsidRPr="00F745C7" w:rsidRDefault="00D169E4"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Ова уредба сходно се примењује на органе аутономних покрајина, општина, градова и </w:t>
      </w:r>
      <w:r w:rsidR="00F93EDB" w:rsidRPr="00F745C7">
        <w:rPr>
          <w:rFonts w:ascii="Times New Roman" w:hAnsi="Times New Roman" w:cs="Times New Roman"/>
          <w:noProof/>
          <w:sz w:val="24"/>
          <w:szCs w:val="24"/>
          <w:lang w:val="sr-Cyrl-RS"/>
        </w:rPr>
        <w:t xml:space="preserve">Града </w:t>
      </w:r>
      <w:r w:rsidRPr="00F745C7">
        <w:rPr>
          <w:rFonts w:ascii="Times New Roman" w:hAnsi="Times New Roman" w:cs="Times New Roman"/>
          <w:noProof/>
          <w:sz w:val="24"/>
          <w:szCs w:val="24"/>
          <w:lang w:val="sr-Cyrl-RS"/>
        </w:rPr>
        <w:t xml:space="preserve">Београда у </w:t>
      </w:r>
      <w:r w:rsidR="00130B3C" w:rsidRPr="00F745C7">
        <w:rPr>
          <w:rFonts w:ascii="Times New Roman" w:hAnsi="Times New Roman" w:cs="Times New Roman"/>
          <w:noProof/>
          <w:sz w:val="24"/>
          <w:szCs w:val="24"/>
          <w:lang w:val="sr-Cyrl-RS"/>
        </w:rPr>
        <w:t>изворном</w:t>
      </w:r>
      <w:r w:rsidRPr="00F745C7">
        <w:rPr>
          <w:rFonts w:ascii="Times New Roman" w:hAnsi="Times New Roman" w:cs="Times New Roman"/>
          <w:noProof/>
          <w:sz w:val="24"/>
          <w:szCs w:val="24"/>
          <w:lang w:val="sr-Cyrl-RS"/>
        </w:rPr>
        <w:t xml:space="preserve"> делокругу, у складу са прописима.</w:t>
      </w:r>
    </w:p>
    <w:p w14:paraId="48531349" w14:textId="77777777" w:rsidR="004C33C1" w:rsidRPr="00F745C7" w:rsidRDefault="00313D85" w:rsidP="00C4604F">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Члан 2.</w:t>
      </w:r>
    </w:p>
    <w:p w14:paraId="26CC2A7F" w14:textId="661CB1FA" w:rsidR="004B127E" w:rsidRPr="00F745C7" w:rsidRDefault="00313D8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Канцеларијско пословање обухвата евидентирање, чување, разврставање</w:t>
      </w:r>
      <w:r w:rsidR="00CC41BB" w:rsidRPr="00F745C7">
        <w:rPr>
          <w:rFonts w:ascii="Times New Roman" w:hAnsi="Times New Roman" w:cs="Times New Roman"/>
          <w:noProof/>
          <w:sz w:val="24"/>
          <w:szCs w:val="24"/>
          <w:lang w:val="sr-Cyrl-RS"/>
        </w:rPr>
        <w:t xml:space="preserve"> и архивирање </w:t>
      </w:r>
      <w:r w:rsidR="00F50435" w:rsidRPr="00F745C7">
        <w:rPr>
          <w:rFonts w:ascii="Times New Roman" w:hAnsi="Times New Roman" w:cs="Times New Roman"/>
          <w:noProof/>
          <w:sz w:val="24"/>
          <w:szCs w:val="24"/>
          <w:lang w:val="sr-Cyrl-RS"/>
        </w:rPr>
        <w:t xml:space="preserve">документарног </w:t>
      </w:r>
      <w:r w:rsidR="00CC41BB" w:rsidRPr="00F745C7">
        <w:rPr>
          <w:rFonts w:ascii="Times New Roman" w:hAnsi="Times New Roman" w:cs="Times New Roman"/>
          <w:noProof/>
          <w:sz w:val="24"/>
          <w:szCs w:val="24"/>
          <w:lang w:val="sr-Cyrl-RS"/>
        </w:rPr>
        <w:t>матријала који је примљен у раду органа</w:t>
      </w:r>
      <w:r w:rsidRPr="00F745C7">
        <w:rPr>
          <w:rFonts w:ascii="Times New Roman" w:hAnsi="Times New Roman" w:cs="Times New Roman"/>
          <w:noProof/>
          <w:sz w:val="24"/>
          <w:szCs w:val="24"/>
          <w:lang w:val="sr-Cyrl-RS"/>
        </w:rPr>
        <w:t xml:space="preserve"> </w:t>
      </w:r>
      <w:r w:rsidR="00CC41BB" w:rsidRPr="00F745C7">
        <w:rPr>
          <w:rFonts w:ascii="Times New Roman" w:hAnsi="Times New Roman" w:cs="Times New Roman"/>
          <w:noProof/>
          <w:sz w:val="24"/>
          <w:szCs w:val="24"/>
          <w:lang w:val="sr-Cyrl-RS"/>
        </w:rPr>
        <w:t>или који настане у раду органа</w:t>
      </w:r>
      <w:r w:rsidR="00CC0F25" w:rsidRPr="00F745C7">
        <w:rPr>
          <w:rFonts w:ascii="Times New Roman" w:hAnsi="Times New Roman" w:cs="Times New Roman"/>
          <w:noProof/>
          <w:sz w:val="24"/>
          <w:szCs w:val="24"/>
          <w:lang w:val="sr-Cyrl-RS"/>
        </w:rPr>
        <w:t>.</w:t>
      </w:r>
    </w:p>
    <w:p w14:paraId="3617B21C" w14:textId="3306E045" w:rsidR="00E21C18" w:rsidRPr="00F745C7" w:rsidRDefault="00CC0F2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Канцеларијско пословање н</w:t>
      </w:r>
      <w:r w:rsidR="00A81E35" w:rsidRPr="00F745C7">
        <w:rPr>
          <w:rFonts w:ascii="Times New Roman" w:hAnsi="Times New Roman" w:cs="Times New Roman"/>
          <w:noProof/>
          <w:sz w:val="24"/>
          <w:szCs w:val="24"/>
          <w:lang w:val="sr-Cyrl-RS"/>
        </w:rPr>
        <w:t>арочито обухвата</w:t>
      </w:r>
      <w:r w:rsidR="004B127E" w:rsidRPr="00F745C7">
        <w:rPr>
          <w:rFonts w:ascii="Times New Roman" w:hAnsi="Times New Roman" w:cs="Times New Roman"/>
          <w:noProof/>
          <w:sz w:val="24"/>
          <w:szCs w:val="24"/>
          <w:lang w:val="sr-Latn-RS"/>
        </w:rPr>
        <w:t xml:space="preserve"> </w:t>
      </w:r>
      <w:r w:rsidR="00DD7249" w:rsidRPr="00F745C7">
        <w:rPr>
          <w:rFonts w:ascii="Times New Roman" w:hAnsi="Times New Roman" w:cs="Times New Roman"/>
          <w:noProof/>
          <w:sz w:val="24"/>
          <w:szCs w:val="24"/>
          <w:lang w:val="sr-Cyrl-RS"/>
        </w:rPr>
        <w:t xml:space="preserve">пријем, дигитализацију, </w:t>
      </w:r>
      <w:r w:rsidR="00455735" w:rsidRPr="00F745C7">
        <w:rPr>
          <w:rFonts w:ascii="Times New Roman" w:hAnsi="Times New Roman" w:cs="Times New Roman"/>
          <w:noProof/>
          <w:sz w:val="24"/>
          <w:szCs w:val="24"/>
          <w:lang w:val="sr-Cyrl-RS"/>
        </w:rPr>
        <w:t xml:space="preserve">класификацију, </w:t>
      </w:r>
      <w:r w:rsidR="00DD7249" w:rsidRPr="00F745C7">
        <w:rPr>
          <w:rFonts w:ascii="Times New Roman" w:hAnsi="Times New Roman" w:cs="Times New Roman"/>
          <w:noProof/>
          <w:sz w:val="24"/>
          <w:szCs w:val="24"/>
          <w:lang w:val="sr-Cyrl-RS"/>
        </w:rPr>
        <w:t xml:space="preserve">евидентирање, </w:t>
      </w:r>
      <w:r w:rsidR="00455735" w:rsidRPr="00F745C7">
        <w:rPr>
          <w:rFonts w:ascii="Times New Roman" w:hAnsi="Times New Roman" w:cs="Times New Roman"/>
          <w:noProof/>
          <w:sz w:val="24"/>
          <w:szCs w:val="24"/>
          <w:lang w:val="sr-Cyrl-RS"/>
        </w:rPr>
        <w:t xml:space="preserve">достављање у рад органу, </w:t>
      </w:r>
      <w:r w:rsidR="00A142A0" w:rsidRPr="00F745C7">
        <w:rPr>
          <w:rFonts w:ascii="Times New Roman" w:hAnsi="Times New Roman" w:cs="Times New Roman"/>
          <w:noProof/>
          <w:sz w:val="24"/>
          <w:szCs w:val="24"/>
          <w:lang w:val="sr-Cyrl-RS"/>
        </w:rPr>
        <w:t>праћење</w:t>
      </w:r>
      <w:r w:rsidR="00EB3792" w:rsidRPr="00F745C7">
        <w:rPr>
          <w:rFonts w:ascii="Times New Roman" w:hAnsi="Times New Roman" w:cs="Times New Roman"/>
          <w:noProof/>
          <w:sz w:val="24"/>
          <w:szCs w:val="24"/>
          <w:lang w:val="sr-Cyrl-RS"/>
        </w:rPr>
        <w:t xml:space="preserve"> тока предмета</w:t>
      </w:r>
      <w:r w:rsidR="00F50435" w:rsidRPr="00F745C7">
        <w:rPr>
          <w:rFonts w:ascii="Times New Roman" w:hAnsi="Times New Roman" w:cs="Times New Roman"/>
          <w:noProof/>
          <w:sz w:val="24"/>
          <w:szCs w:val="24"/>
          <w:lang w:val="sr-Cyrl-RS"/>
        </w:rPr>
        <w:t xml:space="preserve">, потписивање и печатирање, </w:t>
      </w:r>
      <w:r w:rsidR="00F97565" w:rsidRPr="00F745C7">
        <w:rPr>
          <w:rFonts w:ascii="Times New Roman" w:hAnsi="Times New Roman" w:cs="Times New Roman"/>
          <w:noProof/>
          <w:sz w:val="24"/>
          <w:szCs w:val="24"/>
          <w:lang w:val="sr-Cyrl-RS"/>
        </w:rPr>
        <w:t xml:space="preserve">обавештавање, </w:t>
      </w:r>
      <w:r w:rsidR="00F50435" w:rsidRPr="00F745C7">
        <w:rPr>
          <w:rFonts w:ascii="Times New Roman" w:hAnsi="Times New Roman" w:cs="Times New Roman"/>
          <w:noProof/>
          <w:sz w:val="24"/>
          <w:szCs w:val="24"/>
          <w:lang w:val="sr-Cyrl-RS"/>
        </w:rPr>
        <w:t>чување, излучивање, уништавање и архивирање документарног материјала</w:t>
      </w:r>
      <w:r w:rsidR="00A142A0" w:rsidRPr="00F745C7">
        <w:rPr>
          <w:rFonts w:ascii="Times New Roman" w:hAnsi="Times New Roman" w:cs="Times New Roman"/>
          <w:noProof/>
          <w:sz w:val="24"/>
          <w:szCs w:val="24"/>
          <w:lang w:val="sr-Cyrl-RS"/>
        </w:rPr>
        <w:t xml:space="preserve">, као и преглед </w:t>
      </w:r>
      <w:r w:rsidR="00B56356" w:rsidRPr="00F745C7">
        <w:rPr>
          <w:rFonts w:ascii="Times New Roman" w:hAnsi="Times New Roman" w:cs="Times New Roman"/>
          <w:noProof/>
          <w:sz w:val="24"/>
          <w:szCs w:val="24"/>
          <w:lang w:val="sr-Cyrl-RS"/>
        </w:rPr>
        <w:t xml:space="preserve">ефикасности и ажурности рада органа када воде </w:t>
      </w:r>
      <w:r w:rsidR="004D7A18" w:rsidRPr="00F745C7">
        <w:rPr>
          <w:rFonts w:ascii="Times New Roman" w:hAnsi="Times New Roman" w:cs="Times New Roman"/>
          <w:noProof/>
          <w:sz w:val="24"/>
          <w:szCs w:val="24"/>
          <w:lang w:val="sr-Cyrl-RS"/>
        </w:rPr>
        <w:t xml:space="preserve">управни </w:t>
      </w:r>
      <w:r w:rsidR="00B56356" w:rsidRPr="00F745C7">
        <w:rPr>
          <w:rFonts w:ascii="Times New Roman" w:hAnsi="Times New Roman" w:cs="Times New Roman"/>
          <w:noProof/>
          <w:sz w:val="24"/>
          <w:szCs w:val="24"/>
          <w:lang w:val="sr-Cyrl-RS"/>
        </w:rPr>
        <w:t>поступак решавајући о правима, обавезама и правним интересима странака</w:t>
      </w:r>
      <w:r w:rsidR="00F50435" w:rsidRPr="00F745C7">
        <w:rPr>
          <w:rFonts w:ascii="Times New Roman" w:hAnsi="Times New Roman" w:cs="Times New Roman"/>
          <w:noProof/>
          <w:sz w:val="24"/>
          <w:szCs w:val="24"/>
          <w:lang w:val="sr-Cyrl-RS"/>
        </w:rPr>
        <w:t>.</w:t>
      </w:r>
    </w:p>
    <w:p w14:paraId="4618A6CD" w14:textId="77777777" w:rsidR="004C33C1" w:rsidRPr="00F745C7" w:rsidRDefault="00313D85"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Члан 3.</w:t>
      </w:r>
    </w:p>
    <w:p w14:paraId="3AC3DD04" w14:textId="77777777" w:rsidR="004C33C1" w:rsidRPr="00F745C7" w:rsidRDefault="00313D85" w:rsidP="00F56A7A">
      <w:pPr>
        <w:spacing w:after="0" w:line="240" w:lineRule="auto"/>
        <w:ind w:firstLine="709"/>
        <w:jc w:val="both"/>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 xml:space="preserve">Изрази </w:t>
      </w:r>
      <w:r w:rsidRPr="00F745C7">
        <w:rPr>
          <w:rFonts w:ascii="Times New Roman" w:hAnsi="Times New Roman" w:cs="Times New Roman"/>
          <w:noProof/>
          <w:sz w:val="24"/>
          <w:szCs w:val="24"/>
          <w:lang w:val="sr-Cyrl-RS"/>
        </w:rPr>
        <w:t>употребљени у овој уредби имају следеће значење:</w:t>
      </w:r>
    </w:p>
    <w:p w14:paraId="0702B46E" w14:textId="29D67B2E" w:rsidR="00667CEA" w:rsidRPr="00F745C7" w:rsidRDefault="00667CEA"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sz w:val="24"/>
          <w:szCs w:val="24"/>
        </w:rPr>
      </w:pPr>
      <w:r w:rsidRPr="00F745C7">
        <w:rPr>
          <w:rFonts w:ascii="Times New Roman" w:hAnsi="Times New Roman" w:cs="Times New Roman"/>
          <w:noProof/>
          <w:sz w:val="24"/>
          <w:szCs w:val="24"/>
          <w:lang w:val="sr-Cyrl-RS"/>
        </w:rPr>
        <w:t>документарни</w:t>
      </w:r>
      <w:r w:rsidR="00313D85" w:rsidRPr="00F745C7">
        <w:rPr>
          <w:rFonts w:ascii="Times New Roman" w:hAnsi="Times New Roman" w:cs="Times New Roman"/>
          <w:noProof/>
          <w:sz w:val="24"/>
          <w:szCs w:val="24"/>
          <w:lang w:val="sr-Cyrl-RS"/>
        </w:rPr>
        <w:t xml:space="preserve"> материјал чине</w:t>
      </w:r>
      <w:r w:rsidR="00B56356" w:rsidRPr="00F745C7">
        <w:rPr>
          <w:rFonts w:ascii="Times New Roman" w:hAnsi="Times New Roman" w:cs="Times New Roman"/>
          <w:strike/>
          <w:noProof/>
          <w:sz w:val="24"/>
          <w:szCs w:val="24"/>
          <w:lang w:val="sr-Cyrl-RS"/>
        </w:rPr>
        <w:t>,</w:t>
      </w:r>
      <w:r w:rsidR="00B56356" w:rsidRPr="00F745C7">
        <w:rPr>
          <w:rFonts w:ascii="Times New Roman" w:hAnsi="Times New Roman" w:cs="Times New Roman"/>
          <w:noProof/>
          <w:sz w:val="24"/>
          <w:szCs w:val="24"/>
          <w:lang w:val="sr-Cyrl-RS"/>
        </w:rPr>
        <w:t xml:space="preserve"> поднесци,</w:t>
      </w:r>
      <w:r w:rsidR="00F93EDB" w:rsidRPr="00F745C7">
        <w:rPr>
          <w:rFonts w:ascii="Times New Roman" w:hAnsi="Times New Roman" w:cs="Times New Roman"/>
          <w:noProof/>
          <w:sz w:val="24"/>
          <w:szCs w:val="24"/>
          <w:lang w:val="sr-Cyrl-RS"/>
        </w:rPr>
        <w:t xml:space="preserve"> </w:t>
      </w:r>
      <w:r w:rsidR="00313D85" w:rsidRPr="00F745C7">
        <w:rPr>
          <w:rFonts w:ascii="Times New Roman" w:hAnsi="Times New Roman" w:cs="Times New Roman"/>
          <w:noProof/>
          <w:sz w:val="24"/>
          <w:szCs w:val="24"/>
          <w:lang w:val="sr-Cyrl-RS"/>
        </w:rPr>
        <w:t xml:space="preserve">акти, </w:t>
      </w:r>
      <w:r w:rsidRPr="00F745C7">
        <w:rPr>
          <w:rFonts w:ascii="Times New Roman" w:hAnsi="Times New Roman" w:cs="Times New Roman"/>
          <w:noProof/>
          <w:sz w:val="24"/>
          <w:szCs w:val="24"/>
          <w:lang w:val="sr-Cyrl-RS"/>
        </w:rPr>
        <w:t xml:space="preserve">прилози, </w:t>
      </w:r>
      <w:r w:rsidR="00313D85" w:rsidRPr="00F745C7">
        <w:rPr>
          <w:rFonts w:ascii="Times New Roman" w:hAnsi="Times New Roman" w:cs="Times New Roman"/>
          <w:noProof/>
          <w:sz w:val="24"/>
          <w:szCs w:val="24"/>
          <w:lang w:val="sr-Cyrl-RS"/>
        </w:rPr>
        <w:t>фотографски и фонографски снимци</w:t>
      </w:r>
      <w:r w:rsidR="00B56356" w:rsidRPr="00F745C7">
        <w:rPr>
          <w:rFonts w:ascii="Times New Roman" w:hAnsi="Times New Roman" w:cs="Times New Roman"/>
          <w:noProof/>
          <w:sz w:val="24"/>
          <w:szCs w:val="24"/>
          <w:lang w:val="sr-Cyrl-RS"/>
        </w:rPr>
        <w:t>, микрофилмовани</w:t>
      </w:r>
      <w:r w:rsidR="00313D85" w:rsidRPr="00F745C7">
        <w:rPr>
          <w:rFonts w:ascii="Times New Roman" w:hAnsi="Times New Roman" w:cs="Times New Roman"/>
          <w:noProof/>
          <w:sz w:val="24"/>
          <w:szCs w:val="24"/>
          <w:lang w:val="sr-Cyrl-RS"/>
        </w:rPr>
        <w:t xml:space="preserve"> и на други начин са</w:t>
      </w:r>
      <w:r w:rsidR="00B56356" w:rsidRPr="00F745C7">
        <w:rPr>
          <w:rFonts w:ascii="Times New Roman" w:hAnsi="Times New Roman" w:cs="Times New Roman"/>
          <w:noProof/>
          <w:sz w:val="24"/>
          <w:szCs w:val="24"/>
          <w:lang w:val="sr-Cyrl-RS"/>
        </w:rPr>
        <w:t>чињ</w:t>
      </w:r>
      <w:r w:rsidR="00313D85" w:rsidRPr="00F745C7">
        <w:rPr>
          <w:rFonts w:ascii="Times New Roman" w:hAnsi="Times New Roman" w:cs="Times New Roman"/>
          <w:noProof/>
          <w:sz w:val="24"/>
          <w:szCs w:val="24"/>
          <w:lang w:val="sr-Cyrl-RS"/>
        </w:rPr>
        <w:t xml:space="preserve">ени записи и документи, </w:t>
      </w:r>
      <w:r w:rsidR="002B7C21" w:rsidRPr="00F745C7">
        <w:rPr>
          <w:rFonts w:ascii="Times New Roman" w:hAnsi="Times New Roman" w:cs="Times New Roman"/>
          <w:sz w:val="24"/>
          <w:szCs w:val="24"/>
        </w:rPr>
        <w:t>као и електронска пошта упућена органу електронским путем на налог елект</w:t>
      </w:r>
      <w:r w:rsidR="00C03FA5" w:rsidRPr="00F745C7">
        <w:rPr>
          <w:rFonts w:ascii="Times New Roman" w:hAnsi="Times New Roman" w:cs="Times New Roman"/>
          <w:sz w:val="24"/>
          <w:szCs w:val="24"/>
        </w:rPr>
        <w:t>р</w:t>
      </w:r>
      <w:r w:rsidR="002B7C21" w:rsidRPr="00F745C7">
        <w:rPr>
          <w:rFonts w:ascii="Times New Roman" w:hAnsi="Times New Roman" w:cs="Times New Roman"/>
          <w:sz w:val="24"/>
          <w:szCs w:val="24"/>
        </w:rPr>
        <w:t xml:space="preserve">онске поште </w:t>
      </w:r>
      <w:r w:rsidR="00A81E35" w:rsidRPr="00F745C7">
        <w:rPr>
          <w:rFonts w:ascii="Times New Roman" w:hAnsi="Times New Roman" w:cs="Times New Roman"/>
          <w:sz w:val="24"/>
          <w:szCs w:val="24"/>
          <w:lang w:val="sr-Cyrl-RS"/>
        </w:rPr>
        <w:t>писара и обрађивача предмета</w:t>
      </w:r>
      <w:r w:rsidR="00015FB5" w:rsidRPr="00F745C7">
        <w:rPr>
          <w:rFonts w:ascii="Times New Roman" w:hAnsi="Times New Roman" w:cs="Times New Roman"/>
          <w:sz w:val="24"/>
          <w:szCs w:val="24"/>
          <w:lang w:val="sr-Cyrl-RS"/>
        </w:rPr>
        <w:t>;</w:t>
      </w:r>
    </w:p>
    <w:p w14:paraId="0DD08880" w14:textId="3508CEA3" w:rsidR="004C33C1" w:rsidRPr="00F745C7" w:rsidRDefault="00313D85"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поднесак је </w:t>
      </w:r>
      <w:r w:rsidR="00F64D1C" w:rsidRPr="00F745C7">
        <w:rPr>
          <w:rFonts w:ascii="Times New Roman" w:hAnsi="Times New Roman" w:cs="Times New Roman"/>
          <w:noProof/>
          <w:sz w:val="24"/>
          <w:szCs w:val="24"/>
          <w:lang w:val="sr-Cyrl-RS"/>
        </w:rPr>
        <w:t>документарни материјал, односно</w:t>
      </w:r>
      <w:r w:rsidRPr="00F745C7">
        <w:rPr>
          <w:rFonts w:ascii="Times New Roman" w:hAnsi="Times New Roman" w:cs="Times New Roman"/>
          <w:noProof/>
          <w:sz w:val="24"/>
          <w:szCs w:val="24"/>
          <w:lang w:val="sr-Cyrl-RS"/>
        </w:rPr>
        <w:t xml:space="preserve"> сваки захтев, </w:t>
      </w:r>
      <w:r w:rsidR="00E21129" w:rsidRPr="00F745C7">
        <w:rPr>
          <w:rFonts w:ascii="Times New Roman" w:hAnsi="Times New Roman" w:cs="Times New Roman"/>
          <w:noProof/>
          <w:sz w:val="24"/>
          <w:szCs w:val="24"/>
          <w:lang w:val="sr-Cyrl-RS"/>
        </w:rPr>
        <w:t xml:space="preserve">односно </w:t>
      </w:r>
      <w:r w:rsidRPr="00F745C7">
        <w:rPr>
          <w:rFonts w:ascii="Times New Roman" w:hAnsi="Times New Roman" w:cs="Times New Roman"/>
          <w:noProof/>
          <w:sz w:val="24"/>
          <w:szCs w:val="24"/>
          <w:lang w:val="sr-Cyrl-RS"/>
        </w:rPr>
        <w:t xml:space="preserve">образац, предлог, пријава, молба, жалба, приговор и друго саопштење којим се </w:t>
      </w:r>
      <w:r w:rsidR="00E21129" w:rsidRPr="00F745C7">
        <w:rPr>
          <w:rFonts w:ascii="Times New Roman" w:hAnsi="Times New Roman" w:cs="Times New Roman"/>
          <w:noProof/>
          <w:sz w:val="24"/>
          <w:szCs w:val="24"/>
          <w:lang w:val="sr-Cyrl-RS"/>
        </w:rPr>
        <w:t>физичка и</w:t>
      </w:r>
      <w:r w:rsidRPr="00F745C7">
        <w:rPr>
          <w:rFonts w:ascii="Times New Roman" w:hAnsi="Times New Roman" w:cs="Times New Roman"/>
          <w:noProof/>
          <w:sz w:val="24"/>
          <w:szCs w:val="24"/>
          <w:lang w:val="sr-Cyrl-RS"/>
        </w:rPr>
        <w:t xml:space="preserve"> правна лица</w:t>
      </w:r>
      <w:r w:rsidR="00E21129" w:rsidRPr="00F745C7">
        <w:rPr>
          <w:rFonts w:ascii="Times New Roman" w:hAnsi="Times New Roman" w:cs="Times New Roman"/>
          <w:noProof/>
          <w:sz w:val="24"/>
          <w:szCs w:val="24"/>
          <w:lang w:val="sr-Cyrl-RS"/>
        </w:rPr>
        <w:t xml:space="preserve">, </w:t>
      </w:r>
      <w:r w:rsidR="00B56356" w:rsidRPr="00F745C7">
        <w:rPr>
          <w:rFonts w:ascii="Times New Roman" w:hAnsi="Times New Roman" w:cs="Times New Roman"/>
          <w:noProof/>
          <w:sz w:val="24"/>
          <w:szCs w:val="24"/>
          <w:lang w:val="sr-Cyrl-RS"/>
        </w:rPr>
        <w:t xml:space="preserve">органи, </w:t>
      </w:r>
      <w:r w:rsidR="00E21129" w:rsidRPr="00F745C7">
        <w:rPr>
          <w:rFonts w:ascii="Times New Roman" w:hAnsi="Times New Roman" w:cs="Times New Roman"/>
          <w:noProof/>
          <w:sz w:val="24"/>
          <w:szCs w:val="24"/>
          <w:lang w:val="sr-Cyrl-RS"/>
        </w:rPr>
        <w:t>као</w:t>
      </w:r>
      <w:r w:rsidRPr="00F745C7">
        <w:rPr>
          <w:rFonts w:ascii="Times New Roman" w:hAnsi="Times New Roman" w:cs="Times New Roman"/>
          <w:noProof/>
          <w:sz w:val="24"/>
          <w:szCs w:val="24"/>
          <w:lang w:val="sr-Cyrl-RS"/>
        </w:rPr>
        <w:t xml:space="preserve"> и друг</w:t>
      </w:r>
      <w:r w:rsidR="00B56356" w:rsidRPr="00F745C7">
        <w:rPr>
          <w:rFonts w:ascii="Times New Roman" w:hAnsi="Times New Roman" w:cs="Times New Roman"/>
          <w:noProof/>
          <w:sz w:val="24"/>
          <w:szCs w:val="24"/>
          <w:lang w:val="sr-Cyrl-RS"/>
        </w:rPr>
        <w:t>и</w:t>
      </w:r>
      <w:r w:rsidRPr="00F745C7">
        <w:rPr>
          <w:rFonts w:ascii="Times New Roman" w:hAnsi="Times New Roman" w:cs="Times New Roman"/>
          <w:noProof/>
          <w:sz w:val="24"/>
          <w:szCs w:val="24"/>
          <w:lang w:val="sr-Cyrl-RS"/>
        </w:rPr>
        <w:t xml:space="preserve"> </w:t>
      </w:r>
      <w:r w:rsidR="00B56356" w:rsidRPr="00F745C7">
        <w:rPr>
          <w:rFonts w:ascii="Times New Roman" w:hAnsi="Times New Roman" w:cs="Times New Roman"/>
          <w:noProof/>
          <w:sz w:val="24"/>
          <w:szCs w:val="24"/>
          <w:lang w:val="sr-Cyrl-RS"/>
        </w:rPr>
        <w:t>заинтересовани учесници</w:t>
      </w:r>
      <w:r w:rsidRPr="00F745C7">
        <w:rPr>
          <w:rFonts w:ascii="Times New Roman" w:hAnsi="Times New Roman" w:cs="Times New Roman"/>
          <w:noProof/>
          <w:sz w:val="24"/>
          <w:szCs w:val="24"/>
          <w:lang w:val="sr-Cyrl-RS"/>
        </w:rPr>
        <w:t xml:space="preserve"> обраћају органима;</w:t>
      </w:r>
    </w:p>
    <w:p w14:paraId="2DEC13AC" w14:textId="77777777" w:rsidR="00F745C7" w:rsidRPr="00F745C7" w:rsidRDefault="00F745C7" w:rsidP="00F745C7">
      <w:pPr>
        <w:pStyle w:val="ListParagraph"/>
        <w:snapToGrid w:val="0"/>
        <w:spacing w:after="0" w:line="240" w:lineRule="auto"/>
        <w:ind w:left="1134"/>
        <w:contextualSpacing w:val="0"/>
        <w:jc w:val="both"/>
        <w:rPr>
          <w:rFonts w:ascii="Times New Roman" w:hAnsi="Times New Roman" w:cs="Times New Roman"/>
          <w:noProof/>
          <w:sz w:val="24"/>
          <w:szCs w:val="24"/>
          <w:lang w:val="sr-Cyrl-RS"/>
        </w:rPr>
      </w:pPr>
    </w:p>
    <w:p w14:paraId="1411543E" w14:textId="5D740503" w:rsidR="004C33C1" w:rsidRPr="00F745C7" w:rsidRDefault="00313D85"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lastRenderedPageBreak/>
        <w:t xml:space="preserve">акт је </w:t>
      </w:r>
      <w:r w:rsidR="00E21129" w:rsidRPr="00F745C7">
        <w:rPr>
          <w:rFonts w:ascii="Times New Roman" w:hAnsi="Times New Roman" w:cs="Times New Roman"/>
          <w:noProof/>
          <w:sz w:val="24"/>
          <w:szCs w:val="24"/>
          <w:lang w:val="sr-Cyrl-RS"/>
        </w:rPr>
        <w:t>документарни материјал</w:t>
      </w:r>
      <w:r w:rsidR="00C50D50" w:rsidRPr="00F745C7">
        <w:rPr>
          <w:rFonts w:ascii="Times New Roman" w:hAnsi="Times New Roman" w:cs="Times New Roman"/>
          <w:noProof/>
          <w:sz w:val="24"/>
          <w:szCs w:val="24"/>
          <w:lang w:val="sr-Cyrl-RS"/>
        </w:rPr>
        <w:t xml:space="preserve"> којим орган </w:t>
      </w:r>
      <w:r w:rsidRPr="00F745C7">
        <w:rPr>
          <w:rFonts w:ascii="Times New Roman" w:hAnsi="Times New Roman" w:cs="Times New Roman"/>
          <w:noProof/>
          <w:sz w:val="24"/>
          <w:szCs w:val="24"/>
          <w:lang w:val="sr-Cyrl-RS"/>
        </w:rPr>
        <w:t>покреће, допуњује,</w:t>
      </w:r>
      <w:r w:rsidR="00C50D50" w:rsidRPr="00F745C7">
        <w:rPr>
          <w:rFonts w:ascii="Times New Roman" w:hAnsi="Times New Roman" w:cs="Times New Roman"/>
          <w:noProof/>
          <w:sz w:val="24"/>
          <w:szCs w:val="24"/>
          <w:lang w:val="sr-Cyrl-RS"/>
        </w:rPr>
        <w:t xml:space="preserve"> мења, прекида или завршава службену</w:t>
      </w:r>
      <w:r w:rsidRPr="00F745C7">
        <w:rPr>
          <w:rFonts w:ascii="Times New Roman" w:hAnsi="Times New Roman" w:cs="Times New Roman"/>
          <w:noProof/>
          <w:sz w:val="24"/>
          <w:szCs w:val="24"/>
          <w:lang w:val="sr-Cyrl-RS"/>
        </w:rPr>
        <w:t xml:space="preserve"> </w:t>
      </w:r>
      <w:r w:rsidR="00213975" w:rsidRPr="00F745C7">
        <w:rPr>
          <w:rFonts w:ascii="Times New Roman" w:hAnsi="Times New Roman" w:cs="Times New Roman"/>
          <w:noProof/>
          <w:sz w:val="24"/>
          <w:szCs w:val="24"/>
          <w:lang w:val="sr-Cyrl-RS"/>
        </w:rPr>
        <w:t xml:space="preserve">радњу </w:t>
      </w:r>
      <w:r w:rsidRPr="00F745C7">
        <w:rPr>
          <w:rFonts w:ascii="Times New Roman" w:hAnsi="Times New Roman" w:cs="Times New Roman"/>
          <w:noProof/>
          <w:sz w:val="24"/>
          <w:szCs w:val="24"/>
          <w:lang w:val="sr-Cyrl-RS"/>
        </w:rPr>
        <w:t>;</w:t>
      </w:r>
    </w:p>
    <w:p w14:paraId="2D1E92F9" w14:textId="519BA6BD" w:rsidR="00174697" w:rsidRPr="00F745C7" w:rsidRDefault="000D31B1"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sz w:val="24"/>
          <w:szCs w:val="24"/>
        </w:rPr>
      </w:pPr>
      <w:r w:rsidRPr="00F745C7">
        <w:rPr>
          <w:rFonts w:ascii="Times New Roman" w:hAnsi="Times New Roman" w:cs="Times New Roman"/>
          <w:noProof/>
          <w:sz w:val="24"/>
          <w:szCs w:val="24"/>
          <w:lang w:val="sr-Cyrl-RS"/>
        </w:rPr>
        <w:t>п</w:t>
      </w:r>
      <w:r w:rsidR="00174697" w:rsidRPr="00F745C7">
        <w:rPr>
          <w:rFonts w:ascii="Times New Roman" w:hAnsi="Times New Roman" w:cs="Times New Roman"/>
          <w:noProof/>
          <w:sz w:val="24"/>
          <w:szCs w:val="24"/>
          <w:lang w:val="sr-Cyrl-RS"/>
        </w:rPr>
        <w:t xml:space="preserve">исарница је </w:t>
      </w:r>
      <w:r w:rsidR="00174697" w:rsidRPr="00F745C7">
        <w:rPr>
          <w:rFonts w:ascii="Times New Roman" w:hAnsi="Times New Roman" w:cs="Times New Roman"/>
          <w:sz w:val="24"/>
          <w:szCs w:val="24"/>
        </w:rPr>
        <w:t xml:space="preserve">организациона јединица где се обављају послови канцеларијског пословања, коришћењем јединственог софтверског решења </w:t>
      </w:r>
      <w:r w:rsidRPr="00F745C7">
        <w:rPr>
          <w:rFonts w:ascii="Times New Roman" w:hAnsi="Times New Roman" w:cs="Times New Roman"/>
          <w:sz w:val="24"/>
          <w:szCs w:val="24"/>
          <w:lang w:val="sr-Cyrl-RS"/>
        </w:rPr>
        <w:t xml:space="preserve">– Писарнице </w:t>
      </w:r>
      <w:r w:rsidR="00174697" w:rsidRPr="00F745C7">
        <w:rPr>
          <w:rFonts w:ascii="Times New Roman" w:hAnsi="Times New Roman" w:cs="Times New Roman"/>
          <w:sz w:val="24"/>
          <w:szCs w:val="24"/>
        </w:rPr>
        <w:t xml:space="preserve">у којем се води централизована евиденција о </w:t>
      </w:r>
      <w:r w:rsidR="00174697" w:rsidRPr="00F745C7">
        <w:rPr>
          <w:rFonts w:ascii="Times New Roman" w:hAnsi="Times New Roman" w:cs="Times New Roman"/>
          <w:sz w:val="24"/>
          <w:szCs w:val="24"/>
          <w:lang w:val="sr-Cyrl-RS"/>
        </w:rPr>
        <w:t>документарном материјалу</w:t>
      </w:r>
      <w:r w:rsidR="00174697" w:rsidRPr="00F745C7">
        <w:rPr>
          <w:rFonts w:ascii="Times New Roman" w:hAnsi="Times New Roman" w:cs="Times New Roman"/>
          <w:sz w:val="24"/>
          <w:szCs w:val="24"/>
        </w:rPr>
        <w:t>;</w:t>
      </w:r>
    </w:p>
    <w:p w14:paraId="77D99BC5" w14:textId="4C0D1A61" w:rsidR="002B7C21" w:rsidRPr="00F745C7" w:rsidRDefault="00313D85"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прилог је </w:t>
      </w:r>
      <w:r w:rsidR="00E21129" w:rsidRPr="00F745C7">
        <w:rPr>
          <w:rFonts w:ascii="Times New Roman" w:hAnsi="Times New Roman" w:cs="Times New Roman"/>
          <w:noProof/>
          <w:sz w:val="24"/>
          <w:szCs w:val="24"/>
          <w:lang w:val="sr-Cyrl-RS"/>
        </w:rPr>
        <w:t>документарни материја</w:t>
      </w:r>
      <w:r w:rsidR="00586B39" w:rsidRPr="00F745C7">
        <w:rPr>
          <w:rFonts w:ascii="Times New Roman" w:hAnsi="Times New Roman" w:cs="Times New Roman"/>
          <w:noProof/>
          <w:sz w:val="24"/>
          <w:szCs w:val="24"/>
          <w:lang w:val="sr-Cyrl-RS"/>
        </w:rPr>
        <w:t>л</w:t>
      </w:r>
      <w:r w:rsidR="00E21129" w:rsidRPr="00F745C7">
        <w:rPr>
          <w:rFonts w:ascii="Times New Roman" w:hAnsi="Times New Roman" w:cs="Times New Roman"/>
          <w:noProof/>
          <w:sz w:val="24"/>
          <w:szCs w:val="24"/>
          <w:lang w:val="sr-Cyrl-RS"/>
        </w:rPr>
        <w:t xml:space="preserve"> </w:t>
      </w:r>
      <w:r w:rsidRPr="00F745C7">
        <w:rPr>
          <w:rFonts w:ascii="Times New Roman" w:hAnsi="Times New Roman" w:cs="Times New Roman"/>
          <w:noProof/>
          <w:sz w:val="24"/>
          <w:szCs w:val="24"/>
          <w:lang w:val="sr-Cyrl-RS"/>
        </w:rPr>
        <w:t>или физички предмет који се прилаже уз</w:t>
      </w:r>
      <w:r w:rsidR="00F0014F" w:rsidRPr="00F745C7">
        <w:rPr>
          <w:rFonts w:ascii="Times New Roman" w:hAnsi="Times New Roman" w:cs="Times New Roman"/>
          <w:noProof/>
          <w:sz w:val="24"/>
          <w:szCs w:val="24"/>
          <w:lang w:val="sr-Cyrl-RS"/>
        </w:rPr>
        <w:t xml:space="preserve"> поднесак или </w:t>
      </w:r>
      <w:r w:rsidRPr="00F745C7">
        <w:rPr>
          <w:rFonts w:ascii="Times New Roman" w:hAnsi="Times New Roman" w:cs="Times New Roman"/>
          <w:noProof/>
          <w:sz w:val="24"/>
          <w:szCs w:val="24"/>
          <w:lang w:val="sr-Cyrl-RS"/>
        </w:rPr>
        <w:t>акт ради допуњавања, објашњења или доказивања садржине акта</w:t>
      </w:r>
      <w:r w:rsidR="00BA3814" w:rsidRPr="00F745C7">
        <w:rPr>
          <w:rFonts w:ascii="Times New Roman" w:hAnsi="Times New Roman" w:cs="Times New Roman"/>
          <w:noProof/>
          <w:sz w:val="24"/>
          <w:szCs w:val="24"/>
          <w:lang w:val="sr-Cyrl-RS"/>
        </w:rPr>
        <w:t xml:space="preserve"> односно поднеска</w:t>
      </w:r>
      <w:r w:rsidRPr="00F745C7">
        <w:rPr>
          <w:rFonts w:ascii="Times New Roman" w:hAnsi="Times New Roman" w:cs="Times New Roman"/>
          <w:noProof/>
          <w:sz w:val="24"/>
          <w:szCs w:val="24"/>
          <w:lang w:val="sr-Cyrl-RS"/>
        </w:rPr>
        <w:t>;</w:t>
      </w:r>
    </w:p>
    <w:p w14:paraId="784F885D" w14:textId="32022A0F" w:rsidR="00494876" w:rsidRPr="00F745C7" w:rsidRDefault="00766CE0" w:rsidP="00F56A7A">
      <w:pPr>
        <w:pStyle w:val="ListParagraph"/>
        <w:numPr>
          <w:ilvl w:val="0"/>
          <w:numId w:val="4"/>
        </w:numPr>
        <w:spacing w:after="0" w:line="240" w:lineRule="auto"/>
        <w:ind w:left="1134" w:hanging="425"/>
        <w:jc w:val="both"/>
        <w:rPr>
          <w:rFonts w:ascii="Times New Roman" w:hAnsi="Times New Roman" w:cs="Times New Roman"/>
          <w:noProof/>
          <w:sz w:val="24"/>
          <w:szCs w:val="24"/>
          <w:lang w:val="sr-Latn-RS"/>
        </w:rPr>
      </w:pPr>
      <w:r w:rsidRPr="00F745C7">
        <w:rPr>
          <w:rFonts w:ascii="Times New Roman" w:hAnsi="Times New Roman" w:cs="Times New Roman"/>
          <w:noProof/>
          <w:sz w:val="24"/>
          <w:szCs w:val="24"/>
          <w:lang w:val="sr-Cyrl-RS"/>
        </w:rPr>
        <w:t>администратор органа је овлашћено службено лице органа које обавља послове у складу са законом којим се уређује електронска управа;</w:t>
      </w:r>
    </w:p>
    <w:p w14:paraId="7239DF2E" w14:textId="0D36545F" w:rsidR="004C33C1" w:rsidRPr="00F745C7" w:rsidRDefault="00313D85"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предмет је </w:t>
      </w:r>
      <w:r w:rsidR="00D0454A" w:rsidRPr="00F745C7">
        <w:rPr>
          <w:rFonts w:ascii="Times New Roman" w:hAnsi="Times New Roman" w:cs="Times New Roman"/>
          <w:noProof/>
          <w:sz w:val="24"/>
          <w:szCs w:val="24"/>
          <w:lang w:val="sr-Cyrl-RS"/>
        </w:rPr>
        <w:t xml:space="preserve">документарни материјал, односно </w:t>
      </w:r>
      <w:r w:rsidRPr="00F745C7">
        <w:rPr>
          <w:rFonts w:ascii="Times New Roman" w:hAnsi="Times New Roman" w:cs="Times New Roman"/>
          <w:noProof/>
          <w:sz w:val="24"/>
          <w:szCs w:val="24"/>
          <w:lang w:val="sr-Cyrl-RS"/>
        </w:rPr>
        <w:t>скуп свих поднесака, аката и прилога који се односе на исто питање или задатак и као такав чине јединствену целину;</w:t>
      </w:r>
    </w:p>
    <w:p w14:paraId="2F8E4B2B" w14:textId="5E26BFD6" w:rsidR="00F868BF" w:rsidRPr="00F745C7" w:rsidRDefault="00F868BF"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писар је овлашћено службено лице које обавља послове канцеларијског пословања у органу;</w:t>
      </w:r>
    </w:p>
    <w:p w14:paraId="0F9A5B19" w14:textId="0798284D" w:rsidR="00A81E35" w:rsidRPr="00F745C7" w:rsidRDefault="00A81E35"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обрађивач предмета је</w:t>
      </w:r>
      <w:r w:rsidR="00EA5785" w:rsidRPr="00F745C7">
        <w:rPr>
          <w:rFonts w:ascii="Times New Roman" w:hAnsi="Times New Roman" w:cs="Times New Roman"/>
          <w:noProof/>
          <w:sz w:val="24"/>
          <w:szCs w:val="24"/>
          <w:lang w:val="sr-Cyrl-RS"/>
        </w:rPr>
        <w:t xml:space="preserve"> овлашћено службено лице које води, односно одлучује у поступку:</w:t>
      </w:r>
    </w:p>
    <w:p w14:paraId="3DBC1211" w14:textId="7F81DB30" w:rsidR="00174697" w:rsidRPr="00F745C7" w:rsidRDefault="00C52794"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С</w:t>
      </w:r>
      <w:r w:rsidR="00174697" w:rsidRPr="00F745C7">
        <w:rPr>
          <w:rFonts w:ascii="Times New Roman" w:hAnsi="Times New Roman" w:cs="Times New Roman"/>
          <w:noProof/>
          <w:sz w:val="24"/>
          <w:szCs w:val="24"/>
          <w:lang w:val="sr-Cyrl-RS"/>
        </w:rPr>
        <w:t xml:space="preserve">истем за управљање документима је софтверско решење којим </w:t>
      </w:r>
      <w:r w:rsidRPr="00F745C7">
        <w:rPr>
          <w:rFonts w:ascii="Times New Roman" w:hAnsi="Times New Roman" w:cs="Times New Roman"/>
          <w:noProof/>
          <w:sz w:val="24"/>
          <w:szCs w:val="24"/>
          <w:lang w:val="sr-Cyrl-RS"/>
        </w:rPr>
        <w:t xml:space="preserve">се </w:t>
      </w:r>
      <w:r w:rsidR="00174697" w:rsidRPr="00F745C7">
        <w:rPr>
          <w:rFonts w:ascii="Times New Roman" w:hAnsi="Times New Roman" w:cs="Times New Roman"/>
          <w:noProof/>
          <w:sz w:val="24"/>
          <w:szCs w:val="24"/>
          <w:lang w:val="sr-Cyrl-RS"/>
        </w:rPr>
        <w:t>омогућава</w:t>
      </w:r>
      <w:r w:rsidR="00474B5A" w:rsidRPr="00F745C7">
        <w:rPr>
          <w:rFonts w:ascii="Times New Roman" w:hAnsi="Times New Roman" w:cs="Times New Roman"/>
          <w:noProof/>
          <w:sz w:val="24"/>
          <w:szCs w:val="24"/>
        </w:rPr>
        <w:t xml:space="preserve"> </w:t>
      </w:r>
      <w:r w:rsidR="00474B5A" w:rsidRPr="00F745C7">
        <w:rPr>
          <w:rFonts w:ascii="Times New Roman" w:hAnsi="Times New Roman" w:cs="Times New Roman"/>
          <w:noProof/>
          <w:sz w:val="24"/>
          <w:szCs w:val="24"/>
          <w:lang w:val="sr-Cyrl-RS"/>
        </w:rPr>
        <w:t>канцеларијско пословање, односно</w:t>
      </w:r>
      <w:r w:rsidR="00174697" w:rsidRPr="00F745C7">
        <w:rPr>
          <w:rFonts w:ascii="Times New Roman" w:hAnsi="Times New Roman" w:cs="Times New Roman"/>
          <w:noProof/>
          <w:sz w:val="24"/>
          <w:szCs w:val="24"/>
          <w:lang w:val="sr-Cyrl-RS"/>
        </w:rPr>
        <w:t xml:space="preserve"> управљање документарним материјалом</w:t>
      </w:r>
      <w:r w:rsidRPr="00F745C7">
        <w:rPr>
          <w:rFonts w:ascii="Times New Roman" w:hAnsi="Times New Roman" w:cs="Times New Roman"/>
          <w:noProof/>
          <w:sz w:val="24"/>
          <w:szCs w:val="24"/>
          <w:lang w:val="sr-Cyrl-RS"/>
        </w:rPr>
        <w:t xml:space="preserve"> </w:t>
      </w:r>
      <w:r w:rsidR="00F10B32" w:rsidRPr="00F745C7">
        <w:rPr>
          <w:rFonts w:ascii="Times New Roman" w:hAnsi="Times New Roman" w:cs="Times New Roman"/>
          <w:noProof/>
          <w:sz w:val="24"/>
          <w:szCs w:val="24"/>
          <w:lang w:val="sr-Cyrl-RS"/>
        </w:rPr>
        <w:t>евидентираним у</w:t>
      </w:r>
      <w:r w:rsidRPr="00F745C7">
        <w:rPr>
          <w:rFonts w:ascii="Times New Roman" w:hAnsi="Times New Roman" w:cs="Times New Roman"/>
          <w:noProof/>
          <w:sz w:val="24"/>
          <w:szCs w:val="24"/>
          <w:lang w:val="sr-Cyrl-RS"/>
        </w:rPr>
        <w:t xml:space="preserve"> </w:t>
      </w:r>
      <w:r w:rsidR="00F10B32" w:rsidRPr="00F745C7">
        <w:rPr>
          <w:rFonts w:ascii="Times New Roman" w:hAnsi="Times New Roman" w:cs="Times New Roman"/>
          <w:noProof/>
          <w:sz w:val="24"/>
          <w:szCs w:val="24"/>
          <w:lang w:val="sr-Cyrl-RS"/>
        </w:rPr>
        <w:t>Писарници</w:t>
      </w:r>
      <w:r w:rsidR="00174697" w:rsidRPr="00F745C7">
        <w:rPr>
          <w:rFonts w:ascii="Times New Roman" w:hAnsi="Times New Roman" w:cs="Times New Roman"/>
          <w:noProof/>
          <w:sz w:val="24"/>
          <w:szCs w:val="24"/>
          <w:lang w:val="sr-Cyrl-RS"/>
        </w:rPr>
        <w:t>;</w:t>
      </w:r>
    </w:p>
    <w:p w14:paraId="00E68B4A" w14:textId="0D81DEF4" w:rsidR="00F97565" w:rsidRPr="00F745C7" w:rsidRDefault="00F97565" w:rsidP="00F56A7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учесни</w:t>
      </w:r>
      <w:r w:rsidR="00B8530B" w:rsidRPr="00F745C7">
        <w:rPr>
          <w:rFonts w:ascii="Times New Roman" w:hAnsi="Times New Roman" w:cs="Times New Roman"/>
          <w:noProof/>
          <w:sz w:val="24"/>
          <w:szCs w:val="24"/>
          <w:lang w:val="sr-Cyrl-RS"/>
        </w:rPr>
        <w:t>к</w:t>
      </w:r>
      <w:r w:rsidRPr="00F745C7">
        <w:rPr>
          <w:rFonts w:ascii="Times New Roman" w:hAnsi="Times New Roman" w:cs="Times New Roman"/>
          <w:noProof/>
          <w:sz w:val="24"/>
          <w:szCs w:val="24"/>
          <w:lang w:val="sr-Cyrl-RS"/>
        </w:rPr>
        <w:t xml:space="preserve"> у </w:t>
      </w:r>
      <w:r w:rsidR="00B8530B" w:rsidRPr="00F745C7">
        <w:rPr>
          <w:rFonts w:ascii="Times New Roman" w:hAnsi="Times New Roman" w:cs="Times New Roman"/>
          <w:noProof/>
          <w:sz w:val="24"/>
          <w:szCs w:val="24"/>
          <w:lang w:val="sr-Cyrl-RS"/>
        </w:rPr>
        <w:t xml:space="preserve">канцеларијском пословању је </w:t>
      </w:r>
      <w:r w:rsidR="00F114C6" w:rsidRPr="00F745C7">
        <w:rPr>
          <w:rFonts w:ascii="Times New Roman" w:hAnsi="Times New Roman" w:cs="Times New Roman"/>
          <w:noProof/>
          <w:sz w:val="24"/>
          <w:szCs w:val="24"/>
          <w:lang w:val="sr-Cyrl-RS"/>
        </w:rPr>
        <w:t xml:space="preserve">орган, односно </w:t>
      </w:r>
      <w:r w:rsidR="00B8530B" w:rsidRPr="00F745C7">
        <w:rPr>
          <w:rFonts w:ascii="Times New Roman" w:hAnsi="Times New Roman" w:cs="Times New Roman"/>
          <w:noProof/>
          <w:sz w:val="24"/>
          <w:szCs w:val="24"/>
          <w:lang w:val="sr-Cyrl-RS"/>
        </w:rPr>
        <w:t xml:space="preserve">физичко или правно лице, </w:t>
      </w:r>
      <w:r w:rsidR="00186EE9" w:rsidRPr="00F745C7">
        <w:rPr>
          <w:rFonts w:ascii="Times New Roman" w:hAnsi="Times New Roman" w:cs="Times New Roman"/>
          <w:noProof/>
          <w:sz w:val="24"/>
          <w:szCs w:val="24"/>
          <w:lang w:val="sr-Cyrl-RS"/>
        </w:rPr>
        <w:t xml:space="preserve">које </w:t>
      </w:r>
      <w:r w:rsidR="00CE1ABD" w:rsidRPr="00F745C7">
        <w:rPr>
          <w:rFonts w:ascii="Times New Roman" w:hAnsi="Times New Roman" w:cs="Times New Roman"/>
          <w:noProof/>
          <w:sz w:val="24"/>
          <w:szCs w:val="24"/>
          <w:lang w:val="sr-Cyrl-RS"/>
        </w:rPr>
        <w:t>комуницира</w:t>
      </w:r>
      <w:r w:rsidR="004B127E" w:rsidRPr="00F745C7">
        <w:rPr>
          <w:rFonts w:ascii="Times New Roman" w:hAnsi="Times New Roman" w:cs="Times New Roman"/>
          <w:noProof/>
          <w:sz w:val="24"/>
          <w:szCs w:val="24"/>
          <w:lang w:val="sr-Latn-RS"/>
        </w:rPr>
        <w:t xml:space="preserve"> </w:t>
      </w:r>
      <w:r w:rsidR="00186EE9" w:rsidRPr="00F745C7">
        <w:rPr>
          <w:rFonts w:ascii="Times New Roman" w:hAnsi="Times New Roman" w:cs="Times New Roman"/>
          <w:noProof/>
          <w:sz w:val="24"/>
          <w:szCs w:val="24"/>
          <w:lang w:val="sr-Cyrl-RS"/>
        </w:rPr>
        <w:t>с</w:t>
      </w:r>
      <w:r w:rsidR="00CE1ABD" w:rsidRPr="00F745C7">
        <w:rPr>
          <w:rFonts w:ascii="Times New Roman" w:hAnsi="Times New Roman" w:cs="Times New Roman"/>
          <w:noProof/>
          <w:sz w:val="24"/>
          <w:szCs w:val="24"/>
          <w:lang w:val="sr-Cyrl-RS"/>
        </w:rPr>
        <w:t>а</w:t>
      </w:r>
      <w:r w:rsidR="00186EE9" w:rsidRPr="00F745C7">
        <w:rPr>
          <w:rFonts w:ascii="Times New Roman" w:hAnsi="Times New Roman" w:cs="Times New Roman"/>
          <w:noProof/>
          <w:sz w:val="24"/>
          <w:szCs w:val="24"/>
          <w:lang w:val="sr-Cyrl-RS"/>
        </w:rPr>
        <w:t xml:space="preserve"> органом </w:t>
      </w:r>
      <w:r w:rsidR="00F114C6" w:rsidRPr="00F745C7">
        <w:rPr>
          <w:rFonts w:ascii="Times New Roman" w:hAnsi="Times New Roman" w:cs="Times New Roman"/>
          <w:noProof/>
          <w:sz w:val="24"/>
          <w:szCs w:val="24"/>
          <w:lang w:val="sr-Cyrl-RS"/>
        </w:rPr>
        <w:t>(у даљем тексту: учесник)</w:t>
      </w:r>
      <w:r w:rsidR="00B8530B" w:rsidRPr="00F745C7">
        <w:rPr>
          <w:rFonts w:ascii="Times New Roman" w:hAnsi="Times New Roman" w:cs="Times New Roman"/>
          <w:noProof/>
          <w:sz w:val="24"/>
          <w:szCs w:val="24"/>
          <w:lang w:val="sr-Cyrl-RS"/>
        </w:rPr>
        <w:t>;</w:t>
      </w:r>
    </w:p>
    <w:p w14:paraId="277A411E" w14:textId="69A475CD" w:rsidR="004C33C1" w:rsidRPr="00F745C7" w:rsidRDefault="00422A92" w:rsidP="00870B9A">
      <w:pPr>
        <w:pStyle w:val="ListParagraph"/>
        <w:numPr>
          <w:ilvl w:val="0"/>
          <w:numId w:val="4"/>
        </w:numPr>
        <w:snapToGrid w:val="0"/>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архива је организациона јединица </w:t>
      </w:r>
      <w:r w:rsidR="00186EE9" w:rsidRPr="00F745C7">
        <w:rPr>
          <w:rFonts w:ascii="Times New Roman" w:hAnsi="Times New Roman" w:cs="Times New Roman"/>
          <w:noProof/>
          <w:sz w:val="24"/>
          <w:szCs w:val="24"/>
          <w:lang w:val="sr-Cyrl-RS"/>
        </w:rPr>
        <w:t>органа</w:t>
      </w:r>
      <w:r w:rsidR="00E6371B" w:rsidRPr="00F745C7">
        <w:rPr>
          <w:rFonts w:ascii="Times New Roman" w:hAnsi="Times New Roman" w:cs="Times New Roman"/>
          <w:noProof/>
          <w:sz w:val="24"/>
          <w:szCs w:val="24"/>
          <w:lang w:val="sr-Cyrl-RS"/>
        </w:rPr>
        <w:t xml:space="preserve"> у којој се </w:t>
      </w:r>
      <w:r w:rsidR="00870B9A" w:rsidRPr="00F745C7">
        <w:rPr>
          <w:rFonts w:ascii="Times New Roman" w:hAnsi="Times New Roman" w:cs="Times New Roman"/>
          <w:noProof/>
          <w:sz w:val="24"/>
          <w:szCs w:val="24"/>
          <w:lang w:val="sr-Cyrl-RS"/>
        </w:rPr>
        <w:t>обављају послови канцеларијског пословања, односно чувају</w:t>
      </w:r>
      <w:r w:rsidR="00E6371B" w:rsidRPr="00F745C7">
        <w:rPr>
          <w:rFonts w:ascii="Times New Roman" w:hAnsi="Times New Roman" w:cs="Times New Roman"/>
          <w:noProof/>
          <w:sz w:val="24"/>
          <w:szCs w:val="24"/>
          <w:lang w:val="sr-Cyrl-RS"/>
        </w:rPr>
        <w:t xml:space="preserve"> архивирани</w:t>
      </w:r>
      <w:r w:rsidRPr="00F745C7">
        <w:rPr>
          <w:rFonts w:ascii="Times New Roman" w:hAnsi="Times New Roman" w:cs="Times New Roman"/>
          <w:noProof/>
          <w:sz w:val="24"/>
          <w:szCs w:val="24"/>
          <w:lang w:val="sr-Cyrl-RS"/>
        </w:rPr>
        <w:t xml:space="preserve"> предмети</w:t>
      </w:r>
      <w:r w:rsidR="00F50435" w:rsidRPr="00F745C7">
        <w:rPr>
          <w:rFonts w:ascii="Times New Roman" w:hAnsi="Times New Roman" w:cs="Times New Roman"/>
          <w:noProof/>
          <w:sz w:val="24"/>
          <w:szCs w:val="24"/>
          <w:lang w:val="sr-Cyrl-RS"/>
        </w:rPr>
        <w:t xml:space="preserve"> органа</w:t>
      </w:r>
      <w:r w:rsidRPr="00F745C7">
        <w:rPr>
          <w:rFonts w:ascii="Times New Roman" w:hAnsi="Times New Roman" w:cs="Times New Roman"/>
          <w:noProof/>
          <w:sz w:val="24"/>
          <w:szCs w:val="24"/>
          <w:lang w:val="sr-Cyrl-RS"/>
        </w:rPr>
        <w:t xml:space="preserve"> и остали </w:t>
      </w:r>
      <w:r w:rsidR="001634F6" w:rsidRPr="00F745C7">
        <w:rPr>
          <w:rFonts w:ascii="Times New Roman" w:hAnsi="Times New Roman" w:cs="Times New Roman"/>
          <w:noProof/>
          <w:sz w:val="24"/>
          <w:szCs w:val="24"/>
          <w:lang w:val="sr-Cyrl-RS"/>
        </w:rPr>
        <w:t xml:space="preserve">документарни </w:t>
      </w:r>
      <w:r w:rsidR="008655F1" w:rsidRPr="00F745C7">
        <w:rPr>
          <w:rFonts w:ascii="Times New Roman" w:hAnsi="Times New Roman" w:cs="Times New Roman"/>
          <w:noProof/>
          <w:sz w:val="24"/>
          <w:szCs w:val="24"/>
          <w:lang w:val="sr-Cyrl-RS"/>
        </w:rPr>
        <w:t>материјал до</w:t>
      </w:r>
      <w:r w:rsidR="00E6371B" w:rsidRPr="00F745C7">
        <w:rPr>
          <w:rFonts w:ascii="Times New Roman" w:hAnsi="Times New Roman" w:cs="Times New Roman"/>
          <w:noProof/>
          <w:sz w:val="24"/>
          <w:szCs w:val="24"/>
          <w:lang w:val="sr-Cyrl-RS"/>
        </w:rPr>
        <w:t xml:space="preserve"> </w:t>
      </w:r>
      <w:r w:rsidRPr="00F745C7">
        <w:rPr>
          <w:rFonts w:ascii="Times New Roman" w:hAnsi="Times New Roman" w:cs="Times New Roman"/>
          <w:noProof/>
          <w:sz w:val="24"/>
          <w:szCs w:val="24"/>
          <w:lang w:val="sr-Cyrl-RS"/>
        </w:rPr>
        <w:t>предаје надлежном архиву или до његовог уништења.</w:t>
      </w:r>
    </w:p>
    <w:p w14:paraId="73E75615" w14:textId="0809A352" w:rsidR="007F35FA" w:rsidRPr="00F745C7" w:rsidRDefault="007F35FA" w:rsidP="007F35FA">
      <w:pPr>
        <w:spacing w:before="240" w:after="120" w:line="240" w:lineRule="auto"/>
        <w:jc w:val="center"/>
        <w:rPr>
          <w:rFonts w:ascii="Times New Roman" w:hAnsi="Times New Roman" w:cs="Times New Roman"/>
          <w:noProof/>
          <w:color w:val="000000"/>
          <w:sz w:val="24"/>
          <w:szCs w:val="24"/>
          <w:lang w:val="sr-Latn-RS"/>
        </w:rPr>
      </w:pPr>
      <w:r w:rsidRPr="00F745C7">
        <w:rPr>
          <w:rFonts w:ascii="Times New Roman" w:hAnsi="Times New Roman" w:cs="Times New Roman"/>
          <w:noProof/>
          <w:color w:val="000000"/>
          <w:sz w:val="24"/>
          <w:szCs w:val="24"/>
          <w:lang w:val="sr-Cyrl-RS"/>
        </w:rPr>
        <w:t xml:space="preserve">Писарница и Систем за управљање документима </w:t>
      </w:r>
    </w:p>
    <w:p w14:paraId="1820EE53" w14:textId="3CC886C7" w:rsidR="004C33C1" w:rsidRPr="00F745C7" w:rsidRDefault="00422A92" w:rsidP="00C4604F">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Члан </w:t>
      </w:r>
      <w:r w:rsidR="00667F54" w:rsidRPr="00F745C7">
        <w:rPr>
          <w:rFonts w:ascii="Times New Roman" w:hAnsi="Times New Roman" w:cs="Times New Roman"/>
          <w:noProof/>
          <w:color w:val="000000"/>
          <w:sz w:val="24"/>
          <w:szCs w:val="24"/>
          <w:lang w:val="sr-Cyrl-RS"/>
        </w:rPr>
        <w:t>4</w:t>
      </w:r>
      <w:r w:rsidRPr="00F745C7">
        <w:rPr>
          <w:rFonts w:ascii="Times New Roman" w:hAnsi="Times New Roman" w:cs="Times New Roman"/>
          <w:noProof/>
          <w:color w:val="000000"/>
          <w:sz w:val="24"/>
          <w:szCs w:val="24"/>
          <w:lang w:val="sr-Cyrl-RS"/>
        </w:rPr>
        <w:t>.</w:t>
      </w:r>
    </w:p>
    <w:p w14:paraId="5ACE3CAC" w14:textId="0F381F68" w:rsidR="008F1D23" w:rsidRPr="00F745C7" w:rsidRDefault="0040356E"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Орган </w:t>
      </w:r>
      <w:r w:rsidR="008F1D23" w:rsidRPr="00F745C7">
        <w:rPr>
          <w:rFonts w:ascii="Times New Roman" w:hAnsi="Times New Roman" w:cs="Times New Roman"/>
          <w:noProof/>
          <w:sz w:val="24"/>
          <w:szCs w:val="24"/>
          <w:lang w:val="sr-Cyrl-RS"/>
        </w:rPr>
        <w:t xml:space="preserve">преко </w:t>
      </w:r>
      <w:r w:rsidR="003C358A" w:rsidRPr="00F745C7">
        <w:rPr>
          <w:rFonts w:ascii="Times New Roman" w:hAnsi="Times New Roman" w:cs="Times New Roman"/>
          <w:noProof/>
          <w:sz w:val="24"/>
          <w:szCs w:val="24"/>
          <w:lang w:val="sr-Cyrl-RS"/>
        </w:rPr>
        <w:t xml:space="preserve">софтверског решења </w:t>
      </w:r>
      <w:r w:rsidR="003C358A" w:rsidRPr="00F745C7">
        <w:rPr>
          <w:rFonts w:ascii="Times New Roman" w:hAnsi="Times New Roman" w:cs="Times New Roman"/>
          <w:noProof/>
          <w:sz w:val="24"/>
          <w:szCs w:val="24"/>
        </w:rPr>
        <w:t>–</w:t>
      </w:r>
      <w:r w:rsidR="00B30E54" w:rsidRPr="00F745C7">
        <w:rPr>
          <w:rFonts w:ascii="Times New Roman" w:hAnsi="Times New Roman" w:cs="Times New Roman"/>
          <w:noProof/>
          <w:sz w:val="24"/>
          <w:szCs w:val="24"/>
          <w:lang w:val="sr-Cyrl-RS"/>
        </w:rPr>
        <w:t xml:space="preserve"> </w:t>
      </w:r>
      <w:r w:rsidR="008F1D23" w:rsidRPr="00F745C7">
        <w:rPr>
          <w:rFonts w:ascii="Times New Roman" w:hAnsi="Times New Roman" w:cs="Times New Roman"/>
          <w:noProof/>
          <w:sz w:val="24"/>
          <w:szCs w:val="24"/>
          <w:lang w:val="sr-Cyrl-RS"/>
        </w:rPr>
        <w:t xml:space="preserve">Писарнице </w:t>
      </w:r>
      <w:r w:rsidRPr="00F745C7">
        <w:rPr>
          <w:rFonts w:ascii="Times New Roman" w:hAnsi="Times New Roman" w:cs="Times New Roman"/>
          <w:noProof/>
          <w:sz w:val="24"/>
          <w:szCs w:val="24"/>
          <w:lang w:val="sr-Cyrl-RS"/>
        </w:rPr>
        <w:t>обавља послове канцеларијског пословања</w:t>
      </w:r>
      <w:r w:rsidR="008F1D23" w:rsidRPr="00F745C7">
        <w:rPr>
          <w:rFonts w:ascii="Times New Roman" w:hAnsi="Times New Roman" w:cs="Times New Roman"/>
          <w:noProof/>
          <w:sz w:val="24"/>
          <w:szCs w:val="24"/>
          <w:lang w:val="sr-Cyrl-RS"/>
        </w:rPr>
        <w:t xml:space="preserve"> </w:t>
      </w:r>
      <w:r w:rsidR="00EA6549" w:rsidRPr="00F745C7">
        <w:rPr>
          <w:rFonts w:ascii="Times New Roman" w:hAnsi="Times New Roman" w:cs="Times New Roman"/>
          <w:noProof/>
          <w:sz w:val="24"/>
          <w:szCs w:val="24"/>
          <w:lang w:val="sr-Cyrl-RS"/>
        </w:rPr>
        <w:t xml:space="preserve">у складу са овом уредбом и прописима који уређују његов рад и поступање у поступцима </w:t>
      </w:r>
      <w:r w:rsidR="00CE1ABD" w:rsidRPr="00F745C7">
        <w:rPr>
          <w:rFonts w:ascii="Times New Roman" w:hAnsi="Times New Roman" w:cs="Times New Roman"/>
          <w:noProof/>
          <w:sz w:val="24"/>
          <w:szCs w:val="24"/>
          <w:lang w:val="sr-Cyrl-RS"/>
        </w:rPr>
        <w:t>за које је надлежан</w:t>
      </w:r>
      <w:r w:rsidR="008F1D23" w:rsidRPr="00F745C7">
        <w:rPr>
          <w:rFonts w:ascii="Times New Roman" w:hAnsi="Times New Roman" w:cs="Times New Roman"/>
          <w:noProof/>
          <w:sz w:val="24"/>
          <w:szCs w:val="24"/>
          <w:lang w:val="sr-Cyrl-RS"/>
        </w:rPr>
        <w:t>.</w:t>
      </w:r>
    </w:p>
    <w:p w14:paraId="42639DA3" w14:textId="17A7BC18" w:rsidR="0040356E" w:rsidRPr="00F745C7" w:rsidRDefault="008F1D23"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Писарницу из става 1. овог члана</w:t>
      </w:r>
      <w:r w:rsidR="00F10B32" w:rsidRPr="00F745C7">
        <w:rPr>
          <w:rFonts w:ascii="Times New Roman" w:hAnsi="Times New Roman" w:cs="Times New Roman"/>
          <w:noProof/>
          <w:sz w:val="24"/>
          <w:szCs w:val="24"/>
          <w:lang w:val="sr-Cyrl-RS"/>
        </w:rPr>
        <w:t>,</w:t>
      </w:r>
      <w:r w:rsidR="004D7A18" w:rsidRPr="00F745C7">
        <w:rPr>
          <w:rFonts w:ascii="Times New Roman" w:hAnsi="Times New Roman" w:cs="Times New Roman"/>
          <w:noProof/>
          <w:sz w:val="24"/>
          <w:szCs w:val="24"/>
          <w:lang w:val="sr-Cyrl-RS"/>
        </w:rPr>
        <w:t xml:space="preserve"> као и Систем за управљање документ</w:t>
      </w:r>
      <w:r w:rsidR="00F10B32" w:rsidRPr="00F745C7">
        <w:rPr>
          <w:rFonts w:ascii="Times New Roman" w:hAnsi="Times New Roman" w:cs="Times New Roman"/>
          <w:noProof/>
          <w:sz w:val="24"/>
          <w:szCs w:val="24"/>
          <w:lang w:val="sr-Cyrl-RS"/>
        </w:rPr>
        <w:t>има</w:t>
      </w:r>
      <w:r w:rsidR="003C29F7" w:rsidRPr="00F745C7">
        <w:rPr>
          <w:rFonts w:ascii="Times New Roman" w:hAnsi="Times New Roman" w:cs="Times New Roman"/>
          <w:noProof/>
          <w:sz w:val="24"/>
          <w:szCs w:val="24"/>
          <w:lang w:val="sr-Cyrl-RS"/>
        </w:rPr>
        <w:t xml:space="preserve"> успоставља и </w:t>
      </w:r>
      <w:r w:rsidR="001634F6" w:rsidRPr="00F745C7">
        <w:rPr>
          <w:rFonts w:ascii="Times New Roman" w:hAnsi="Times New Roman" w:cs="Times New Roman"/>
          <w:noProof/>
          <w:sz w:val="24"/>
          <w:szCs w:val="24"/>
          <w:lang w:val="sr-Cyrl-RS"/>
        </w:rPr>
        <w:t xml:space="preserve">технички одржава </w:t>
      </w:r>
      <w:r w:rsidR="0040356E" w:rsidRPr="00F745C7">
        <w:rPr>
          <w:rFonts w:ascii="Times New Roman" w:hAnsi="Times New Roman" w:cs="Times New Roman"/>
          <w:noProof/>
          <w:sz w:val="24"/>
          <w:szCs w:val="24"/>
          <w:lang w:val="sr-Cyrl-RS"/>
        </w:rPr>
        <w:t>служб</w:t>
      </w:r>
      <w:r w:rsidR="00457846" w:rsidRPr="00F745C7">
        <w:rPr>
          <w:rFonts w:ascii="Times New Roman" w:hAnsi="Times New Roman" w:cs="Times New Roman"/>
          <w:noProof/>
          <w:sz w:val="24"/>
          <w:szCs w:val="24"/>
          <w:lang w:val="sr-Cyrl-RS"/>
        </w:rPr>
        <w:t>а</w:t>
      </w:r>
      <w:r w:rsidR="0040356E" w:rsidRPr="00F745C7">
        <w:rPr>
          <w:rFonts w:ascii="Times New Roman" w:hAnsi="Times New Roman" w:cs="Times New Roman"/>
          <w:noProof/>
          <w:sz w:val="24"/>
          <w:szCs w:val="24"/>
          <w:lang w:val="sr-Cyrl-RS"/>
        </w:rPr>
        <w:t xml:space="preserve"> Владе надлежна за пројектовање, усклађивање, развој и функционисање система електронске управе (у даљем тексту: </w:t>
      </w:r>
      <w:r w:rsidR="00AE4ABB" w:rsidRPr="00F745C7">
        <w:rPr>
          <w:rFonts w:ascii="Times New Roman" w:hAnsi="Times New Roman" w:cs="Times New Roman"/>
          <w:noProof/>
          <w:sz w:val="24"/>
          <w:szCs w:val="24"/>
          <w:lang w:val="sr-Cyrl-RS"/>
        </w:rPr>
        <w:t>Служба Владе)</w:t>
      </w:r>
      <w:r w:rsidR="0040356E" w:rsidRPr="00F745C7">
        <w:rPr>
          <w:rFonts w:ascii="Times New Roman" w:hAnsi="Times New Roman" w:cs="Times New Roman"/>
          <w:noProof/>
          <w:sz w:val="24"/>
          <w:szCs w:val="24"/>
          <w:lang w:val="sr-Cyrl-RS"/>
        </w:rPr>
        <w:t>.</w:t>
      </w:r>
    </w:p>
    <w:p w14:paraId="1180D73E" w14:textId="3F4C3546" w:rsidR="00F310B1" w:rsidRPr="00F745C7" w:rsidRDefault="00F310B1"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Писарница </w:t>
      </w:r>
      <w:r w:rsidR="00F10B32" w:rsidRPr="00F745C7">
        <w:rPr>
          <w:rFonts w:ascii="Times New Roman" w:hAnsi="Times New Roman" w:cs="Times New Roman"/>
          <w:noProof/>
          <w:sz w:val="24"/>
          <w:szCs w:val="24"/>
          <w:lang w:val="sr-Cyrl-RS"/>
        </w:rPr>
        <w:t xml:space="preserve">и Систем за управљање документима </w:t>
      </w:r>
      <w:r w:rsidR="00C86F8C" w:rsidRPr="00F745C7">
        <w:rPr>
          <w:rFonts w:ascii="Times New Roman" w:hAnsi="Times New Roman" w:cs="Times New Roman"/>
          <w:noProof/>
          <w:sz w:val="24"/>
          <w:szCs w:val="24"/>
          <w:lang w:val="sr-Cyrl-RS"/>
        </w:rPr>
        <w:t xml:space="preserve">омогућава учесницима праћење тока предмета додељујући предмету одговарајуће статусе којима се придружује квалификовани временски жиг. </w:t>
      </w:r>
    </w:p>
    <w:p w14:paraId="02A3503F" w14:textId="2CB160B4" w:rsidR="008C174E" w:rsidRPr="00F745C7" w:rsidRDefault="00A81E3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Руководилац</w:t>
      </w:r>
      <w:r w:rsidR="004B127E" w:rsidRPr="00F745C7">
        <w:rPr>
          <w:rFonts w:ascii="Times New Roman" w:hAnsi="Times New Roman" w:cs="Times New Roman"/>
          <w:noProof/>
          <w:sz w:val="24"/>
          <w:szCs w:val="24"/>
          <w:lang w:val="sr-Latn-RS"/>
        </w:rPr>
        <w:t xml:space="preserve"> o</w:t>
      </w:r>
      <w:r w:rsidR="008C174E" w:rsidRPr="00F745C7">
        <w:rPr>
          <w:rFonts w:ascii="Times New Roman" w:hAnsi="Times New Roman" w:cs="Times New Roman"/>
          <w:noProof/>
          <w:sz w:val="24"/>
          <w:szCs w:val="24"/>
          <w:lang w:val="sr-Cyrl-RS"/>
        </w:rPr>
        <w:t>рган</w:t>
      </w:r>
      <w:r w:rsidR="004B127E" w:rsidRPr="00F745C7">
        <w:rPr>
          <w:rFonts w:ascii="Times New Roman" w:hAnsi="Times New Roman" w:cs="Times New Roman"/>
          <w:noProof/>
          <w:sz w:val="24"/>
          <w:szCs w:val="24"/>
          <w:lang w:val="sr-Latn-RS"/>
        </w:rPr>
        <w:t>a</w:t>
      </w:r>
      <w:r w:rsidR="008C174E" w:rsidRPr="00F745C7">
        <w:rPr>
          <w:rFonts w:ascii="Times New Roman" w:hAnsi="Times New Roman" w:cs="Times New Roman"/>
          <w:noProof/>
          <w:sz w:val="24"/>
          <w:szCs w:val="24"/>
          <w:lang w:val="sr-Cyrl-RS"/>
        </w:rPr>
        <w:t xml:space="preserve"> именује </w:t>
      </w:r>
      <w:r w:rsidR="00F868BF" w:rsidRPr="00F745C7">
        <w:rPr>
          <w:rFonts w:ascii="Times New Roman" w:hAnsi="Times New Roman" w:cs="Times New Roman"/>
          <w:noProof/>
          <w:sz w:val="24"/>
          <w:szCs w:val="24"/>
          <w:lang w:val="sr-Cyrl-RS"/>
        </w:rPr>
        <w:t xml:space="preserve">администратора органа </w:t>
      </w:r>
      <w:r w:rsidR="00303C03" w:rsidRPr="00F745C7">
        <w:rPr>
          <w:rFonts w:ascii="Times New Roman" w:hAnsi="Times New Roman" w:cs="Times New Roman"/>
          <w:noProof/>
          <w:sz w:val="24"/>
          <w:szCs w:val="24"/>
          <w:lang w:val="sr-Cyrl-RS"/>
        </w:rPr>
        <w:t>за Писарницу</w:t>
      </w:r>
      <w:r w:rsidR="00F10B32" w:rsidRPr="00F745C7">
        <w:rPr>
          <w:rFonts w:ascii="Times New Roman" w:hAnsi="Times New Roman" w:cs="Times New Roman"/>
          <w:noProof/>
          <w:sz w:val="24"/>
          <w:szCs w:val="24"/>
          <w:lang w:val="sr-Cyrl-RS"/>
        </w:rPr>
        <w:t xml:space="preserve"> и Систем за управљање документима</w:t>
      </w:r>
      <w:r w:rsidR="00872734" w:rsidRPr="00F745C7">
        <w:rPr>
          <w:rFonts w:ascii="Times New Roman" w:hAnsi="Times New Roman" w:cs="Times New Roman"/>
          <w:noProof/>
          <w:sz w:val="24"/>
          <w:szCs w:val="24"/>
          <w:lang w:val="sr-Cyrl-RS"/>
        </w:rPr>
        <w:t xml:space="preserve"> (у даљем тексту: администратор)</w:t>
      </w:r>
      <w:r w:rsidR="00303C03" w:rsidRPr="00F745C7">
        <w:rPr>
          <w:rFonts w:ascii="Times New Roman" w:hAnsi="Times New Roman" w:cs="Times New Roman"/>
          <w:noProof/>
          <w:sz w:val="24"/>
          <w:szCs w:val="24"/>
          <w:lang w:val="sr-Cyrl-RS"/>
        </w:rPr>
        <w:t xml:space="preserve"> </w:t>
      </w:r>
      <w:r w:rsidR="008C174E" w:rsidRPr="00F745C7">
        <w:rPr>
          <w:rFonts w:ascii="Times New Roman" w:hAnsi="Times New Roman" w:cs="Times New Roman"/>
          <w:noProof/>
          <w:sz w:val="24"/>
          <w:szCs w:val="24"/>
          <w:lang w:val="sr-Cyrl-RS"/>
        </w:rPr>
        <w:t>и о томе</w:t>
      </w:r>
      <w:r w:rsidR="00457846" w:rsidRPr="00F745C7">
        <w:rPr>
          <w:rFonts w:ascii="Times New Roman" w:hAnsi="Times New Roman" w:cs="Times New Roman"/>
          <w:noProof/>
          <w:sz w:val="24"/>
          <w:szCs w:val="24"/>
          <w:lang w:val="sr-Cyrl-RS"/>
        </w:rPr>
        <w:t>,</w:t>
      </w:r>
      <w:r w:rsidR="008C174E" w:rsidRPr="00F745C7">
        <w:rPr>
          <w:rFonts w:ascii="Times New Roman" w:hAnsi="Times New Roman" w:cs="Times New Roman"/>
          <w:noProof/>
          <w:sz w:val="24"/>
          <w:szCs w:val="24"/>
          <w:lang w:val="sr-Cyrl-RS"/>
        </w:rPr>
        <w:t xml:space="preserve"> </w:t>
      </w:r>
      <w:r w:rsidR="00457846" w:rsidRPr="00F745C7">
        <w:rPr>
          <w:rFonts w:ascii="Times New Roman" w:hAnsi="Times New Roman" w:cs="Times New Roman"/>
          <w:noProof/>
          <w:sz w:val="24"/>
          <w:szCs w:val="24"/>
          <w:lang w:val="sr-Cyrl-RS"/>
        </w:rPr>
        <w:t xml:space="preserve">без одлагања, </w:t>
      </w:r>
      <w:r w:rsidR="008C174E" w:rsidRPr="00F745C7">
        <w:rPr>
          <w:rFonts w:ascii="Times New Roman" w:hAnsi="Times New Roman" w:cs="Times New Roman"/>
          <w:noProof/>
          <w:sz w:val="24"/>
          <w:szCs w:val="24"/>
          <w:lang w:val="sr-Cyrl-RS"/>
        </w:rPr>
        <w:t xml:space="preserve">обавештава </w:t>
      </w:r>
      <w:r w:rsidR="009E7729" w:rsidRPr="00F745C7">
        <w:rPr>
          <w:rFonts w:ascii="Times New Roman" w:hAnsi="Times New Roman" w:cs="Times New Roman"/>
          <w:noProof/>
          <w:sz w:val="24"/>
          <w:szCs w:val="24"/>
          <w:lang w:val="sr-Cyrl-RS"/>
        </w:rPr>
        <w:t xml:space="preserve">Службу Владе </w:t>
      </w:r>
      <w:r w:rsidR="00F812A6" w:rsidRPr="00F745C7">
        <w:rPr>
          <w:rFonts w:ascii="Times New Roman" w:hAnsi="Times New Roman" w:cs="Times New Roman"/>
          <w:noProof/>
          <w:sz w:val="24"/>
          <w:szCs w:val="24"/>
          <w:lang w:val="sr-Cyrl-RS"/>
        </w:rPr>
        <w:t>електронским путем</w:t>
      </w:r>
      <w:r w:rsidR="008C174E" w:rsidRPr="00F745C7">
        <w:rPr>
          <w:rFonts w:ascii="Times New Roman" w:hAnsi="Times New Roman" w:cs="Times New Roman"/>
          <w:noProof/>
          <w:sz w:val="24"/>
          <w:szCs w:val="24"/>
          <w:lang w:val="sr-Cyrl-RS"/>
        </w:rPr>
        <w:t>.</w:t>
      </w:r>
    </w:p>
    <w:p w14:paraId="4E4A2A65" w14:textId="1CF9691F" w:rsidR="00D10606" w:rsidRPr="00F745C7" w:rsidRDefault="00F868BF"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Ако орган повери послове канцеларијског пословања,</w:t>
      </w:r>
      <w:r w:rsidR="00A81E35" w:rsidRPr="00F745C7">
        <w:rPr>
          <w:rFonts w:ascii="Times New Roman" w:hAnsi="Times New Roman" w:cs="Times New Roman"/>
          <w:noProof/>
          <w:sz w:val="24"/>
          <w:szCs w:val="24"/>
          <w:lang w:val="sr-Cyrl-RS"/>
        </w:rPr>
        <w:t xml:space="preserve"> Управа за заједничке послове републичких органа</w:t>
      </w:r>
      <w:r w:rsidRPr="00F745C7">
        <w:rPr>
          <w:rFonts w:ascii="Times New Roman" w:hAnsi="Times New Roman" w:cs="Times New Roman"/>
          <w:noProof/>
          <w:sz w:val="24"/>
          <w:szCs w:val="24"/>
          <w:lang w:val="sr-Cyrl-RS"/>
        </w:rPr>
        <w:t xml:space="preserve"> </w:t>
      </w:r>
      <w:r w:rsidR="00A7630C" w:rsidRPr="00F745C7">
        <w:rPr>
          <w:rFonts w:ascii="Times New Roman" w:hAnsi="Times New Roman" w:cs="Times New Roman"/>
          <w:noProof/>
          <w:sz w:val="24"/>
          <w:szCs w:val="24"/>
          <w:lang w:val="sr-Cyrl-RS"/>
        </w:rPr>
        <w:t xml:space="preserve">овлашћено лице те службе је </w:t>
      </w:r>
      <w:r w:rsidR="00DD3C5C" w:rsidRPr="00F745C7">
        <w:rPr>
          <w:rFonts w:ascii="Times New Roman" w:hAnsi="Times New Roman" w:cs="Times New Roman"/>
          <w:noProof/>
          <w:sz w:val="24"/>
          <w:szCs w:val="24"/>
          <w:lang w:val="sr-Cyrl-RS"/>
        </w:rPr>
        <w:t>a</w:t>
      </w:r>
      <w:r w:rsidRPr="00F745C7">
        <w:rPr>
          <w:rFonts w:ascii="Times New Roman" w:hAnsi="Times New Roman" w:cs="Times New Roman"/>
          <w:noProof/>
          <w:sz w:val="24"/>
          <w:szCs w:val="24"/>
          <w:lang w:val="sr-Cyrl-RS"/>
        </w:rPr>
        <w:t xml:space="preserve">дминистратор </w:t>
      </w:r>
      <w:r w:rsidR="009506E9" w:rsidRPr="00F745C7">
        <w:rPr>
          <w:rFonts w:ascii="Times New Roman" w:hAnsi="Times New Roman" w:cs="Times New Roman"/>
          <w:noProof/>
          <w:sz w:val="24"/>
          <w:szCs w:val="24"/>
          <w:lang w:val="sr-Cyrl-RS"/>
        </w:rPr>
        <w:t>из</w:t>
      </w:r>
      <w:r w:rsidR="004D7A18" w:rsidRPr="00F745C7">
        <w:rPr>
          <w:rFonts w:ascii="Times New Roman" w:hAnsi="Times New Roman" w:cs="Times New Roman"/>
          <w:noProof/>
          <w:sz w:val="24"/>
          <w:szCs w:val="24"/>
          <w:lang w:val="sr-Cyrl-RS"/>
        </w:rPr>
        <w:t xml:space="preserve"> става 4</w:t>
      </w:r>
      <w:r w:rsidR="00A7630C" w:rsidRPr="00F745C7">
        <w:rPr>
          <w:rFonts w:ascii="Times New Roman" w:hAnsi="Times New Roman" w:cs="Times New Roman"/>
          <w:noProof/>
          <w:sz w:val="24"/>
          <w:szCs w:val="24"/>
          <w:lang w:val="sr-Cyrl-RS"/>
        </w:rPr>
        <w:t>. овог члана</w:t>
      </w:r>
      <w:r w:rsidR="00D10606" w:rsidRPr="00F745C7">
        <w:rPr>
          <w:rFonts w:ascii="Times New Roman" w:hAnsi="Times New Roman" w:cs="Times New Roman"/>
          <w:noProof/>
          <w:sz w:val="24"/>
          <w:szCs w:val="24"/>
          <w:lang w:val="sr-Cyrl-RS"/>
        </w:rPr>
        <w:t>.</w:t>
      </w:r>
    </w:p>
    <w:p w14:paraId="10E36561" w14:textId="74F758CB" w:rsidR="00A7630C" w:rsidRPr="00F745C7" w:rsidRDefault="00A7630C"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lastRenderedPageBreak/>
        <w:t xml:space="preserve">Органи могу заједнички обављати послове канцеларијског пословања и у том случају одређују </w:t>
      </w:r>
      <w:r w:rsidR="005F5976" w:rsidRPr="00F745C7">
        <w:rPr>
          <w:rFonts w:ascii="Times New Roman" w:hAnsi="Times New Roman" w:cs="Times New Roman"/>
          <w:noProof/>
          <w:sz w:val="24"/>
          <w:szCs w:val="24"/>
          <w:lang w:val="sr-Cyrl-RS"/>
        </w:rPr>
        <w:t xml:space="preserve">заједничког </w:t>
      </w:r>
      <w:r w:rsidRPr="00F745C7">
        <w:rPr>
          <w:rFonts w:ascii="Times New Roman" w:hAnsi="Times New Roman" w:cs="Times New Roman"/>
          <w:noProof/>
          <w:sz w:val="24"/>
          <w:szCs w:val="24"/>
          <w:lang w:val="sr-Cyrl-RS"/>
        </w:rPr>
        <w:t>администратора.</w:t>
      </w:r>
    </w:p>
    <w:p w14:paraId="2CA51FC9" w14:textId="4FA2770A" w:rsidR="00872734" w:rsidRPr="00F745C7" w:rsidRDefault="00872734"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Служба Владе</w:t>
      </w:r>
      <w:r w:rsidR="00F868BF" w:rsidRPr="00F745C7">
        <w:rPr>
          <w:rFonts w:ascii="Times New Roman" w:hAnsi="Times New Roman" w:cs="Times New Roman"/>
          <w:noProof/>
          <w:sz w:val="24"/>
          <w:szCs w:val="24"/>
          <w:lang w:val="sr-Cyrl-RS"/>
        </w:rPr>
        <w:t xml:space="preserve"> </w:t>
      </w:r>
      <w:r w:rsidR="008C174E" w:rsidRPr="00F745C7">
        <w:rPr>
          <w:rFonts w:ascii="Times New Roman" w:hAnsi="Times New Roman" w:cs="Times New Roman"/>
          <w:noProof/>
          <w:sz w:val="24"/>
          <w:szCs w:val="24"/>
          <w:lang w:val="sr-Cyrl-RS"/>
        </w:rPr>
        <w:t xml:space="preserve">омогућава </w:t>
      </w:r>
      <w:r w:rsidR="00F868BF" w:rsidRPr="00F745C7">
        <w:rPr>
          <w:rFonts w:ascii="Times New Roman" w:hAnsi="Times New Roman" w:cs="Times New Roman"/>
          <w:noProof/>
          <w:sz w:val="24"/>
          <w:szCs w:val="24"/>
          <w:lang w:val="sr-Cyrl-RS"/>
        </w:rPr>
        <w:t>администратору</w:t>
      </w:r>
      <w:r w:rsidR="00A7630C" w:rsidRPr="00F745C7">
        <w:rPr>
          <w:rFonts w:ascii="Times New Roman" w:hAnsi="Times New Roman" w:cs="Times New Roman"/>
          <w:noProof/>
          <w:sz w:val="24"/>
          <w:szCs w:val="24"/>
          <w:lang w:val="sr-Cyrl-RS"/>
        </w:rPr>
        <w:t xml:space="preserve"> </w:t>
      </w:r>
      <w:r w:rsidR="008E709F" w:rsidRPr="00F745C7">
        <w:rPr>
          <w:rFonts w:ascii="Times New Roman" w:hAnsi="Times New Roman" w:cs="Times New Roman"/>
          <w:noProof/>
          <w:sz w:val="24"/>
          <w:szCs w:val="24"/>
          <w:lang w:val="sr-Cyrl-RS"/>
        </w:rPr>
        <w:t xml:space="preserve">органа </w:t>
      </w:r>
      <w:r w:rsidR="008C174E" w:rsidRPr="00F745C7">
        <w:rPr>
          <w:rFonts w:ascii="Times New Roman" w:hAnsi="Times New Roman" w:cs="Times New Roman"/>
          <w:noProof/>
          <w:sz w:val="24"/>
          <w:szCs w:val="24"/>
          <w:lang w:val="sr-Cyrl-RS"/>
        </w:rPr>
        <w:t>приступ Писарници</w:t>
      </w:r>
      <w:r w:rsidR="00F10B32" w:rsidRPr="00F745C7">
        <w:rPr>
          <w:rFonts w:ascii="Times New Roman" w:hAnsi="Times New Roman" w:cs="Times New Roman"/>
          <w:noProof/>
          <w:sz w:val="24"/>
          <w:szCs w:val="24"/>
          <w:lang w:val="sr-Cyrl-RS"/>
        </w:rPr>
        <w:t xml:space="preserve"> и Систему за управљање документима</w:t>
      </w:r>
      <w:r w:rsidR="008C174E" w:rsidRPr="00F745C7">
        <w:rPr>
          <w:rFonts w:ascii="Times New Roman" w:hAnsi="Times New Roman" w:cs="Times New Roman"/>
          <w:noProof/>
          <w:sz w:val="24"/>
          <w:szCs w:val="24"/>
          <w:lang w:val="sr-Cyrl-RS"/>
        </w:rPr>
        <w:t xml:space="preserve"> у року </w:t>
      </w:r>
      <w:r w:rsidR="001320E9" w:rsidRPr="00F745C7">
        <w:rPr>
          <w:rFonts w:ascii="Times New Roman" w:hAnsi="Times New Roman" w:cs="Times New Roman"/>
          <w:noProof/>
          <w:sz w:val="24"/>
          <w:szCs w:val="24"/>
          <w:lang w:val="sr-Cyrl-RS"/>
        </w:rPr>
        <w:t>од оса</w:t>
      </w:r>
      <w:r w:rsidR="00BA0093" w:rsidRPr="00F745C7">
        <w:rPr>
          <w:rFonts w:ascii="Times New Roman" w:hAnsi="Times New Roman" w:cs="Times New Roman"/>
          <w:noProof/>
          <w:sz w:val="24"/>
          <w:szCs w:val="24"/>
          <w:lang w:val="sr-Cyrl-RS"/>
        </w:rPr>
        <w:t xml:space="preserve">м дана од </w:t>
      </w:r>
      <w:r w:rsidR="004D7A18" w:rsidRPr="00F745C7">
        <w:rPr>
          <w:rFonts w:ascii="Times New Roman" w:hAnsi="Times New Roman" w:cs="Times New Roman"/>
          <w:noProof/>
          <w:sz w:val="24"/>
          <w:szCs w:val="24"/>
          <w:lang w:val="sr-Cyrl-RS"/>
        </w:rPr>
        <w:t>пријема обавештења из става 4</w:t>
      </w:r>
      <w:r w:rsidR="00BA0093" w:rsidRPr="00F745C7">
        <w:rPr>
          <w:rFonts w:ascii="Times New Roman" w:hAnsi="Times New Roman" w:cs="Times New Roman"/>
          <w:noProof/>
          <w:sz w:val="24"/>
          <w:szCs w:val="24"/>
          <w:lang w:val="sr-Cyrl-RS"/>
        </w:rPr>
        <w:t>. овог члана.</w:t>
      </w:r>
    </w:p>
    <w:p w14:paraId="07E866FF" w14:textId="788332B4" w:rsidR="00872734" w:rsidRPr="00F745C7" w:rsidRDefault="005F5976"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Послови администратора</w:t>
      </w:r>
      <w:r w:rsidR="00766CE0" w:rsidRPr="00F745C7">
        <w:rPr>
          <w:rFonts w:ascii="Times New Roman" w:hAnsi="Times New Roman" w:cs="Times New Roman"/>
          <w:noProof/>
          <w:color w:val="000000"/>
          <w:sz w:val="24"/>
          <w:szCs w:val="24"/>
          <w:lang w:val="sr-Cyrl-RS"/>
        </w:rPr>
        <w:t xml:space="preserve"> органа</w:t>
      </w:r>
    </w:p>
    <w:p w14:paraId="6CF4E8B3" w14:textId="5F4A81B7" w:rsidR="00872734" w:rsidRPr="00F745C7" w:rsidRDefault="001624C0" w:rsidP="00C4604F">
      <w:pPr>
        <w:spacing w:before="12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5.</w:t>
      </w:r>
    </w:p>
    <w:p w14:paraId="31C7CB2A" w14:textId="3D415069" w:rsidR="00A7630C" w:rsidRPr="00F745C7" w:rsidRDefault="00872734" w:rsidP="00F56A7A">
      <w:pPr>
        <w:spacing w:after="0" w:line="240" w:lineRule="auto"/>
        <w:ind w:firstLine="709"/>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Администратор </w:t>
      </w:r>
      <w:r w:rsidR="00766CE0" w:rsidRPr="00F745C7">
        <w:rPr>
          <w:rFonts w:ascii="Times New Roman" w:hAnsi="Times New Roman" w:cs="Times New Roman"/>
          <w:noProof/>
          <w:sz w:val="24"/>
          <w:szCs w:val="24"/>
          <w:lang w:val="sr-Cyrl-RS"/>
        </w:rPr>
        <w:t xml:space="preserve">органа </w:t>
      </w:r>
      <w:r w:rsidR="00A7630C" w:rsidRPr="00F745C7">
        <w:rPr>
          <w:rFonts w:ascii="Times New Roman" w:hAnsi="Times New Roman" w:cs="Times New Roman"/>
          <w:noProof/>
          <w:sz w:val="24"/>
          <w:szCs w:val="24"/>
          <w:lang w:val="sr-Cyrl-RS"/>
        </w:rPr>
        <w:t>обавља следеће послове:</w:t>
      </w:r>
    </w:p>
    <w:p w14:paraId="17567ACA" w14:textId="75F850B6" w:rsidR="00872734" w:rsidRPr="00F745C7" w:rsidRDefault="00872734" w:rsidP="00F56A7A">
      <w:pPr>
        <w:pStyle w:val="ListParagraph"/>
        <w:numPr>
          <w:ilvl w:val="0"/>
          <w:numId w:val="12"/>
        </w:numPr>
        <w:spacing w:after="120" w:line="240" w:lineRule="auto"/>
        <w:ind w:left="1134" w:hanging="425"/>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управља налози</w:t>
      </w:r>
      <w:r w:rsidR="00A7630C" w:rsidRPr="00F745C7">
        <w:rPr>
          <w:rFonts w:ascii="Times New Roman" w:hAnsi="Times New Roman" w:cs="Times New Roman"/>
          <w:noProof/>
          <w:sz w:val="24"/>
          <w:szCs w:val="24"/>
          <w:lang w:val="sr-Cyrl-RS"/>
        </w:rPr>
        <w:t>ма писара које је одредио орган</w:t>
      </w:r>
      <w:r w:rsidR="005F5976" w:rsidRPr="00F745C7">
        <w:rPr>
          <w:rFonts w:ascii="Times New Roman" w:hAnsi="Times New Roman" w:cs="Times New Roman"/>
          <w:noProof/>
          <w:sz w:val="24"/>
          <w:szCs w:val="24"/>
          <w:lang w:val="sr-Cyrl-RS"/>
        </w:rPr>
        <w:t>;</w:t>
      </w:r>
    </w:p>
    <w:p w14:paraId="44A74E6B" w14:textId="6C55940E" w:rsidR="00A7630C" w:rsidRPr="00F745C7" w:rsidRDefault="001078A5" w:rsidP="00F56A7A">
      <w:pPr>
        <w:pStyle w:val="ListParagraph"/>
        <w:numPr>
          <w:ilvl w:val="0"/>
          <w:numId w:val="12"/>
        </w:numPr>
        <w:spacing w:after="120" w:line="240" w:lineRule="auto"/>
        <w:ind w:left="1134" w:hanging="425"/>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води шифарник </w:t>
      </w:r>
      <w:r w:rsidR="00E50AA8" w:rsidRPr="00F745C7">
        <w:rPr>
          <w:rFonts w:ascii="Times New Roman" w:hAnsi="Times New Roman" w:cs="Times New Roman"/>
          <w:noProof/>
          <w:sz w:val="24"/>
          <w:szCs w:val="24"/>
          <w:lang w:val="sr-Cyrl-RS"/>
        </w:rPr>
        <w:t>к</w:t>
      </w:r>
      <w:r w:rsidR="005F5976" w:rsidRPr="00F745C7">
        <w:rPr>
          <w:rFonts w:ascii="Times New Roman" w:hAnsi="Times New Roman" w:cs="Times New Roman"/>
          <w:noProof/>
          <w:sz w:val="24"/>
          <w:szCs w:val="24"/>
          <w:lang w:val="sr-Cyrl-RS"/>
        </w:rPr>
        <w:t>атегорија документарног материјала са роковима чувања;</w:t>
      </w:r>
    </w:p>
    <w:p w14:paraId="5FB181DE" w14:textId="02F1167C" w:rsidR="001078A5" w:rsidRPr="00F745C7" w:rsidRDefault="001078A5" w:rsidP="00F56A7A">
      <w:pPr>
        <w:pStyle w:val="ListParagraph"/>
        <w:numPr>
          <w:ilvl w:val="0"/>
          <w:numId w:val="12"/>
        </w:numPr>
        <w:spacing w:after="120" w:line="240" w:lineRule="auto"/>
        <w:ind w:left="1134" w:hanging="425"/>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пријављује техничке проблеме</w:t>
      </w:r>
      <w:r w:rsidR="005F5976" w:rsidRPr="00F745C7">
        <w:rPr>
          <w:rFonts w:ascii="Times New Roman" w:hAnsi="Times New Roman" w:cs="Times New Roman"/>
          <w:noProof/>
          <w:sz w:val="24"/>
          <w:szCs w:val="24"/>
          <w:lang w:val="sr-Cyrl-RS"/>
        </w:rPr>
        <w:t xml:space="preserve"> Служби Владе.</w:t>
      </w:r>
    </w:p>
    <w:p w14:paraId="24FB91FC" w14:textId="292C3803" w:rsidR="00EB5621" w:rsidRPr="00F745C7" w:rsidRDefault="0049670E" w:rsidP="00C4604F">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Подношење</w:t>
      </w:r>
      <w:r w:rsidR="001134C6" w:rsidRPr="00F745C7">
        <w:rPr>
          <w:rFonts w:ascii="Times New Roman" w:hAnsi="Times New Roman" w:cs="Times New Roman"/>
          <w:noProof/>
          <w:sz w:val="24"/>
          <w:szCs w:val="24"/>
          <w:lang w:val="sr-Cyrl-RS"/>
        </w:rPr>
        <w:t>, предаја</w:t>
      </w:r>
      <w:r w:rsidRPr="00F745C7">
        <w:rPr>
          <w:rFonts w:ascii="Times New Roman" w:hAnsi="Times New Roman" w:cs="Times New Roman"/>
          <w:noProof/>
          <w:sz w:val="24"/>
          <w:szCs w:val="24"/>
          <w:lang w:val="sr-Cyrl-RS"/>
        </w:rPr>
        <w:t xml:space="preserve"> и п</w:t>
      </w:r>
      <w:r w:rsidR="00313D85" w:rsidRPr="00F745C7">
        <w:rPr>
          <w:rFonts w:ascii="Times New Roman" w:hAnsi="Times New Roman" w:cs="Times New Roman"/>
          <w:noProof/>
          <w:sz w:val="24"/>
          <w:szCs w:val="24"/>
          <w:lang w:val="sr-Cyrl-RS"/>
        </w:rPr>
        <w:t>ријем поднеска</w:t>
      </w:r>
    </w:p>
    <w:p w14:paraId="621C26CB" w14:textId="4E02228D" w:rsidR="00EB5621" w:rsidRPr="00F745C7" w:rsidRDefault="00313D85" w:rsidP="00C4604F">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Члан </w:t>
      </w:r>
      <w:r w:rsidR="001624C0" w:rsidRPr="00F745C7">
        <w:rPr>
          <w:rFonts w:ascii="Times New Roman" w:hAnsi="Times New Roman" w:cs="Times New Roman"/>
          <w:noProof/>
          <w:color w:val="000000"/>
          <w:sz w:val="24"/>
          <w:szCs w:val="24"/>
          <w:lang w:val="sr-Cyrl-RS"/>
        </w:rPr>
        <w:t>6</w:t>
      </w:r>
      <w:r w:rsidRPr="00F745C7">
        <w:rPr>
          <w:rFonts w:ascii="Times New Roman" w:hAnsi="Times New Roman" w:cs="Times New Roman"/>
          <w:noProof/>
          <w:color w:val="000000"/>
          <w:sz w:val="24"/>
          <w:szCs w:val="24"/>
          <w:lang w:val="sr-Cyrl-RS"/>
        </w:rPr>
        <w:t>.</w:t>
      </w:r>
    </w:p>
    <w:p w14:paraId="6D092710" w14:textId="08007D1F" w:rsidR="00EB5621" w:rsidRPr="00F745C7" w:rsidRDefault="00B66E0D"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Учесник</w:t>
      </w:r>
      <w:r w:rsidR="00EB5621" w:rsidRPr="00F745C7">
        <w:rPr>
          <w:rFonts w:ascii="Times New Roman" w:hAnsi="Times New Roman" w:cs="Times New Roman"/>
          <w:noProof/>
          <w:sz w:val="24"/>
          <w:szCs w:val="24"/>
          <w:lang w:val="sr-Cyrl-RS"/>
        </w:rPr>
        <w:t xml:space="preserve"> </w:t>
      </w:r>
      <w:r w:rsidR="008E4077" w:rsidRPr="00F745C7">
        <w:rPr>
          <w:rFonts w:ascii="Times New Roman" w:hAnsi="Times New Roman" w:cs="Times New Roman"/>
          <w:noProof/>
          <w:sz w:val="24"/>
          <w:szCs w:val="24"/>
          <w:lang w:val="sr-Cyrl-RS"/>
        </w:rPr>
        <w:t>подноси</w:t>
      </w:r>
      <w:r w:rsidR="00EB5621" w:rsidRPr="00F745C7">
        <w:rPr>
          <w:rFonts w:ascii="Times New Roman" w:hAnsi="Times New Roman" w:cs="Times New Roman"/>
          <w:noProof/>
          <w:sz w:val="24"/>
          <w:szCs w:val="24"/>
          <w:lang w:val="sr-Cyrl-RS"/>
        </w:rPr>
        <w:t xml:space="preserve"> поднесак на Порталу еУправа, у складу са прописима којима се уређује електронска управа</w:t>
      </w:r>
      <w:r w:rsidR="00CF518B" w:rsidRPr="00F745C7">
        <w:rPr>
          <w:rFonts w:ascii="Times New Roman" w:hAnsi="Times New Roman" w:cs="Times New Roman"/>
          <w:noProof/>
          <w:sz w:val="24"/>
          <w:szCs w:val="24"/>
          <w:lang w:val="sr-Cyrl-RS"/>
        </w:rPr>
        <w:t>, односно на други начин електронским путем у складу са законом.</w:t>
      </w:r>
    </w:p>
    <w:p w14:paraId="2FD8375F" w14:textId="2D0F6721" w:rsidR="00EB5621" w:rsidRPr="00F745C7" w:rsidRDefault="00B66E0D"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Учесник</w:t>
      </w:r>
      <w:r w:rsidR="005F5976" w:rsidRPr="00F745C7">
        <w:rPr>
          <w:rFonts w:ascii="Times New Roman" w:hAnsi="Times New Roman" w:cs="Times New Roman"/>
          <w:noProof/>
          <w:sz w:val="24"/>
          <w:szCs w:val="24"/>
          <w:lang w:val="sr-Cyrl-RS"/>
        </w:rPr>
        <w:t xml:space="preserve"> може да преда</w:t>
      </w:r>
      <w:r w:rsidR="00EB5621" w:rsidRPr="00F745C7">
        <w:rPr>
          <w:rFonts w:ascii="Times New Roman" w:hAnsi="Times New Roman" w:cs="Times New Roman"/>
          <w:noProof/>
          <w:sz w:val="24"/>
          <w:szCs w:val="24"/>
          <w:lang w:val="sr-Cyrl-RS"/>
        </w:rPr>
        <w:t xml:space="preserve"> поднесак у папирном облику</w:t>
      </w:r>
      <w:r w:rsidR="00E904DD" w:rsidRPr="00F745C7">
        <w:rPr>
          <w:rFonts w:ascii="Times New Roman" w:hAnsi="Times New Roman" w:cs="Times New Roman"/>
          <w:noProof/>
          <w:sz w:val="24"/>
          <w:szCs w:val="24"/>
          <w:lang w:val="sr-Cyrl-RS"/>
        </w:rPr>
        <w:t>, односно усмено на записник</w:t>
      </w:r>
      <w:r w:rsidR="005F5976" w:rsidRPr="00F745C7">
        <w:rPr>
          <w:rFonts w:ascii="Times New Roman" w:hAnsi="Times New Roman" w:cs="Times New Roman"/>
          <w:noProof/>
          <w:sz w:val="24"/>
          <w:szCs w:val="24"/>
          <w:lang w:val="sr-Cyrl-RS"/>
        </w:rPr>
        <w:t xml:space="preserve">, осим </w:t>
      </w:r>
      <w:r w:rsidR="004F6ACB" w:rsidRPr="00F745C7">
        <w:rPr>
          <w:rFonts w:ascii="Times New Roman" w:hAnsi="Times New Roman" w:cs="Times New Roman"/>
          <w:noProof/>
          <w:sz w:val="24"/>
          <w:szCs w:val="24"/>
          <w:lang w:val="sr-Cyrl-RS"/>
        </w:rPr>
        <w:t>а</w:t>
      </w:r>
      <w:r w:rsidR="005F5976" w:rsidRPr="00F745C7">
        <w:rPr>
          <w:rFonts w:ascii="Times New Roman" w:hAnsi="Times New Roman" w:cs="Times New Roman"/>
          <w:noProof/>
          <w:sz w:val="24"/>
          <w:szCs w:val="24"/>
          <w:lang w:val="sr-Cyrl-RS"/>
        </w:rPr>
        <w:t>ко</w:t>
      </w:r>
      <w:r w:rsidR="004F6ACB" w:rsidRPr="00F745C7">
        <w:rPr>
          <w:rFonts w:ascii="Times New Roman" w:hAnsi="Times New Roman" w:cs="Times New Roman"/>
          <w:noProof/>
          <w:sz w:val="24"/>
          <w:szCs w:val="24"/>
          <w:lang w:val="sr-Cyrl-RS"/>
        </w:rPr>
        <w:t xml:space="preserve"> је прописано искључиво елек</w:t>
      </w:r>
      <w:r w:rsidR="00E904DD" w:rsidRPr="00F745C7">
        <w:rPr>
          <w:rFonts w:ascii="Times New Roman" w:hAnsi="Times New Roman" w:cs="Times New Roman"/>
          <w:noProof/>
          <w:sz w:val="24"/>
          <w:szCs w:val="24"/>
          <w:lang w:val="sr-Cyrl-RS"/>
        </w:rPr>
        <w:t>тронско</w:t>
      </w:r>
      <w:r w:rsidR="00494876" w:rsidRPr="00F745C7">
        <w:rPr>
          <w:rFonts w:ascii="Times New Roman" w:hAnsi="Times New Roman" w:cs="Times New Roman"/>
          <w:noProof/>
          <w:sz w:val="24"/>
          <w:szCs w:val="24"/>
          <w:lang w:val="sr-Cyrl-RS"/>
        </w:rPr>
        <w:t xml:space="preserve"> комуницирање</w:t>
      </w:r>
      <w:r w:rsidR="00E904DD" w:rsidRPr="00F745C7">
        <w:rPr>
          <w:rFonts w:ascii="Times New Roman" w:hAnsi="Times New Roman" w:cs="Times New Roman"/>
          <w:noProof/>
          <w:sz w:val="24"/>
          <w:szCs w:val="24"/>
          <w:lang w:val="sr-Cyrl-RS"/>
        </w:rPr>
        <w:t xml:space="preserve"> </w:t>
      </w:r>
      <w:r w:rsidR="00191493" w:rsidRPr="00F745C7">
        <w:rPr>
          <w:rFonts w:ascii="Times New Roman" w:hAnsi="Times New Roman" w:cs="Times New Roman"/>
          <w:noProof/>
          <w:sz w:val="24"/>
          <w:szCs w:val="24"/>
          <w:lang w:val="sr-Cyrl-RS"/>
        </w:rPr>
        <w:t>учесника са органом</w:t>
      </w:r>
      <w:r w:rsidR="00EB5621" w:rsidRPr="00F745C7">
        <w:rPr>
          <w:rFonts w:ascii="Times New Roman" w:hAnsi="Times New Roman" w:cs="Times New Roman"/>
          <w:noProof/>
          <w:sz w:val="24"/>
          <w:szCs w:val="24"/>
          <w:lang w:val="sr-Cyrl-RS"/>
        </w:rPr>
        <w:t>.</w:t>
      </w:r>
    </w:p>
    <w:p w14:paraId="14D101FE" w14:textId="2ACB9F8B" w:rsidR="00186EE9" w:rsidRPr="00F745C7" w:rsidRDefault="00CF518B"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Ако је поднесак упућен преко поште, </w:t>
      </w:r>
      <w:r w:rsidR="007F104C" w:rsidRPr="00F745C7">
        <w:rPr>
          <w:rFonts w:ascii="Times New Roman" w:hAnsi="Times New Roman" w:cs="Times New Roman"/>
          <w:noProof/>
          <w:sz w:val="24"/>
          <w:szCs w:val="24"/>
          <w:lang w:val="sr-Cyrl-RS"/>
        </w:rPr>
        <w:t>лице</w:t>
      </w:r>
      <w:r w:rsidRPr="00F745C7">
        <w:rPr>
          <w:rFonts w:ascii="Times New Roman" w:hAnsi="Times New Roman" w:cs="Times New Roman"/>
          <w:noProof/>
          <w:sz w:val="24"/>
          <w:szCs w:val="24"/>
          <w:lang w:val="sr-Cyrl-RS"/>
        </w:rPr>
        <w:t xml:space="preserve"> овлашћен</w:t>
      </w:r>
      <w:r w:rsidR="007F104C" w:rsidRPr="00F745C7">
        <w:rPr>
          <w:rFonts w:ascii="Times New Roman" w:hAnsi="Times New Roman" w:cs="Times New Roman"/>
          <w:noProof/>
          <w:sz w:val="24"/>
          <w:szCs w:val="24"/>
          <w:lang w:val="sr-Cyrl-RS"/>
        </w:rPr>
        <w:t>о</w:t>
      </w:r>
      <w:r w:rsidRPr="00F745C7">
        <w:rPr>
          <w:rFonts w:ascii="Times New Roman" w:hAnsi="Times New Roman" w:cs="Times New Roman"/>
          <w:noProof/>
          <w:sz w:val="24"/>
          <w:szCs w:val="24"/>
          <w:lang w:val="sr-Cyrl-RS"/>
        </w:rPr>
        <w:t xml:space="preserve"> за</w:t>
      </w:r>
      <w:r w:rsidR="009D65B3" w:rsidRPr="00F745C7">
        <w:rPr>
          <w:rFonts w:ascii="Times New Roman" w:hAnsi="Times New Roman" w:cs="Times New Roman"/>
          <w:noProof/>
          <w:sz w:val="24"/>
          <w:szCs w:val="24"/>
          <w:lang w:val="sr-Cyrl-RS"/>
        </w:rPr>
        <w:t xml:space="preserve"> преузима</w:t>
      </w:r>
      <w:r w:rsidRPr="00F745C7">
        <w:rPr>
          <w:rFonts w:ascii="Times New Roman" w:hAnsi="Times New Roman" w:cs="Times New Roman"/>
          <w:noProof/>
          <w:sz w:val="24"/>
          <w:szCs w:val="24"/>
          <w:lang w:val="sr-Cyrl-RS"/>
        </w:rPr>
        <w:t>ње поште</w:t>
      </w:r>
      <w:r w:rsidR="007F104C" w:rsidRPr="00F745C7">
        <w:rPr>
          <w:rFonts w:ascii="Times New Roman" w:hAnsi="Times New Roman" w:cs="Times New Roman"/>
          <w:noProof/>
          <w:sz w:val="24"/>
          <w:szCs w:val="24"/>
          <w:lang w:val="sr-Cyrl-RS"/>
        </w:rPr>
        <w:t xml:space="preserve"> врши преузимање</w:t>
      </w:r>
      <w:r w:rsidR="009D65B3" w:rsidRPr="00F745C7">
        <w:rPr>
          <w:rFonts w:ascii="Times New Roman" w:hAnsi="Times New Roman" w:cs="Times New Roman"/>
          <w:noProof/>
          <w:sz w:val="24"/>
          <w:szCs w:val="24"/>
          <w:lang w:val="sr-Cyrl-RS"/>
        </w:rPr>
        <w:t xml:space="preserve"> у складу са прописима поштанске службе. </w:t>
      </w:r>
    </w:p>
    <w:p w14:paraId="314635E1" w14:textId="17701DCB" w:rsidR="009D65B3" w:rsidRPr="00F745C7" w:rsidRDefault="0049670E"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w:t>
      </w:r>
      <w:r w:rsidR="00795F0A" w:rsidRPr="00F745C7">
        <w:rPr>
          <w:rFonts w:ascii="Times New Roman" w:hAnsi="Times New Roman" w:cs="Times New Roman"/>
          <w:noProof/>
          <w:sz w:val="24"/>
          <w:szCs w:val="24"/>
          <w:lang w:val="sr-Cyrl-RS"/>
        </w:rPr>
        <w:t xml:space="preserve">штећена </w:t>
      </w:r>
      <w:r w:rsidR="009D65B3" w:rsidRPr="00F745C7">
        <w:rPr>
          <w:rFonts w:ascii="Times New Roman" w:hAnsi="Times New Roman" w:cs="Times New Roman"/>
          <w:noProof/>
          <w:sz w:val="24"/>
          <w:szCs w:val="24"/>
          <w:lang w:val="sr-Cyrl-RS"/>
        </w:rPr>
        <w:t xml:space="preserve">препоручена пошиљка </w:t>
      </w:r>
      <w:r w:rsidR="00795F0A" w:rsidRPr="00F745C7">
        <w:rPr>
          <w:rFonts w:ascii="Times New Roman" w:hAnsi="Times New Roman" w:cs="Times New Roman"/>
          <w:noProof/>
          <w:sz w:val="24"/>
          <w:szCs w:val="24"/>
          <w:lang w:val="sr-Cyrl-RS"/>
        </w:rPr>
        <w:t xml:space="preserve">преузима се </w:t>
      </w:r>
      <w:r w:rsidRPr="00F745C7">
        <w:rPr>
          <w:rFonts w:ascii="Times New Roman" w:hAnsi="Times New Roman" w:cs="Times New Roman"/>
          <w:noProof/>
          <w:sz w:val="24"/>
          <w:szCs w:val="24"/>
          <w:lang w:val="sr-Cyrl-RS"/>
        </w:rPr>
        <w:t xml:space="preserve">уз записник поштанског оператора који је сачињен на основу рекламације </w:t>
      </w:r>
      <w:r w:rsidR="007F104C" w:rsidRPr="00F745C7">
        <w:rPr>
          <w:rFonts w:ascii="Times New Roman" w:hAnsi="Times New Roman" w:cs="Times New Roman"/>
          <w:noProof/>
          <w:sz w:val="24"/>
          <w:szCs w:val="24"/>
          <w:lang w:val="sr-Cyrl-RS"/>
        </w:rPr>
        <w:t>овлашћено</w:t>
      </w:r>
      <w:r w:rsidRPr="00F745C7">
        <w:rPr>
          <w:rFonts w:ascii="Times New Roman" w:hAnsi="Times New Roman" w:cs="Times New Roman"/>
          <w:noProof/>
          <w:sz w:val="24"/>
          <w:szCs w:val="24"/>
          <w:lang w:val="sr-Cyrl-RS"/>
        </w:rPr>
        <w:t>г</w:t>
      </w:r>
      <w:r w:rsidR="007F104C" w:rsidRPr="00F745C7">
        <w:rPr>
          <w:rFonts w:ascii="Times New Roman" w:hAnsi="Times New Roman" w:cs="Times New Roman"/>
          <w:noProof/>
          <w:sz w:val="24"/>
          <w:szCs w:val="24"/>
          <w:lang w:val="sr-Cyrl-RS"/>
        </w:rPr>
        <w:t xml:space="preserve"> лиц</w:t>
      </w:r>
      <w:r w:rsidRPr="00F745C7">
        <w:rPr>
          <w:rFonts w:ascii="Times New Roman" w:hAnsi="Times New Roman" w:cs="Times New Roman"/>
          <w:noProof/>
          <w:sz w:val="24"/>
          <w:szCs w:val="24"/>
          <w:lang w:val="sr-Cyrl-RS"/>
        </w:rPr>
        <w:t>а</w:t>
      </w:r>
      <w:r w:rsidR="007F104C" w:rsidRPr="00F745C7">
        <w:rPr>
          <w:rFonts w:ascii="Times New Roman" w:hAnsi="Times New Roman" w:cs="Times New Roman"/>
          <w:noProof/>
          <w:sz w:val="24"/>
          <w:szCs w:val="24"/>
          <w:lang w:val="sr-Cyrl-RS"/>
        </w:rPr>
        <w:t xml:space="preserve"> из става 3. овог члана</w:t>
      </w:r>
      <w:r w:rsidR="009D65B3" w:rsidRPr="00F745C7">
        <w:rPr>
          <w:rFonts w:ascii="Times New Roman" w:hAnsi="Times New Roman" w:cs="Times New Roman"/>
          <w:noProof/>
          <w:sz w:val="24"/>
          <w:szCs w:val="24"/>
          <w:lang w:val="sr-Cyrl-RS"/>
        </w:rPr>
        <w:t>.</w:t>
      </w:r>
    </w:p>
    <w:p w14:paraId="6D8DD2F3" w14:textId="60BA4559" w:rsidR="00B55585" w:rsidRPr="00F745C7" w:rsidRDefault="00B5558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w:t>
      </w:r>
      <w:r w:rsidR="009D65B3" w:rsidRPr="00F745C7">
        <w:rPr>
          <w:rFonts w:ascii="Times New Roman" w:hAnsi="Times New Roman" w:cs="Times New Roman"/>
          <w:noProof/>
          <w:sz w:val="24"/>
          <w:szCs w:val="24"/>
          <w:lang w:val="sr-Cyrl-RS"/>
        </w:rPr>
        <w:t>однесак који је новчан</w:t>
      </w:r>
      <w:r w:rsidR="002C44E9" w:rsidRPr="00F745C7">
        <w:rPr>
          <w:rFonts w:ascii="Times New Roman" w:hAnsi="Times New Roman" w:cs="Times New Roman"/>
          <w:noProof/>
          <w:sz w:val="24"/>
          <w:szCs w:val="24"/>
          <w:lang w:val="sr-Cyrl-RS"/>
        </w:rPr>
        <w:t>о</w:t>
      </w:r>
      <w:r w:rsidR="009D65B3" w:rsidRPr="00F745C7">
        <w:rPr>
          <w:rFonts w:ascii="Times New Roman" w:hAnsi="Times New Roman" w:cs="Times New Roman"/>
          <w:noProof/>
          <w:sz w:val="24"/>
          <w:szCs w:val="24"/>
          <w:lang w:val="sr-Cyrl-RS"/>
        </w:rPr>
        <w:t xml:space="preserve"> писм</w:t>
      </w:r>
      <w:r w:rsidR="002C44E9" w:rsidRPr="00F745C7">
        <w:rPr>
          <w:rFonts w:ascii="Times New Roman" w:hAnsi="Times New Roman" w:cs="Times New Roman"/>
          <w:noProof/>
          <w:sz w:val="24"/>
          <w:szCs w:val="24"/>
          <w:lang w:val="sr-Cyrl-RS"/>
        </w:rPr>
        <w:t>о</w:t>
      </w:r>
      <w:r w:rsidR="009D65B3" w:rsidRPr="00F745C7">
        <w:rPr>
          <w:rFonts w:ascii="Times New Roman" w:hAnsi="Times New Roman" w:cs="Times New Roman"/>
          <w:noProof/>
          <w:sz w:val="24"/>
          <w:szCs w:val="24"/>
          <w:lang w:val="sr-Cyrl-RS"/>
        </w:rPr>
        <w:t xml:space="preserve"> и друг</w:t>
      </w:r>
      <w:r w:rsidR="002C44E9" w:rsidRPr="00F745C7">
        <w:rPr>
          <w:rFonts w:ascii="Times New Roman" w:hAnsi="Times New Roman" w:cs="Times New Roman"/>
          <w:noProof/>
          <w:sz w:val="24"/>
          <w:szCs w:val="24"/>
          <w:lang w:val="sr-Cyrl-RS"/>
        </w:rPr>
        <w:t>а</w:t>
      </w:r>
      <w:r w:rsidR="009D65B3" w:rsidRPr="00F745C7">
        <w:rPr>
          <w:rFonts w:ascii="Times New Roman" w:hAnsi="Times New Roman" w:cs="Times New Roman"/>
          <w:noProof/>
          <w:sz w:val="24"/>
          <w:szCs w:val="24"/>
          <w:lang w:val="sr-Cyrl-RS"/>
        </w:rPr>
        <w:t xml:space="preserve"> вредносн</w:t>
      </w:r>
      <w:r w:rsidR="002C44E9" w:rsidRPr="00F745C7">
        <w:rPr>
          <w:rFonts w:ascii="Times New Roman" w:hAnsi="Times New Roman" w:cs="Times New Roman"/>
          <w:noProof/>
          <w:sz w:val="24"/>
          <w:szCs w:val="24"/>
          <w:lang w:val="sr-Cyrl-RS"/>
        </w:rPr>
        <w:t>а</w:t>
      </w:r>
      <w:r w:rsidR="009D65B3" w:rsidRPr="00F745C7">
        <w:rPr>
          <w:rFonts w:ascii="Times New Roman" w:hAnsi="Times New Roman" w:cs="Times New Roman"/>
          <w:noProof/>
          <w:sz w:val="24"/>
          <w:szCs w:val="24"/>
          <w:lang w:val="sr-Cyrl-RS"/>
        </w:rPr>
        <w:t xml:space="preserve"> пошиљк</w:t>
      </w:r>
      <w:r w:rsidR="002C44E9" w:rsidRPr="00F745C7">
        <w:rPr>
          <w:rFonts w:ascii="Times New Roman" w:hAnsi="Times New Roman" w:cs="Times New Roman"/>
          <w:noProof/>
          <w:sz w:val="24"/>
          <w:szCs w:val="24"/>
          <w:lang w:val="sr-Cyrl-RS"/>
        </w:rPr>
        <w:t>а</w:t>
      </w:r>
      <w:r w:rsidR="009D65B3" w:rsidRPr="00F745C7">
        <w:rPr>
          <w:rFonts w:ascii="Times New Roman" w:hAnsi="Times New Roman" w:cs="Times New Roman"/>
          <w:noProof/>
          <w:sz w:val="24"/>
          <w:szCs w:val="24"/>
          <w:lang w:val="sr-Cyrl-RS"/>
        </w:rPr>
        <w:t>, као и поднеске у вези са лицитацијом, конкурсом, јавним набавкама, односно друге поднеске које отвара комисија,</w:t>
      </w:r>
      <w:r w:rsidR="00E904DD" w:rsidRPr="00F745C7">
        <w:rPr>
          <w:rFonts w:ascii="Times New Roman" w:hAnsi="Times New Roman" w:cs="Times New Roman"/>
          <w:noProof/>
          <w:sz w:val="24"/>
          <w:szCs w:val="24"/>
          <w:lang w:val="sr-Cyrl-RS"/>
        </w:rPr>
        <w:t xml:space="preserve"> учесник </w:t>
      </w:r>
      <w:r w:rsidR="00A81E35" w:rsidRPr="00F745C7">
        <w:rPr>
          <w:rFonts w:ascii="Times New Roman" w:hAnsi="Times New Roman" w:cs="Times New Roman"/>
          <w:noProof/>
          <w:sz w:val="24"/>
          <w:szCs w:val="24"/>
          <w:lang w:val="sr-Cyrl-RS"/>
        </w:rPr>
        <w:t>предаје</w:t>
      </w:r>
      <w:r w:rsidR="00E904DD" w:rsidRPr="00F745C7">
        <w:rPr>
          <w:rFonts w:ascii="Times New Roman" w:hAnsi="Times New Roman" w:cs="Times New Roman"/>
          <w:noProof/>
          <w:sz w:val="24"/>
          <w:szCs w:val="24"/>
          <w:lang w:val="sr-Cyrl-RS"/>
        </w:rPr>
        <w:t xml:space="preserve"> </w:t>
      </w:r>
      <w:r w:rsidR="00EC0ADC" w:rsidRPr="00F745C7">
        <w:rPr>
          <w:rFonts w:ascii="Times New Roman" w:hAnsi="Times New Roman" w:cs="Times New Roman"/>
          <w:noProof/>
          <w:sz w:val="24"/>
          <w:szCs w:val="24"/>
          <w:lang w:val="sr-Cyrl-RS"/>
        </w:rPr>
        <w:t>у складу са прописима</w:t>
      </w:r>
      <w:r w:rsidRPr="00F745C7">
        <w:rPr>
          <w:rFonts w:ascii="Times New Roman" w:hAnsi="Times New Roman" w:cs="Times New Roman"/>
          <w:noProof/>
          <w:sz w:val="24"/>
          <w:szCs w:val="24"/>
          <w:lang w:val="sr-Cyrl-RS"/>
        </w:rPr>
        <w:t xml:space="preserve">. </w:t>
      </w:r>
    </w:p>
    <w:p w14:paraId="15C2FEC2" w14:textId="232054C8" w:rsidR="00634EC5" w:rsidRPr="00F745C7" w:rsidRDefault="00634EC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Поднесак који носи ознаку „новчана писма и друге вредносне пошиљке“ без отварања се прослеђује овлашћеном службеном лицу органа, као и поднесак који носи ознаку „лицитација“, „конкурс“, „јавна набавка“, „комисијски“, који отвара одређена комисија, ако није друкчије прописано.</w:t>
      </w:r>
    </w:p>
    <w:p w14:paraId="74B41FF5" w14:textId="3B4D764F" w:rsidR="00634EC5" w:rsidRPr="00F745C7" w:rsidRDefault="00634EC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Поднесак намењен одређеном лицу запосленом у органу, који носи ознаку „лично“ прослеђује се означеном лицу без отварања. Ако поднесак ове врсте представља поднесак упућен органу, евидентира се преко Писарнице без одлагања, а најкасније у року од 24 часа по пријему.</w:t>
      </w:r>
    </w:p>
    <w:p w14:paraId="6555685C" w14:textId="6D97EB61" w:rsidR="00D13F1B" w:rsidRPr="00F745C7" w:rsidRDefault="00D13F1B" w:rsidP="00F56A7A">
      <w:pPr>
        <w:spacing w:after="0" w:line="240" w:lineRule="auto"/>
        <w:ind w:firstLine="720"/>
        <w:jc w:val="both"/>
        <w:rPr>
          <w:rFonts w:ascii="Times New Roman" w:hAnsi="Times New Roman" w:cs="Times New Roman"/>
          <w:strike/>
          <w:noProof/>
          <w:sz w:val="24"/>
          <w:szCs w:val="24"/>
          <w:lang w:val="sr-Cyrl-RS"/>
        </w:rPr>
      </w:pPr>
      <w:r w:rsidRPr="00F745C7">
        <w:rPr>
          <w:rFonts w:ascii="Times New Roman" w:hAnsi="Times New Roman" w:cs="Times New Roman"/>
          <w:noProof/>
          <w:sz w:val="24"/>
          <w:szCs w:val="24"/>
          <w:lang w:val="sr-Cyrl-RS"/>
        </w:rPr>
        <w:t xml:space="preserve">Писар </w:t>
      </w:r>
      <w:r w:rsidR="00DF1464" w:rsidRPr="00F745C7">
        <w:rPr>
          <w:rFonts w:ascii="Times New Roman" w:hAnsi="Times New Roman" w:cs="Times New Roman"/>
          <w:noProof/>
          <w:sz w:val="24"/>
          <w:szCs w:val="24"/>
          <w:lang w:val="sr-Cyrl-RS"/>
        </w:rPr>
        <w:t>пријем поднес</w:t>
      </w:r>
      <w:r w:rsidRPr="00F745C7">
        <w:rPr>
          <w:rFonts w:ascii="Times New Roman" w:hAnsi="Times New Roman" w:cs="Times New Roman"/>
          <w:noProof/>
          <w:sz w:val="24"/>
          <w:szCs w:val="24"/>
          <w:lang w:val="sr-Cyrl-RS"/>
        </w:rPr>
        <w:t>к</w:t>
      </w:r>
      <w:r w:rsidR="00DF1464" w:rsidRPr="00F745C7">
        <w:rPr>
          <w:rFonts w:ascii="Times New Roman" w:hAnsi="Times New Roman" w:cs="Times New Roman"/>
          <w:noProof/>
          <w:sz w:val="24"/>
          <w:szCs w:val="24"/>
          <w:lang w:val="sr-Cyrl-RS"/>
        </w:rPr>
        <w:t>а</w:t>
      </w:r>
      <w:r w:rsidRPr="00F745C7">
        <w:rPr>
          <w:rFonts w:ascii="Times New Roman" w:hAnsi="Times New Roman" w:cs="Times New Roman"/>
          <w:noProof/>
          <w:sz w:val="24"/>
          <w:szCs w:val="24"/>
          <w:lang w:val="sr-Cyrl-RS"/>
        </w:rPr>
        <w:t xml:space="preserve"> из ст</w:t>
      </w:r>
      <w:r w:rsidR="008723DD" w:rsidRPr="00F745C7">
        <w:rPr>
          <w:rFonts w:ascii="Times New Roman" w:hAnsi="Times New Roman" w:cs="Times New Roman"/>
          <w:noProof/>
          <w:sz w:val="24"/>
          <w:szCs w:val="24"/>
          <w:lang w:val="sr-Cyrl-RS"/>
        </w:rPr>
        <w:t>.</w:t>
      </w:r>
      <w:r w:rsidRPr="00F745C7">
        <w:rPr>
          <w:rFonts w:ascii="Times New Roman" w:hAnsi="Times New Roman" w:cs="Times New Roman"/>
          <w:noProof/>
          <w:sz w:val="24"/>
          <w:szCs w:val="24"/>
          <w:lang w:val="sr-Cyrl-RS"/>
        </w:rPr>
        <w:t xml:space="preserve"> 5</w:t>
      </w:r>
      <w:r w:rsidR="00B30E54" w:rsidRPr="00F745C7">
        <w:rPr>
          <w:rFonts w:ascii="Times New Roman" w:hAnsi="Times New Roman" w:cs="Times New Roman"/>
          <w:noProof/>
          <w:sz w:val="24"/>
          <w:szCs w:val="24"/>
          <w:lang w:val="sr-Cyrl-RS"/>
        </w:rPr>
        <w:t xml:space="preserve"> </w:t>
      </w:r>
      <w:r w:rsidR="003C358A" w:rsidRPr="00F745C7">
        <w:rPr>
          <w:rFonts w:ascii="Times New Roman" w:hAnsi="Times New Roman" w:cs="Times New Roman"/>
          <w:noProof/>
          <w:sz w:val="24"/>
          <w:szCs w:val="24"/>
        </w:rPr>
        <w:t xml:space="preserve">– </w:t>
      </w:r>
      <w:r w:rsidR="00B30E54" w:rsidRPr="00F745C7">
        <w:rPr>
          <w:rFonts w:ascii="Times New Roman" w:hAnsi="Times New Roman" w:cs="Times New Roman"/>
          <w:noProof/>
          <w:sz w:val="24"/>
          <w:szCs w:val="24"/>
          <w:lang w:val="sr-Cyrl-RS"/>
        </w:rPr>
        <w:t xml:space="preserve"> </w:t>
      </w:r>
      <w:r w:rsidRPr="00F745C7">
        <w:rPr>
          <w:rFonts w:ascii="Times New Roman" w:hAnsi="Times New Roman" w:cs="Times New Roman"/>
          <w:noProof/>
          <w:sz w:val="24"/>
          <w:szCs w:val="24"/>
          <w:lang w:val="sr-Cyrl-RS"/>
        </w:rPr>
        <w:t>7</w:t>
      </w:r>
      <w:r w:rsidR="008723DD" w:rsidRPr="00F745C7">
        <w:rPr>
          <w:rFonts w:ascii="Times New Roman" w:hAnsi="Times New Roman" w:cs="Times New Roman"/>
          <w:noProof/>
          <w:sz w:val="24"/>
          <w:szCs w:val="24"/>
          <w:lang w:val="sr-Cyrl-RS"/>
        </w:rPr>
        <w:t>.</w:t>
      </w:r>
      <w:r w:rsidRPr="00F745C7">
        <w:rPr>
          <w:rFonts w:ascii="Times New Roman" w:hAnsi="Times New Roman" w:cs="Times New Roman"/>
          <w:noProof/>
          <w:sz w:val="24"/>
          <w:szCs w:val="24"/>
          <w:lang w:val="sr-Cyrl-RS"/>
        </w:rPr>
        <w:t xml:space="preserve"> </w:t>
      </w:r>
      <w:r w:rsidR="00DF1464" w:rsidRPr="00F745C7">
        <w:rPr>
          <w:rFonts w:ascii="Times New Roman" w:hAnsi="Times New Roman" w:cs="Times New Roman"/>
          <w:noProof/>
          <w:sz w:val="24"/>
          <w:szCs w:val="24"/>
          <w:lang w:val="sr-Cyrl-RS"/>
        </w:rPr>
        <w:t xml:space="preserve">овог члана </w:t>
      </w:r>
      <w:r w:rsidRPr="00F745C7">
        <w:rPr>
          <w:rFonts w:ascii="Times New Roman" w:hAnsi="Times New Roman" w:cs="Times New Roman"/>
          <w:noProof/>
          <w:sz w:val="24"/>
          <w:szCs w:val="24"/>
          <w:lang w:val="sr-Cyrl-RS"/>
        </w:rPr>
        <w:t>евидентира у Писарници</w:t>
      </w:r>
      <w:r w:rsidR="00B30E54" w:rsidRPr="00F745C7">
        <w:rPr>
          <w:rFonts w:ascii="Times New Roman" w:hAnsi="Times New Roman" w:cs="Times New Roman"/>
          <w:noProof/>
          <w:sz w:val="24"/>
          <w:szCs w:val="24"/>
          <w:lang w:val="sr-Cyrl-RS"/>
        </w:rPr>
        <w:t xml:space="preserve"> </w:t>
      </w:r>
      <w:r w:rsidRPr="00F745C7">
        <w:rPr>
          <w:rFonts w:ascii="Times New Roman" w:hAnsi="Times New Roman" w:cs="Times New Roman"/>
          <w:noProof/>
          <w:sz w:val="24"/>
          <w:szCs w:val="24"/>
          <w:lang w:val="sr-Cyrl-RS"/>
        </w:rPr>
        <w:t>и</w:t>
      </w:r>
      <w:r w:rsidR="00DF1464" w:rsidRPr="00F745C7">
        <w:rPr>
          <w:rFonts w:ascii="Times New Roman" w:hAnsi="Times New Roman" w:cs="Times New Roman"/>
          <w:noProof/>
          <w:sz w:val="24"/>
          <w:szCs w:val="24"/>
          <w:lang w:val="sr-Cyrl-RS"/>
        </w:rPr>
        <w:t xml:space="preserve"> без отварања</w:t>
      </w:r>
      <w:r w:rsidRPr="00F745C7">
        <w:rPr>
          <w:rFonts w:ascii="Times New Roman" w:hAnsi="Times New Roman" w:cs="Times New Roman"/>
          <w:noProof/>
          <w:sz w:val="24"/>
          <w:szCs w:val="24"/>
          <w:lang w:val="sr-Cyrl-RS"/>
        </w:rPr>
        <w:t xml:space="preserve"> дос</w:t>
      </w:r>
      <w:r w:rsidR="00DF1464" w:rsidRPr="00F745C7">
        <w:rPr>
          <w:rFonts w:ascii="Times New Roman" w:hAnsi="Times New Roman" w:cs="Times New Roman"/>
          <w:noProof/>
          <w:sz w:val="24"/>
          <w:szCs w:val="24"/>
          <w:lang w:val="sr-Cyrl-RS"/>
        </w:rPr>
        <w:t>т</w:t>
      </w:r>
      <w:r w:rsidRPr="00F745C7">
        <w:rPr>
          <w:rFonts w:ascii="Times New Roman" w:hAnsi="Times New Roman" w:cs="Times New Roman"/>
          <w:noProof/>
          <w:sz w:val="24"/>
          <w:szCs w:val="24"/>
          <w:lang w:val="sr-Cyrl-RS"/>
        </w:rPr>
        <w:t xml:space="preserve">авља </w:t>
      </w:r>
      <w:r w:rsidR="00DF1464" w:rsidRPr="00F745C7">
        <w:rPr>
          <w:rFonts w:ascii="Times New Roman" w:hAnsi="Times New Roman" w:cs="Times New Roman"/>
          <w:noProof/>
          <w:sz w:val="24"/>
          <w:szCs w:val="24"/>
          <w:lang w:val="sr-Cyrl-RS"/>
        </w:rPr>
        <w:t>назначеном примаоцу.</w:t>
      </w:r>
    </w:p>
    <w:p w14:paraId="3D3ADEC8" w14:textId="46706C2F" w:rsidR="00634EC5" w:rsidRPr="00F745C7" w:rsidRDefault="00634EC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Ако је поднесак означен одређеним степеном тајности орган поступа у складу са прописима који уређују тајност података.</w:t>
      </w:r>
    </w:p>
    <w:p w14:paraId="237334F2" w14:textId="0142AC4A" w:rsidR="00634EC5" w:rsidRDefault="00634EC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Ако орган којем је предат поднесак у папирном облику није надлежан за пријем поднеска, након евидентирања у складу са чланом 9. ове уредбе га прослеђује надлежном органу</w:t>
      </w:r>
      <w:r w:rsidR="00E47593" w:rsidRPr="00F745C7">
        <w:rPr>
          <w:rFonts w:ascii="Times New Roman" w:hAnsi="Times New Roman" w:cs="Times New Roman"/>
          <w:noProof/>
          <w:sz w:val="24"/>
          <w:szCs w:val="24"/>
          <w:lang w:val="sr-Cyrl-RS"/>
        </w:rPr>
        <w:t>, односно враћа ст</w:t>
      </w:r>
      <w:r w:rsidR="00C23174">
        <w:rPr>
          <w:rFonts w:ascii="Times New Roman" w:hAnsi="Times New Roman" w:cs="Times New Roman"/>
          <w:noProof/>
          <w:sz w:val="24"/>
          <w:szCs w:val="24"/>
          <w:lang w:val="sr-Cyrl-RS"/>
        </w:rPr>
        <w:t>р</w:t>
      </w:r>
      <w:r w:rsidR="00E47593" w:rsidRPr="00F745C7">
        <w:rPr>
          <w:rFonts w:ascii="Times New Roman" w:hAnsi="Times New Roman" w:cs="Times New Roman"/>
          <w:noProof/>
          <w:sz w:val="24"/>
          <w:szCs w:val="24"/>
          <w:lang w:val="sr-Cyrl-RS"/>
        </w:rPr>
        <w:t>анци.</w:t>
      </w:r>
    </w:p>
    <w:p w14:paraId="157AC08F" w14:textId="5E22B994" w:rsidR="00F745C7" w:rsidRDefault="00F745C7" w:rsidP="00F56A7A">
      <w:pPr>
        <w:spacing w:after="0" w:line="240" w:lineRule="auto"/>
        <w:ind w:firstLine="720"/>
        <w:jc w:val="both"/>
        <w:rPr>
          <w:rFonts w:ascii="Times New Roman" w:hAnsi="Times New Roman" w:cs="Times New Roman"/>
          <w:noProof/>
          <w:sz w:val="24"/>
          <w:szCs w:val="24"/>
          <w:lang w:val="sr-Cyrl-RS"/>
        </w:rPr>
      </w:pPr>
    </w:p>
    <w:p w14:paraId="7536419F" w14:textId="66FDA701" w:rsidR="00F745C7" w:rsidRDefault="00F745C7" w:rsidP="00F56A7A">
      <w:pPr>
        <w:spacing w:after="0" w:line="240" w:lineRule="auto"/>
        <w:ind w:firstLine="720"/>
        <w:jc w:val="both"/>
        <w:rPr>
          <w:rFonts w:ascii="Times New Roman" w:hAnsi="Times New Roman" w:cs="Times New Roman"/>
          <w:noProof/>
          <w:sz w:val="24"/>
          <w:szCs w:val="24"/>
          <w:lang w:val="sr-Cyrl-RS"/>
        </w:rPr>
      </w:pPr>
    </w:p>
    <w:p w14:paraId="2BFCBD69" w14:textId="7190A76D" w:rsidR="00F745C7" w:rsidRDefault="00F745C7" w:rsidP="00F56A7A">
      <w:pPr>
        <w:spacing w:after="0" w:line="240" w:lineRule="auto"/>
        <w:ind w:firstLine="720"/>
        <w:jc w:val="both"/>
        <w:rPr>
          <w:rFonts w:ascii="Times New Roman" w:hAnsi="Times New Roman" w:cs="Times New Roman"/>
          <w:noProof/>
          <w:sz w:val="24"/>
          <w:szCs w:val="24"/>
          <w:lang w:val="sr-Cyrl-RS"/>
        </w:rPr>
      </w:pPr>
    </w:p>
    <w:p w14:paraId="5573F602" w14:textId="1703A658" w:rsidR="00F745C7" w:rsidRDefault="00F745C7" w:rsidP="00F56A7A">
      <w:pPr>
        <w:spacing w:after="0" w:line="240" w:lineRule="auto"/>
        <w:ind w:firstLine="720"/>
        <w:jc w:val="both"/>
        <w:rPr>
          <w:rFonts w:ascii="Times New Roman" w:hAnsi="Times New Roman" w:cs="Times New Roman"/>
          <w:noProof/>
          <w:sz w:val="24"/>
          <w:szCs w:val="24"/>
          <w:lang w:val="sr-Cyrl-RS"/>
        </w:rPr>
      </w:pPr>
    </w:p>
    <w:p w14:paraId="02113904" w14:textId="77777777" w:rsidR="00F745C7" w:rsidRPr="00F745C7" w:rsidRDefault="00F745C7" w:rsidP="00F56A7A">
      <w:pPr>
        <w:spacing w:after="0" w:line="240" w:lineRule="auto"/>
        <w:ind w:firstLine="720"/>
        <w:jc w:val="both"/>
        <w:rPr>
          <w:rFonts w:ascii="Times New Roman" w:hAnsi="Times New Roman" w:cs="Times New Roman"/>
          <w:noProof/>
          <w:sz w:val="24"/>
          <w:szCs w:val="24"/>
          <w:lang w:val="sr-Cyrl-RS"/>
        </w:rPr>
      </w:pPr>
    </w:p>
    <w:p w14:paraId="3672389B" w14:textId="77777777" w:rsidR="002F70BC" w:rsidRPr="00F745C7" w:rsidRDefault="002F70BC"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Потврда пријема</w:t>
      </w:r>
    </w:p>
    <w:p w14:paraId="56F26973" w14:textId="1EB862E3" w:rsidR="002F70BC" w:rsidRPr="00F745C7" w:rsidRDefault="00313D85" w:rsidP="00C4604F">
      <w:pPr>
        <w:spacing w:before="12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Члан </w:t>
      </w:r>
      <w:r w:rsidR="001624C0" w:rsidRPr="00F745C7">
        <w:rPr>
          <w:rFonts w:ascii="Times New Roman" w:hAnsi="Times New Roman" w:cs="Times New Roman"/>
          <w:noProof/>
          <w:sz w:val="24"/>
          <w:szCs w:val="24"/>
          <w:lang w:val="sr-Cyrl-RS"/>
        </w:rPr>
        <w:t>7</w:t>
      </w:r>
      <w:r w:rsidRPr="00F745C7">
        <w:rPr>
          <w:rFonts w:ascii="Times New Roman" w:hAnsi="Times New Roman" w:cs="Times New Roman"/>
          <w:noProof/>
          <w:sz w:val="24"/>
          <w:szCs w:val="24"/>
          <w:lang w:val="sr-Cyrl-RS"/>
        </w:rPr>
        <w:t>.</w:t>
      </w:r>
    </w:p>
    <w:p w14:paraId="09A1717D" w14:textId="527E6B78" w:rsidR="00B24373" w:rsidRPr="00F745C7" w:rsidRDefault="00B24373"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Након подношења, </w:t>
      </w:r>
      <w:r w:rsidR="001134C6" w:rsidRPr="00F745C7">
        <w:rPr>
          <w:rFonts w:ascii="Times New Roman" w:hAnsi="Times New Roman" w:cs="Times New Roman"/>
          <w:noProof/>
          <w:sz w:val="24"/>
          <w:szCs w:val="24"/>
          <w:lang w:val="sr-Cyrl-RS"/>
        </w:rPr>
        <w:t xml:space="preserve">односно предаје, </w:t>
      </w:r>
      <w:r w:rsidRPr="00F745C7">
        <w:rPr>
          <w:rFonts w:ascii="Times New Roman" w:hAnsi="Times New Roman" w:cs="Times New Roman"/>
          <w:noProof/>
          <w:sz w:val="24"/>
          <w:szCs w:val="24"/>
          <w:lang w:val="sr-Cyrl-RS"/>
        </w:rPr>
        <w:t xml:space="preserve">поднеску се </w:t>
      </w:r>
      <w:r w:rsidR="00EF63AE" w:rsidRPr="00F745C7">
        <w:rPr>
          <w:rFonts w:ascii="Times New Roman" w:hAnsi="Times New Roman" w:cs="Times New Roman"/>
          <w:noProof/>
          <w:sz w:val="24"/>
          <w:szCs w:val="24"/>
          <w:lang w:val="sr-Cyrl-RS"/>
        </w:rPr>
        <w:t xml:space="preserve">путем Писарнице </w:t>
      </w:r>
      <w:r w:rsidR="005F5976" w:rsidRPr="00F745C7">
        <w:rPr>
          <w:rFonts w:ascii="Times New Roman" w:hAnsi="Times New Roman" w:cs="Times New Roman"/>
          <w:noProof/>
          <w:sz w:val="24"/>
          <w:szCs w:val="24"/>
          <w:lang w:val="sr-Cyrl-RS"/>
        </w:rPr>
        <w:t xml:space="preserve">додељује јединствена идентификациона ознака и </w:t>
      </w:r>
      <w:r w:rsidR="00954BFA" w:rsidRPr="00F745C7">
        <w:rPr>
          <w:rFonts w:ascii="Times New Roman" w:hAnsi="Times New Roman" w:cs="Times New Roman"/>
          <w:noProof/>
          <w:sz w:val="24"/>
          <w:szCs w:val="24"/>
          <w:lang w:val="sr-Cyrl-RS"/>
        </w:rPr>
        <w:t>учеснику</w:t>
      </w:r>
      <w:r w:rsidR="004C1929" w:rsidRPr="00F745C7">
        <w:rPr>
          <w:rFonts w:ascii="Times New Roman" w:hAnsi="Times New Roman" w:cs="Times New Roman"/>
          <w:noProof/>
          <w:sz w:val="24"/>
          <w:szCs w:val="24"/>
          <w:lang w:val="sr-Cyrl-RS"/>
        </w:rPr>
        <w:t xml:space="preserve"> </w:t>
      </w:r>
      <w:r w:rsidRPr="00F745C7">
        <w:rPr>
          <w:rFonts w:ascii="Times New Roman" w:hAnsi="Times New Roman" w:cs="Times New Roman"/>
          <w:noProof/>
          <w:sz w:val="24"/>
          <w:szCs w:val="24"/>
          <w:lang w:val="sr-Cyrl-RS"/>
        </w:rPr>
        <w:t>издаје потврда о пријему</w:t>
      </w:r>
      <w:r w:rsidR="00D05F7A" w:rsidRPr="00F745C7">
        <w:rPr>
          <w:rFonts w:ascii="Times New Roman" w:hAnsi="Times New Roman" w:cs="Times New Roman"/>
          <w:noProof/>
          <w:sz w:val="24"/>
          <w:szCs w:val="24"/>
          <w:lang w:val="sr-Cyrl-RS"/>
        </w:rPr>
        <w:t xml:space="preserve"> на начин на који је поднесак предат</w:t>
      </w:r>
      <w:r w:rsidRPr="00F745C7">
        <w:rPr>
          <w:rFonts w:ascii="Times New Roman" w:hAnsi="Times New Roman" w:cs="Times New Roman"/>
          <w:noProof/>
          <w:sz w:val="24"/>
          <w:szCs w:val="24"/>
          <w:lang w:val="sr-Cyrl-RS"/>
        </w:rPr>
        <w:t>.</w:t>
      </w:r>
    </w:p>
    <w:p w14:paraId="0076A0A6" w14:textId="118B83D5" w:rsidR="00494651" w:rsidRPr="00F745C7" w:rsidRDefault="00494651" w:rsidP="00F56A7A">
      <w:pPr>
        <w:spacing w:after="0" w:line="240" w:lineRule="auto"/>
        <w:ind w:firstLine="709"/>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w:t>
      </w:r>
      <w:r w:rsidR="00313D85" w:rsidRPr="00F745C7">
        <w:rPr>
          <w:rFonts w:ascii="Times New Roman" w:hAnsi="Times New Roman" w:cs="Times New Roman"/>
          <w:noProof/>
          <w:sz w:val="24"/>
          <w:szCs w:val="24"/>
          <w:lang w:val="sr-Cyrl-RS"/>
        </w:rPr>
        <w:t>отврда о пријему поднеска</w:t>
      </w:r>
      <w:r w:rsidRPr="00F745C7">
        <w:rPr>
          <w:rFonts w:ascii="Times New Roman" w:hAnsi="Times New Roman" w:cs="Times New Roman"/>
          <w:noProof/>
          <w:sz w:val="24"/>
          <w:szCs w:val="24"/>
          <w:lang w:val="sr-Cyrl-RS"/>
        </w:rPr>
        <w:t xml:space="preserve"> обавезно </w:t>
      </w:r>
      <w:r w:rsidR="00313D85" w:rsidRPr="00F745C7">
        <w:rPr>
          <w:rFonts w:ascii="Times New Roman" w:hAnsi="Times New Roman" w:cs="Times New Roman"/>
          <w:noProof/>
          <w:sz w:val="24"/>
          <w:szCs w:val="24"/>
          <w:lang w:val="sr-Cyrl-RS"/>
        </w:rPr>
        <w:t>садржи:</w:t>
      </w:r>
    </w:p>
    <w:p w14:paraId="61FDC10A" w14:textId="756CB54A" w:rsidR="00494651" w:rsidRPr="00F745C7" w:rsidRDefault="00494651" w:rsidP="00F56A7A">
      <w:pPr>
        <w:pStyle w:val="ListParagraph"/>
        <w:numPr>
          <w:ilvl w:val="0"/>
          <w:numId w:val="7"/>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јединствену идентификациону ознаку</w:t>
      </w:r>
      <w:r w:rsidR="00E50AA8" w:rsidRPr="00F745C7">
        <w:rPr>
          <w:rFonts w:ascii="Times New Roman" w:hAnsi="Times New Roman" w:cs="Times New Roman"/>
          <w:noProof/>
          <w:sz w:val="24"/>
          <w:szCs w:val="24"/>
          <w:lang w:val="sr-Cyrl-RS"/>
        </w:rPr>
        <w:t xml:space="preserve"> поднеска</w:t>
      </w:r>
      <w:r w:rsidRPr="00F745C7">
        <w:rPr>
          <w:rFonts w:ascii="Times New Roman" w:hAnsi="Times New Roman" w:cs="Times New Roman"/>
          <w:noProof/>
          <w:sz w:val="24"/>
          <w:szCs w:val="24"/>
          <w:lang w:val="sr-Cyrl-RS"/>
        </w:rPr>
        <w:t>;</w:t>
      </w:r>
    </w:p>
    <w:p w14:paraId="1D1A7C76" w14:textId="732B2965" w:rsidR="005B3D66" w:rsidRPr="00F745C7" w:rsidRDefault="005B3D66" w:rsidP="00F56A7A">
      <w:pPr>
        <w:pStyle w:val="ListParagraph"/>
        <w:numPr>
          <w:ilvl w:val="0"/>
          <w:numId w:val="7"/>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назив и седиште органа</w:t>
      </w:r>
      <w:r w:rsidR="00DF1464" w:rsidRPr="00F745C7">
        <w:rPr>
          <w:rFonts w:ascii="Times New Roman" w:hAnsi="Times New Roman" w:cs="Times New Roman"/>
          <w:noProof/>
          <w:sz w:val="24"/>
          <w:szCs w:val="24"/>
          <w:lang w:val="sr-Cyrl-RS"/>
        </w:rPr>
        <w:t xml:space="preserve"> који је примио поднесак</w:t>
      </w:r>
      <w:r w:rsidRPr="00F745C7">
        <w:rPr>
          <w:rFonts w:ascii="Times New Roman" w:hAnsi="Times New Roman" w:cs="Times New Roman"/>
          <w:noProof/>
          <w:sz w:val="24"/>
          <w:szCs w:val="24"/>
          <w:lang w:val="sr-Cyrl-RS"/>
        </w:rPr>
        <w:t>;</w:t>
      </w:r>
    </w:p>
    <w:p w14:paraId="5CA89F04" w14:textId="5C747786" w:rsidR="00494651" w:rsidRPr="00F745C7" w:rsidRDefault="00B24373" w:rsidP="00F56A7A">
      <w:pPr>
        <w:pStyle w:val="ListParagraph"/>
        <w:numPr>
          <w:ilvl w:val="0"/>
          <w:numId w:val="7"/>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датум и време</w:t>
      </w:r>
      <w:r w:rsidR="00494651" w:rsidRPr="00F745C7">
        <w:rPr>
          <w:rFonts w:ascii="Times New Roman" w:hAnsi="Times New Roman" w:cs="Times New Roman"/>
          <w:noProof/>
          <w:sz w:val="24"/>
          <w:szCs w:val="24"/>
          <w:lang w:val="sr-Cyrl-RS"/>
        </w:rPr>
        <w:t xml:space="preserve"> пријема поднеска;</w:t>
      </w:r>
    </w:p>
    <w:p w14:paraId="08E243F0" w14:textId="1BA78A19" w:rsidR="00B64C65" w:rsidRPr="00F745C7" w:rsidRDefault="00DF1464" w:rsidP="00F56A7A">
      <w:pPr>
        <w:pStyle w:val="ListParagraph"/>
        <w:numPr>
          <w:ilvl w:val="0"/>
          <w:numId w:val="7"/>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назив</w:t>
      </w:r>
      <w:r w:rsidR="008723DD" w:rsidRPr="00F745C7">
        <w:rPr>
          <w:rFonts w:ascii="Times New Roman" w:hAnsi="Times New Roman" w:cs="Times New Roman"/>
          <w:noProof/>
          <w:sz w:val="24"/>
          <w:szCs w:val="24"/>
          <w:lang w:val="sr-Cyrl-RS"/>
        </w:rPr>
        <w:t xml:space="preserve"> и број</w:t>
      </w:r>
      <w:r w:rsidRPr="00F745C7">
        <w:rPr>
          <w:rFonts w:ascii="Times New Roman" w:hAnsi="Times New Roman" w:cs="Times New Roman"/>
          <w:noProof/>
          <w:sz w:val="24"/>
          <w:szCs w:val="24"/>
          <w:lang w:val="sr-Cyrl-RS"/>
        </w:rPr>
        <w:t xml:space="preserve"> </w:t>
      </w:r>
      <w:r w:rsidR="007230EC" w:rsidRPr="00F745C7">
        <w:rPr>
          <w:rFonts w:ascii="Times New Roman" w:hAnsi="Times New Roman" w:cs="Times New Roman"/>
          <w:noProof/>
          <w:sz w:val="24"/>
          <w:szCs w:val="24"/>
          <w:lang w:val="sr-Cyrl-RS"/>
        </w:rPr>
        <w:t>прилога поднетих уз поднесак</w:t>
      </w:r>
      <w:r w:rsidR="00B64C65" w:rsidRPr="00F745C7">
        <w:rPr>
          <w:rFonts w:ascii="Times New Roman" w:hAnsi="Times New Roman" w:cs="Times New Roman"/>
          <w:noProof/>
          <w:sz w:val="24"/>
          <w:szCs w:val="24"/>
          <w:lang w:val="sr-Cyrl-RS"/>
        </w:rPr>
        <w:t>;</w:t>
      </w:r>
    </w:p>
    <w:p w14:paraId="14449365" w14:textId="51ED80A9" w:rsidR="00CF57C3" w:rsidRPr="00F745C7" w:rsidRDefault="00B64C65" w:rsidP="00F56A7A">
      <w:pPr>
        <w:pStyle w:val="ListParagraph"/>
        <w:numPr>
          <w:ilvl w:val="0"/>
          <w:numId w:val="7"/>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назив прилога</w:t>
      </w:r>
      <w:r w:rsidR="00FF0BBF" w:rsidRPr="00F745C7">
        <w:rPr>
          <w:rFonts w:ascii="Times New Roman" w:hAnsi="Times New Roman" w:cs="Times New Roman"/>
          <w:noProof/>
          <w:sz w:val="24"/>
          <w:szCs w:val="24"/>
          <w:lang w:val="sr-Cyrl-RS"/>
        </w:rPr>
        <w:t>,</w:t>
      </w:r>
      <w:r w:rsidRPr="00F745C7">
        <w:rPr>
          <w:rFonts w:ascii="Times New Roman" w:hAnsi="Times New Roman" w:cs="Times New Roman"/>
          <w:noProof/>
          <w:sz w:val="24"/>
          <w:szCs w:val="24"/>
          <w:lang w:val="sr-Cyrl-RS"/>
        </w:rPr>
        <w:t xml:space="preserve"> ако се подноси електронским путем</w:t>
      </w:r>
      <w:r w:rsidR="00CF57C3" w:rsidRPr="00F745C7">
        <w:rPr>
          <w:rFonts w:ascii="Times New Roman" w:hAnsi="Times New Roman" w:cs="Times New Roman"/>
          <w:noProof/>
          <w:sz w:val="24"/>
          <w:szCs w:val="24"/>
          <w:lang w:val="sr-Cyrl-RS"/>
        </w:rPr>
        <w:t>;</w:t>
      </w:r>
    </w:p>
    <w:p w14:paraId="6682769F" w14:textId="0A4E3A86" w:rsidR="005B49EF" w:rsidRPr="00F745C7" w:rsidRDefault="00E50AA8" w:rsidP="00F56A7A">
      <w:pPr>
        <w:pStyle w:val="ListParagraph"/>
        <w:numPr>
          <w:ilvl w:val="0"/>
          <w:numId w:val="7"/>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обавештење </w:t>
      </w:r>
      <w:r w:rsidR="00CF57C3" w:rsidRPr="00F745C7">
        <w:rPr>
          <w:rFonts w:ascii="Times New Roman" w:hAnsi="Times New Roman" w:cs="Times New Roman"/>
          <w:noProof/>
          <w:sz w:val="24"/>
          <w:szCs w:val="24"/>
          <w:lang w:val="sr-Cyrl-RS"/>
        </w:rPr>
        <w:t>о начину увида у ток поступања по поднеску</w:t>
      </w:r>
      <w:r w:rsidR="00494651" w:rsidRPr="00F745C7">
        <w:rPr>
          <w:rFonts w:ascii="Times New Roman" w:hAnsi="Times New Roman" w:cs="Times New Roman"/>
          <w:noProof/>
          <w:sz w:val="24"/>
          <w:szCs w:val="24"/>
          <w:lang w:val="sr-Cyrl-RS"/>
        </w:rPr>
        <w:t>.</w:t>
      </w:r>
    </w:p>
    <w:p w14:paraId="360DA993" w14:textId="56A6CBFC" w:rsidR="004F0766" w:rsidRPr="00F745C7" w:rsidRDefault="00B24373" w:rsidP="00F56A7A">
      <w:pPr>
        <w:pStyle w:val="ListParagraph"/>
        <w:spacing w:after="0" w:line="240" w:lineRule="auto"/>
        <w:ind w:left="0" w:firstLine="709"/>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Након подношења електронским путем, </w:t>
      </w:r>
      <w:r w:rsidR="000A514F" w:rsidRPr="00F745C7">
        <w:rPr>
          <w:rFonts w:ascii="Times New Roman" w:hAnsi="Times New Roman" w:cs="Times New Roman"/>
          <w:noProof/>
          <w:sz w:val="24"/>
          <w:szCs w:val="24"/>
          <w:lang w:val="sr-Cyrl-RS"/>
        </w:rPr>
        <w:t>п</w:t>
      </w:r>
      <w:r w:rsidR="004F0766" w:rsidRPr="00F745C7">
        <w:rPr>
          <w:rFonts w:ascii="Times New Roman" w:hAnsi="Times New Roman" w:cs="Times New Roman"/>
          <w:noProof/>
          <w:sz w:val="24"/>
          <w:szCs w:val="24"/>
          <w:lang w:val="sr-Cyrl-RS"/>
        </w:rPr>
        <w:t>отврд</w:t>
      </w:r>
      <w:r w:rsidRPr="00F745C7">
        <w:rPr>
          <w:rFonts w:ascii="Times New Roman" w:hAnsi="Times New Roman" w:cs="Times New Roman"/>
          <w:noProof/>
          <w:sz w:val="24"/>
          <w:szCs w:val="24"/>
          <w:lang w:val="sr-Cyrl-RS"/>
        </w:rPr>
        <w:t>и</w:t>
      </w:r>
      <w:r w:rsidR="004F0766" w:rsidRPr="00F745C7">
        <w:rPr>
          <w:rFonts w:ascii="Times New Roman" w:hAnsi="Times New Roman" w:cs="Times New Roman"/>
          <w:noProof/>
          <w:sz w:val="24"/>
          <w:szCs w:val="24"/>
          <w:lang w:val="sr-Cyrl-RS"/>
        </w:rPr>
        <w:t xml:space="preserve"> из става 1. овог члана придружује се квалификовани временски жиг</w:t>
      </w:r>
      <w:r w:rsidR="00FF0BBF" w:rsidRPr="00F745C7">
        <w:rPr>
          <w:rFonts w:ascii="Times New Roman" w:hAnsi="Times New Roman" w:cs="Times New Roman"/>
          <w:noProof/>
          <w:sz w:val="24"/>
          <w:szCs w:val="24"/>
          <w:lang w:val="sr-Cyrl-RS"/>
        </w:rPr>
        <w:t xml:space="preserve"> </w:t>
      </w:r>
      <w:r w:rsidR="001134C6" w:rsidRPr="00F745C7">
        <w:rPr>
          <w:rFonts w:ascii="Times New Roman" w:hAnsi="Times New Roman" w:cs="Times New Roman"/>
          <w:noProof/>
          <w:sz w:val="24"/>
          <w:szCs w:val="24"/>
          <w:lang w:val="sr-Cyrl-RS"/>
        </w:rPr>
        <w:t xml:space="preserve">којим се </w:t>
      </w:r>
      <w:r w:rsidR="00FF0BBF" w:rsidRPr="00F745C7">
        <w:rPr>
          <w:rFonts w:ascii="Times New Roman" w:hAnsi="Times New Roman" w:cs="Times New Roman"/>
          <w:noProof/>
          <w:sz w:val="24"/>
          <w:szCs w:val="24"/>
          <w:lang w:val="sr-Cyrl-RS"/>
        </w:rPr>
        <w:t>уписује</w:t>
      </w:r>
      <w:r w:rsidR="000A514F" w:rsidRPr="00F745C7">
        <w:rPr>
          <w:rFonts w:ascii="Times New Roman" w:hAnsi="Times New Roman" w:cs="Times New Roman"/>
          <w:noProof/>
          <w:sz w:val="24"/>
          <w:szCs w:val="24"/>
          <w:lang w:val="sr-Cyrl-RS"/>
        </w:rPr>
        <w:t xml:space="preserve"> датум и време пријема</w:t>
      </w:r>
      <w:r w:rsidR="00CF57C3" w:rsidRPr="00F745C7">
        <w:rPr>
          <w:rFonts w:ascii="Times New Roman" w:hAnsi="Times New Roman" w:cs="Times New Roman"/>
          <w:noProof/>
          <w:sz w:val="24"/>
          <w:szCs w:val="24"/>
          <w:lang w:val="sr-Cyrl-RS"/>
        </w:rPr>
        <w:t xml:space="preserve"> из става 2. тачка 3</w:t>
      </w:r>
      <w:r w:rsidR="00FF0BBF" w:rsidRPr="00F745C7">
        <w:rPr>
          <w:rFonts w:ascii="Times New Roman" w:hAnsi="Times New Roman" w:cs="Times New Roman"/>
          <w:noProof/>
          <w:sz w:val="24"/>
          <w:szCs w:val="24"/>
          <w:lang w:val="sr-Cyrl-RS"/>
        </w:rPr>
        <w:t>)</w:t>
      </w:r>
      <w:r w:rsidR="00F310B1" w:rsidRPr="00F745C7">
        <w:rPr>
          <w:rFonts w:ascii="Times New Roman" w:hAnsi="Times New Roman" w:cs="Times New Roman"/>
          <w:noProof/>
          <w:sz w:val="24"/>
          <w:szCs w:val="24"/>
          <w:lang w:val="sr-Cyrl-RS"/>
        </w:rPr>
        <w:t xml:space="preserve"> овог члана.</w:t>
      </w:r>
    </w:p>
    <w:p w14:paraId="05435E34" w14:textId="1A96BB0A" w:rsidR="00F310B1" w:rsidRPr="00F745C7" w:rsidRDefault="007230EC" w:rsidP="00F56A7A">
      <w:pPr>
        <w:spacing w:after="0" w:line="240" w:lineRule="auto"/>
        <w:ind w:firstLine="709"/>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А</w:t>
      </w:r>
      <w:r w:rsidR="005B3D66" w:rsidRPr="00F745C7">
        <w:rPr>
          <w:rFonts w:ascii="Times New Roman" w:hAnsi="Times New Roman" w:cs="Times New Roman"/>
          <w:noProof/>
          <w:sz w:val="24"/>
          <w:szCs w:val="24"/>
          <w:lang w:val="sr-Cyrl-RS"/>
        </w:rPr>
        <w:t xml:space="preserve">ко је </w:t>
      </w:r>
      <w:r w:rsidR="000A514F" w:rsidRPr="00F745C7">
        <w:rPr>
          <w:rFonts w:ascii="Times New Roman" w:hAnsi="Times New Roman" w:cs="Times New Roman"/>
          <w:noProof/>
          <w:sz w:val="24"/>
          <w:szCs w:val="24"/>
          <w:lang w:val="sr-Cyrl-RS"/>
        </w:rPr>
        <w:t>поднесак поднет преко поште датум и време пријема поднеска сматра се тренутком предаје у пошти</w:t>
      </w:r>
      <w:r w:rsidR="004E6B6D" w:rsidRPr="00F745C7">
        <w:rPr>
          <w:rFonts w:ascii="Times New Roman" w:hAnsi="Times New Roman" w:cs="Times New Roman"/>
          <w:noProof/>
          <w:sz w:val="24"/>
          <w:szCs w:val="24"/>
          <w:lang w:val="sr-Cyrl-RS"/>
        </w:rPr>
        <w:t>, осим ако је другачије прописано</w:t>
      </w:r>
      <w:r w:rsidR="000A514F" w:rsidRPr="00F745C7">
        <w:rPr>
          <w:rFonts w:ascii="Times New Roman" w:hAnsi="Times New Roman" w:cs="Times New Roman"/>
          <w:noProof/>
          <w:sz w:val="24"/>
          <w:szCs w:val="24"/>
          <w:lang w:val="sr-Cyrl-RS"/>
        </w:rPr>
        <w:t>.</w:t>
      </w:r>
    </w:p>
    <w:p w14:paraId="452F30E3" w14:textId="77777777" w:rsidR="004F0766" w:rsidRPr="00F745C7" w:rsidRDefault="004F0766" w:rsidP="00C4604F">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Дигитализација поднеска</w:t>
      </w:r>
    </w:p>
    <w:p w14:paraId="3E734F0E" w14:textId="2F7ED869" w:rsidR="004F0766" w:rsidRPr="00F745C7" w:rsidRDefault="001624C0" w:rsidP="00C4604F">
      <w:pPr>
        <w:spacing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8</w:t>
      </w:r>
      <w:r w:rsidR="004F0766" w:rsidRPr="00F745C7">
        <w:rPr>
          <w:rFonts w:ascii="Times New Roman" w:hAnsi="Times New Roman" w:cs="Times New Roman"/>
          <w:noProof/>
          <w:sz w:val="24"/>
          <w:szCs w:val="24"/>
          <w:lang w:val="sr-Cyrl-RS"/>
        </w:rPr>
        <w:t>.</w:t>
      </w:r>
    </w:p>
    <w:p w14:paraId="4489E69F" w14:textId="0788297B" w:rsidR="00CF57C3" w:rsidRPr="00F745C7" w:rsidRDefault="00CF57C3"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w:t>
      </w:r>
      <w:r w:rsidR="004F0766" w:rsidRPr="00F745C7">
        <w:rPr>
          <w:rFonts w:ascii="Times New Roman" w:hAnsi="Times New Roman" w:cs="Times New Roman"/>
          <w:noProof/>
          <w:sz w:val="24"/>
          <w:szCs w:val="24"/>
          <w:lang w:val="sr-Cyrl-RS"/>
        </w:rPr>
        <w:t xml:space="preserve">однесак </w:t>
      </w:r>
      <w:r w:rsidR="00722D8D" w:rsidRPr="00F745C7">
        <w:rPr>
          <w:rFonts w:ascii="Times New Roman" w:hAnsi="Times New Roman" w:cs="Times New Roman"/>
          <w:noProof/>
          <w:sz w:val="24"/>
          <w:szCs w:val="24"/>
          <w:lang w:val="sr-Cyrl-RS"/>
        </w:rPr>
        <w:t>предат</w:t>
      </w:r>
      <w:r w:rsidRPr="00F745C7">
        <w:rPr>
          <w:rFonts w:ascii="Times New Roman" w:hAnsi="Times New Roman" w:cs="Times New Roman"/>
          <w:noProof/>
          <w:sz w:val="24"/>
          <w:szCs w:val="24"/>
          <w:lang w:val="sr-Cyrl-RS"/>
        </w:rPr>
        <w:t xml:space="preserve"> у папирном облику </w:t>
      </w:r>
      <w:r w:rsidR="004F0766" w:rsidRPr="00F745C7">
        <w:rPr>
          <w:rFonts w:ascii="Times New Roman" w:hAnsi="Times New Roman" w:cs="Times New Roman"/>
          <w:noProof/>
          <w:sz w:val="24"/>
          <w:szCs w:val="24"/>
          <w:lang w:val="sr-Cyrl-RS"/>
        </w:rPr>
        <w:t>дигитализује</w:t>
      </w:r>
      <w:r w:rsidRPr="00F745C7">
        <w:rPr>
          <w:rFonts w:ascii="Times New Roman" w:hAnsi="Times New Roman" w:cs="Times New Roman"/>
          <w:noProof/>
          <w:sz w:val="24"/>
          <w:szCs w:val="24"/>
          <w:lang w:val="sr-Cyrl-RS"/>
        </w:rPr>
        <w:t xml:space="preserve"> се</w:t>
      </w:r>
      <w:r w:rsidR="004F0766" w:rsidRPr="00F745C7">
        <w:rPr>
          <w:rFonts w:ascii="Times New Roman" w:hAnsi="Times New Roman" w:cs="Times New Roman"/>
          <w:noProof/>
          <w:sz w:val="24"/>
          <w:szCs w:val="24"/>
          <w:lang w:val="sr-Cyrl-RS"/>
        </w:rPr>
        <w:t xml:space="preserve"> у складу са прописима којима се уређује електронски документ </w:t>
      </w:r>
      <w:r w:rsidR="00954BFA" w:rsidRPr="00F745C7">
        <w:rPr>
          <w:rFonts w:ascii="Times New Roman" w:hAnsi="Times New Roman" w:cs="Times New Roman"/>
          <w:noProof/>
          <w:sz w:val="24"/>
          <w:szCs w:val="24"/>
          <w:lang w:val="sr-Cyrl-RS"/>
        </w:rPr>
        <w:t>и архивска грађа.</w:t>
      </w:r>
      <w:r w:rsidR="004F0766" w:rsidRPr="00F745C7">
        <w:rPr>
          <w:rFonts w:ascii="Times New Roman" w:hAnsi="Times New Roman" w:cs="Times New Roman"/>
          <w:noProof/>
          <w:sz w:val="24"/>
          <w:szCs w:val="24"/>
          <w:lang w:val="sr-Cyrl-RS"/>
        </w:rPr>
        <w:t xml:space="preserve"> </w:t>
      </w:r>
    </w:p>
    <w:p w14:paraId="68AC96B6" w14:textId="3AE0CA81" w:rsidR="004F0766" w:rsidRPr="00F745C7" w:rsidRDefault="00954BFA"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У П</w:t>
      </w:r>
      <w:r w:rsidR="00CF57C3" w:rsidRPr="00F745C7">
        <w:rPr>
          <w:rFonts w:ascii="Times New Roman" w:hAnsi="Times New Roman" w:cs="Times New Roman"/>
          <w:noProof/>
          <w:sz w:val="24"/>
          <w:szCs w:val="24"/>
          <w:lang w:val="sr-Cyrl-RS"/>
        </w:rPr>
        <w:t>исарниц</w:t>
      </w:r>
      <w:r w:rsidRPr="00F745C7">
        <w:rPr>
          <w:rFonts w:ascii="Times New Roman" w:hAnsi="Times New Roman" w:cs="Times New Roman"/>
          <w:noProof/>
          <w:sz w:val="24"/>
          <w:szCs w:val="24"/>
          <w:lang w:val="sr-Cyrl-RS"/>
        </w:rPr>
        <w:t>и се</w:t>
      </w:r>
      <w:r w:rsidR="00CF57C3" w:rsidRPr="00F745C7">
        <w:rPr>
          <w:rFonts w:ascii="Times New Roman" w:hAnsi="Times New Roman" w:cs="Times New Roman"/>
          <w:noProof/>
          <w:sz w:val="24"/>
          <w:szCs w:val="24"/>
          <w:lang w:val="sr-Cyrl-RS"/>
        </w:rPr>
        <w:t xml:space="preserve"> додељује је</w:t>
      </w:r>
      <w:r w:rsidRPr="00F745C7">
        <w:rPr>
          <w:rFonts w:ascii="Times New Roman" w:hAnsi="Times New Roman" w:cs="Times New Roman"/>
          <w:noProof/>
          <w:sz w:val="24"/>
          <w:szCs w:val="24"/>
          <w:lang w:val="sr-Cyrl-RS"/>
        </w:rPr>
        <w:t>динствена идентификациона</w:t>
      </w:r>
      <w:r w:rsidR="00CF57C3" w:rsidRPr="00F745C7">
        <w:rPr>
          <w:rFonts w:ascii="Times New Roman" w:hAnsi="Times New Roman" w:cs="Times New Roman"/>
          <w:noProof/>
          <w:sz w:val="24"/>
          <w:szCs w:val="24"/>
          <w:lang w:val="sr-Cyrl-RS"/>
        </w:rPr>
        <w:t xml:space="preserve"> ознаку из члана </w:t>
      </w:r>
      <w:r w:rsidRPr="00F745C7">
        <w:rPr>
          <w:rFonts w:ascii="Times New Roman" w:hAnsi="Times New Roman" w:cs="Times New Roman"/>
          <w:noProof/>
          <w:sz w:val="24"/>
          <w:szCs w:val="24"/>
          <w:lang w:val="sr-Cyrl-RS"/>
        </w:rPr>
        <w:t xml:space="preserve">7. ове уредбе која се </w:t>
      </w:r>
      <w:r w:rsidR="00CF57C3" w:rsidRPr="00F745C7">
        <w:rPr>
          <w:rFonts w:ascii="Times New Roman" w:hAnsi="Times New Roman" w:cs="Times New Roman"/>
          <w:noProof/>
          <w:sz w:val="24"/>
          <w:szCs w:val="24"/>
          <w:lang w:val="sr-Cyrl-RS"/>
        </w:rPr>
        <w:t>уписује на</w:t>
      </w:r>
      <w:r w:rsidRPr="00F745C7">
        <w:rPr>
          <w:rFonts w:ascii="Times New Roman" w:hAnsi="Times New Roman" w:cs="Times New Roman"/>
          <w:noProof/>
          <w:sz w:val="24"/>
          <w:szCs w:val="24"/>
          <w:lang w:val="sr-Cyrl-RS"/>
        </w:rPr>
        <w:t xml:space="preserve"> документ</w:t>
      </w:r>
      <w:r w:rsidR="00FF0BBF" w:rsidRPr="00F745C7">
        <w:rPr>
          <w:rFonts w:ascii="Times New Roman" w:hAnsi="Times New Roman" w:cs="Times New Roman"/>
          <w:noProof/>
          <w:sz w:val="24"/>
          <w:szCs w:val="24"/>
          <w:lang w:val="sr-Cyrl-RS"/>
        </w:rPr>
        <w:t xml:space="preserve"> и на </w:t>
      </w:r>
      <w:r w:rsidR="00CF57C3" w:rsidRPr="00F745C7">
        <w:rPr>
          <w:rFonts w:ascii="Times New Roman" w:hAnsi="Times New Roman" w:cs="Times New Roman"/>
          <w:noProof/>
          <w:sz w:val="24"/>
          <w:szCs w:val="24"/>
          <w:lang w:val="sr-Cyrl-RS"/>
        </w:rPr>
        <w:t>папирни омот предмета</w:t>
      </w:r>
      <w:r w:rsidR="00FF0BBF" w:rsidRPr="00F745C7">
        <w:rPr>
          <w:rFonts w:ascii="Times New Roman" w:hAnsi="Times New Roman" w:cs="Times New Roman"/>
          <w:noProof/>
          <w:sz w:val="24"/>
          <w:szCs w:val="24"/>
          <w:lang w:val="sr-Cyrl-RS"/>
        </w:rPr>
        <w:t>,</w:t>
      </w:r>
      <w:r w:rsidR="00CF57C3" w:rsidRPr="00F745C7">
        <w:rPr>
          <w:rFonts w:ascii="Times New Roman" w:hAnsi="Times New Roman" w:cs="Times New Roman"/>
          <w:noProof/>
          <w:sz w:val="24"/>
          <w:szCs w:val="24"/>
          <w:lang w:val="sr-Cyrl-RS"/>
        </w:rPr>
        <w:t xml:space="preserve"> као</w:t>
      </w:r>
      <w:r w:rsidR="007230EC" w:rsidRPr="00F745C7">
        <w:rPr>
          <w:rFonts w:ascii="Times New Roman" w:hAnsi="Times New Roman" w:cs="Times New Roman"/>
          <w:noProof/>
          <w:sz w:val="24"/>
          <w:szCs w:val="24"/>
          <w:lang w:val="sr-Cyrl-RS"/>
        </w:rPr>
        <w:t xml:space="preserve"> </w:t>
      </w:r>
      <w:r w:rsidR="004F0766" w:rsidRPr="00F745C7">
        <w:rPr>
          <w:rFonts w:ascii="Times New Roman" w:hAnsi="Times New Roman" w:cs="Times New Roman"/>
          <w:noProof/>
          <w:sz w:val="24"/>
          <w:szCs w:val="24"/>
          <w:lang w:val="sr-Cyrl-RS"/>
        </w:rPr>
        <w:t>и време пријема.</w:t>
      </w:r>
    </w:p>
    <w:p w14:paraId="401EC106" w14:textId="589F05CF" w:rsidR="004F0766" w:rsidRPr="00F745C7" w:rsidRDefault="004F0766"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Поднесак у папирном облику</w:t>
      </w:r>
      <w:r w:rsidR="00E94A55" w:rsidRPr="00F745C7">
        <w:rPr>
          <w:rFonts w:ascii="Times New Roman" w:hAnsi="Times New Roman" w:cs="Times New Roman"/>
          <w:noProof/>
          <w:sz w:val="24"/>
          <w:szCs w:val="24"/>
          <w:lang w:val="sr-Cyrl-RS"/>
        </w:rPr>
        <w:t>, као и дигитализовани поднесак,</w:t>
      </w:r>
      <w:r w:rsidRPr="00F745C7">
        <w:rPr>
          <w:rFonts w:ascii="Times New Roman" w:hAnsi="Times New Roman" w:cs="Times New Roman"/>
          <w:noProof/>
          <w:sz w:val="24"/>
          <w:szCs w:val="24"/>
          <w:lang w:val="sr-Cyrl-RS"/>
        </w:rPr>
        <w:t xml:space="preserve"> чува</w:t>
      </w:r>
      <w:r w:rsidR="005B6C34" w:rsidRPr="00F745C7">
        <w:rPr>
          <w:rFonts w:ascii="Times New Roman" w:hAnsi="Times New Roman" w:cs="Times New Roman"/>
          <w:noProof/>
          <w:sz w:val="24"/>
          <w:szCs w:val="24"/>
          <w:lang w:val="sr-Cyrl-RS"/>
        </w:rPr>
        <w:t xml:space="preserve"> се</w:t>
      </w:r>
      <w:r w:rsidRPr="00F745C7">
        <w:rPr>
          <w:rFonts w:ascii="Times New Roman" w:hAnsi="Times New Roman" w:cs="Times New Roman"/>
          <w:noProof/>
          <w:sz w:val="24"/>
          <w:szCs w:val="24"/>
          <w:lang w:val="sr-Cyrl-RS"/>
        </w:rPr>
        <w:t xml:space="preserve"> у законом предвиђеном року, односно уништава у складу са законом.</w:t>
      </w:r>
    </w:p>
    <w:p w14:paraId="3EA9107B" w14:textId="7BBFEAF8" w:rsidR="00722D8D" w:rsidRPr="00F745C7" w:rsidRDefault="00722D8D"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Орган може одредити да се поднесак предат у папирном облику на</w:t>
      </w:r>
      <w:r w:rsidR="00954BFA" w:rsidRPr="00F745C7">
        <w:rPr>
          <w:rFonts w:ascii="Times New Roman" w:hAnsi="Times New Roman" w:cs="Times New Roman"/>
          <w:noProof/>
          <w:sz w:val="24"/>
          <w:szCs w:val="24"/>
          <w:lang w:val="sr-Cyrl-RS"/>
        </w:rPr>
        <w:t>кон дигитализације враћа учеснику</w:t>
      </w:r>
      <w:r w:rsidRPr="00F745C7">
        <w:rPr>
          <w:rFonts w:ascii="Times New Roman" w:hAnsi="Times New Roman" w:cs="Times New Roman"/>
          <w:noProof/>
          <w:sz w:val="24"/>
          <w:szCs w:val="24"/>
          <w:lang w:val="sr-Cyrl-RS"/>
        </w:rPr>
        <w:t xml:space="preserve">, односно </w:t>
      </w:r>
      <w:r w:rsidR="00954BFA" w:rsidRPr="00F745C7">
        <w:rPr>
          <w:rFonts w:ascii="Times New Roman" w:hAnsi="Times New Roman" w:cs="Times New Roman"/>
          <w:noProof/>
          <w:sz w:val="24"/>
          <w:szCs w:val="24"/>
          <w:lang w:val="sr-Cyrl-RS"/>
        </w:rPr>
        <w:t>чува</w:t>
      </w:r>
      <w:r w:rsidRPr="00F745C7">
        <w:rPr>
          <w:rFonts w:ascii="Times New Roman" w:hAnsi="Times New Roman" w:cs="Times New Roman"/>
          <w:noProof/>
          <w:sz w:val="24"/>
          <w:szCs w:val="24"/>
          <w:lang w:val="sr-Cyrl-RS"/>
        </w:rPr>
        <w:t>, у складу са законом.</w:t>
      </w:r>
    </w:p>
    <w:p w14:paraId="76DFD526" w14:textId="7047C45B" w:rsidR="004F0766" w:rsidRPr="00F745C7" w:rsidRDefault="00722D8D" w:rsidP="00FD2523">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Вођење е</w:t>
      </w:r>
      <w:r w:rsidR="004F0766" w:rsidRPr="00F745C7">
        <w:rPr>
          <w:rFonts w:ascii="Times New Roman" w:hAnsi="Times New Roman" w:cs="Times New Roman"/>
          <w:noProof/>
          <w:sz w:val="24"/>
          <w:szCs w:val="24"/>
          <w:lang w:val="sr-Cyrl-RS"/>
        </w:rPr>
        <w:t>виденциј</w:t>
      </w:r>
      <w:r w:rsidRPr="00F745C7">
        <w:rPr>
          <w:rFonts w:ascii="Times New Roman" w:hAnsi="Times New Roman" w:cs="Times New Roman"/>
          <w:noProof/>
          <w:sz w:val="24"/>
          <w:szCs w:val="24"/>
          <w:lang w:val="sr-Cyrl-RS"/>
        </w:rPr>
        <w:t>е</w:t>
      </w:r>
      <w:r w:rsidR="004F0766" w:rsidRPr="00F745C7">
        <w:rPr>
          <w:rFonts w:ascii="Times New Roman" w:hAnsi="Times New Roman" w:cs="Times New Roman"/>
          <w:noProof/>
          <w:sz w:val="24"/>
          <w:szCs w:val="24"/>
          <w:lang w:val="sr-Cyrl-RS"/>
        </w:rPr>
        <w:t xml:space="preserve"> предмета</w:t>
      </w:r>
    </w:p>
    <w:p w14:paraId="04010812" w14:textId="7FA631FB" w:rsidR="004F0766" w:rsidRPr="00F745C7" w:rsidRDefault="001624C0" w:rsidP="00C4604F">
      <w:pPr>
        <w:spacing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9</w:t>
      </w:r>
      <w:r w:rsidR="004F0766" w:rsidRPr="00F745C7">
        <w:rPr>
          <w:rFonts w:ascii="Times New Roman" w:hAnsi="Times New Roman" w:cs="Times New Roman"/>
          <w:noProof/>
          <w:sz w:val="24"/>
          <w:szCs w:val="24"/>
          <w:lang w:val="sr-Cyrl-RS"/>
        </w:rPr>
        <w:t>.</w:t>
      </w:r>
    </w:p>
    <w:p w14:paraId="64DBD796" w14:textId="10E88B44" w:rsidR="00722D8D" w:rsidRPr="00F745C7" w:rsidRDefault="00722D8D"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Писарница омогућава вођење </w:t>
      </w:r>
      <w:r w:rsidR="00AE1155" w:rsidRPr="00F745C7">
        <w:rPr>
          <w:rFonts w:ascii="Times New Roman" w:hAnsi="Times New Roman" w:cs="Times New Roman"/>
          <w:noProof/>
          <w:sz w:val="24"/>
          <w:szCs w:val="24"/>
          <w:lang w:val="sr-Cyrl-RS"/>
        </w:rPr>
        <w:t>централизоване</w:t>
      </w:r>
      <w:r w:rsidRPr="00F745C7">
        <w:rPr>
          <w:rFonts w:ascii="Times New Roman" w:hAnsi="Times New Roman" w:cs="Times New Roman"/>
          <w:noProof/>
          <w:sz w:val="24"/>
          <w:szCs w:val="24"/>
          <w:lang w:val="sr-Cyrl-RS"/>
        </w:rPr>
        <w:t xml:space="preserve"> евиденције о </w:t>
      </w:r>
      <w:r w:rsidR="00D82B4A" w:rsidRPr="00F745C7">
        <w:rPr>
          <w:rFonts w:ascii="Times New Roman" w:hAnsi="Times New Roman" w:cs="Times New Roman"/>
          <w:noProof/>
          <w:sz w:val="24"/>
          <w:szCs w:val="24"/>
          <w:lang w:val="sr-Cyrl-RS"/>
        </w:rPr>
        <w:t>предметима.</w:t>
      </w:r>
    </w:p>
    <w:p w14:paraId="44337131" w14:textId="3489AF23" w:rsidR="008E709F" w:rsidRPr="00F745C7" w:rsidRDefault="008E709F"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У Писарници се не води евиденција о документарном материјалу који се односи на обављање канцеларијског пословања унутар органа.</w:t>
      </w:r>
    </w:p>
    <w:p w14:paraId="5D2408B6" w14:textId="026D11AC" w:rsidR="00FE77D2" w:rsidRPr="00F745C7" w:rsidRDefault="00FE77D2"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При електронском подношењу </w:t>
      </w:r>
      <w:r w:rsidR="00AE1155" w:rsidRPr="00F745C7">
        <w:rPr>
          <w:rFonts w:ascii="Times New Roman" w:hAnsi="Times New Roman" w:cs="Times New Roman"/>
          <w:noProof/>
          <w:color w:val="000000"/>
          <w:sz w:val="24"/>
          <w:szCs w:val="24"/>
          <w:lang w:val="sr-Cyrl-RS"/>
        </w:rPr>
        <w:t>поднеска, односно акта</w:t>
      </w:r>
      <w:r w:rsidRPr="00F745C7">
        <w:rPr>
          <w:rFonts w:ascii="Times New Roman" w:hAnsi="Times New Roman" w:cs="Times New Roman"/>
          <w:noProof/>
          <w:color w:val="000000"/>
          <w:sz w:val="24"/>
          <w:szCs w:val="24"/>
          <w:lang w:val="sr-Cyrl-RS"/>
        </w:rPr>
        <w:t xml:space="preserve"> </w:t>
      </w:r>
      <w:r w:rsidR="00B341A0" w:rsidRPr="00F745C7">
        <w:rPr>
          <w:rFonts w:ascii="Times New Roman" w:hAnsi="Times New Roman" w:cs="Times New Roman"/>
          <w:noProof/>
          <w:color w:val="000000"/>
          <w:sz w:val="24"/>
          <w:szCs w:val="24"/>
          <w:lang w:val="sr-Cyrl-RS"/>
        </w:rPr>
        <w:t xml:space="preserve">преко Портала еУправа и других портала </w:t>
      </w:r>
      <w:r w:rsidRPr="00F745C7">
        <w:rPr>
          <w:rFonts w:ascii="Times New Roman" w:hAnsi="Times New Roman" w:cs="Times New Roman"/>
          <w:noProof/>
          <w:color w:val="000000"/>
          <w:sz w:val="24"/>
          <w:szCs w:val="24"/>
          <w:lang w:val="sr-Cyrl-RS"/>
        </w:rPr>
        <w:t>Писарница врши аутоматско евидентирање предмета.</w:t>
      </w:r>
    </w:p>
    <w:p w14:paraId="369F585B" w14:textId="2411898E" w:rsidR="00641D4D" w:rsidRPr="00F745C7" w:rsidRDefault="00FE77D2"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 xml:space="preserve">Ако је </w:t>
      </w:r>
      <w:r w:rsidR="00AE1155" w:rsidRPr="00F745C7">
        <w:rPr>
          <w:rFonts w:ascii="Times New Roman" w:hAnsi="Times New Roman" w:cs="Times New Roman"/>
          <w:noProof/>
          <w:color w:val="000000"/>
          <w:sz w:val="24"/>
          <w:szCs w:val="24"/>
          <w:lang w:val="sr-Cyrl-RS"/>
        </w:rPr>
        <w:t xml:space="preserve">поднесак </w:t>
      </w:r>
      <w:r w:rsidRPr="00F745C7">
        <w:rPr>
          <w:rFonts w:ascii="Times New Roman" w:hAnsi="Times New Roman" w:cs="Times New Roman"/>
          <w:noProof/>
          <w:color w:val="000000"/>
          <w:sz w:val="24"/>
          <w:szCs w:val="24"/>
          <w:lang w:val="sr-Cyrl-RS"/>
        </w:rPr>
        <w:t xml:space="preserve">предат у папирном облику, </w:t>
      </w:r>
      <w:r w:rsidR="00641D4D" w:rsidRPr="00F745C7">
        <w:rPr>
          <w:rFonts w:ascii="Times New Roman" w:hAnsi="Times New Roman" w:cs="Times New Roman"/>
          <w:noProof/>
          <w:color w:val="000000"/>
          <w:sz w:val="24"/>
          <w:szCs w:val="24"/>
          <w:lang w:val="sr-Cyrl-RS"/>
        </w:rPr>
        <w:t xml:space="preserve">писар </w:t>
      </w:r>
      <w:r w:rsidR="00BC03EC" w:rsidRPr="00F745C7">
        <w:rPr>
          <w:rFonts w:ascii="Times New Roman" w:hAnsi="Times New Roman" w:cs="Times New Roman"/>
          <w:noProof/>
          <w:color w:val="000000"/>
          <w:sz w:val="24"/>
          <w:szCs w:val="24"/>
          <w:lang w:val="sr-Cyrl-RS"/>
        </w:rPr>
        <w:t xml:space="preserve">се упознаје са садржином поднеска и </w:t>
      </w:r>
      <w:r w:rsidR="00641D4D" w:rsidRPr="00F745C7">
        <w:rPr>
          <w:rFonts w:ascii="Times New Roman" w:hAnsi="Times New Roman" w:cs="Times New Roman"/>
          <w:noProof/>
          <w:color w:val="000000"/>
          <w:sz w:val="24"/>
          <w:szCs w:val="24"/>
          <w:lang w:val="sr-Cyrl-RS"/>
        </w:rPr>
        <w:t>у Писарници формира</w:t>
      </w:r>
      <w:r w:rsidR="004F0766" w:rsidRPr="00F745C7">
        <w:rPr>
          <w:rFonts w:ascii="Times New Roman" w:hAnsi="Times New Roman" w:cs="Times New Roman"/>
          <w:noProof/>
          <w:color w:val="000000"/>
          <w:sz w:val="24"/>
          <w:szCs w:val="24"/>
          <w:lang w:val="sr-Cyrl-RS"/>
        </w:rPr>
        <w:t xml:space="preserve"> предмет</w:t>
      </w:r>
      <w:r w:rsidR="00641D4D" w:rsidRPr="00F745C7">
        <w:rPr>
          <w:rFonts w:ascii="Times New Roman" w:hAnsi="Times New Roman" w:cs="Times New Roman"/>
          <w:noProof/>
          <w:color w:val="000000"/>
          <w:sz w:val="24"/>
          <w:szCs w:val="24"/>
          <w:lang w:val="sr-Cyrl-RS"/>
        </w:rPr>
        <w:t xml:space="preserve"> уписуј</w:t>
      </w:r>
      <w:r w:rsidR="00BC03EC" w:rsidRPr="00F745C7">
        <w:rPr>
          <w:rFonts w:ascii="Times New Roman" w:hAnsi="Times New Roman" w:cs="Times New Roman"/>
          <w:noProof/>
          <w:color w:val="000000"/>
          <w:sz w:val="24"/>
          <w:szCs w:val="24"/>
          <w:lang w:val="sr-Cyrl-RS"/>
        </w:rPr>
        <w:t>ући</w:t>
      </w:r>
      <w:r w:rsidR="00641D4D" w:rsidRPr="00F745C7">
        <w:rPr>
          <w:rFonts w:ascii="Times New Roman" w:hAnsi="Times New Roman" w:cs="Times New Roman"/>
          <w:noProof/>
          <w:color w:val="000000"/>
          <w:sz w:val="24"/>
          <w:szCs w:val="24"/>
          <w:lang w:val="sr-Cyrl-RS"/>
        </w:rPr>
        <w:t xml:space="preserve"> га у јединствену евиденцију</w:t>
      </w:r>
      <w:r w:rsidR="00313D85" w:rsidRPr="00F745C7">
        <w:rPr>
          <w:rFonts w:ascii="Times New Roman" w:hAnsi="Times New Roman" w:cs="Times New Roman"/>
          <w:noProof/>
          <w:color w:val="000000"/>
          <w:sz w:val="24"/>
          <w:szCs w:val="24"/>
          <w:lang w:val="sr-Cyrl-RS"/>
        </w:rPr>
        <w:t xml:space="preserve"> предмет</w:t>
      </w:r>
      <w:r w:rsidR="00641D4D" w:rsidRPr="00F745C7">
        <w:rPr>
          <w:rFonts w:ascii="Times New Roman" w:hAnsi="Times New Roman" w:cs="Times New Roman"/>
          <w:noProof/>
          <w:color w:val="000000"/>
          <w:sz w:val="24"/>
          <w:szCs w:val="24"/>
          <w:lang w:val="sr-Cyrl-RS"/>
        </w:rPr>
        <w:t>а</w:t>
      </w:r>
      <w:r w:rsidR="005F5976" w:rsidRPr="00F745C7">
        <w:rPr>
          <w:rFonts w:ascii="Times New Roman" w:hAnsi="Times New Roman" w:cs="Times New Roman"/>
          <w:noProof/>
          <w:sz w:val="24"/>
          <w:szCs w:val="24"/>
          <w:lang w:val="sr-Cyrl-RS"/>
        </w:rPr>
        <w:t>.</w:t>
      </w:r>
    </w:p>
    <w:p w14:paraId="41E52A28" w14:textId="43172EDA" w:rsidR="00C86F8C" w:rsidRPr="00F745C7" w:rsidRDefault="00C86F8C"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sz w:val="24"/>
          <w:szCs w:val="24"/>
          <w:lang w:val="sr-Cyrl-RS"/>
        </w:rPr>
        <w:t>Након формирања, Писарница додељује предмету статус „формиран предмет“</w:t>
      </w:r>
      <w:r w:rsidR="00AC365C" w:rsidRPr="00F745C7">
        <w:rPr>
          <w:rFonts w:ascii="Times New Roman" w:hAnsi="Times New Roman" w:cs="Times New Roman"/>
          <w:noProof/>
          <w:sz w:val="24"/>
          <w:szCs w:val="24"/>
          <w:lang w:val="sr-Latn-RS"/>
        </w:rPr>
        <w:t xml:space="preserve">, </w:t>
      </w:r>
      <w:r w:rsidR="00AC365C" w:rsidRPr="00F745C7">
        <w:rPr>
          <w:rFonts w:ascii="Times New Roman" w:hAnsi="Times New Roman" w:cs="Times New Roman"/>
          <w:noProof/>
          <w:sz w:val="24"/>
          <w:szCs w:val="24"/>
          <w:lang w:val="sr-Cyrl-RS"/>
        </w:rPr>
        <w:t>односно „у обради” ако систем за управљање документима омогућава аутоматизовано додељивање предмета у рад обрађивачу предмета.</w:t>
      </w:r>
    </w:p>
    <w:p w14:paraId="66B1E04B" w14:textId="631EF12B" w:rsidR="00281A78" w:rsidRDefault="00281A78"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Документарни материјал се евидентира и сврстава у пр</w:t>
      </w:r>
      <w:r w:rsidR="00750985" w:rsidRPr="00F745C7">
        <w:rPr>
          <w:rFonts w:ascii="Times New Roman" w:hAnsi="Times New Roman" w:cs="Times New Roman"/>
          <w:noProof/>
          <w:color w:val="000000"/>
          <w:sz w:val="24"/>
          <w:szCs w:val="24"/>
          <w:lang w:val="sr-Cyrl-RS"/>
        </w:rPr>
        <w:t>едмете</w:t>
      </w:r>
      <w:r w:rsidR="00FF0BBF" w:rsidRPr="00F745C7">
        <w:rPr>
          <w:rFonts w:ascii="Times New Roman" w:hAnsi="Times New Roman" w:cs="Times New Roman"/>
          <w:noProof/>
          <w:color w:val="000000"/>
          <w:sz w:val="24"/>
          <w:szCs w:val="24"/>
          <w:lang w:val="sr-Cyrl-RS"/>
        </w:rPr>
        <w:t>,</w:t>
      </w:r>
      <w:r w:rsidRPr="00F745C7">
        <w:rPr>
          <w:rFonts w:ascii="Times New Roman" w:hAnsi="Times New Roman" w:cs="Times New Roman"/>
          <w:noProof/>
          <w:color w:val="000000"/>
          <w:sz w:val="24"/>
          <w:szCs w:val="24"/>
          <w:lang w:val="sr-Cyrl-RS"/>
        </w:rPr>
        <w:t xml:space="preserve"> осим ако не захтева поступање органа. </w:t>
      </w:r>
    </w:p>
    <w:p w14:paraId="3516FB01" w14:textId="5440655C" w:rsidR="00F745C7" w:rsidRDefault="00F745C7" w:rsidP="00F56A7A">
      <w:pPr>
        <w:spacing w:after="0" w:line="240" w:lineRule="auto"/>
        <w:ind w:firstLine="720"/>
        <w:jc w:val="both"/>
        <w:rPr>
          <w:rFonts w:ascii="Times New Roman" w:hAnsi="Times New Roman" w:cs="Times New Roman"/>
          <w:noProof/>
          <w:color w:val="000000"/>
          <w:sz w:val="24"/>
          <w:szCs w:val="24"/>
          <w:lang w:val="sr-Cyrl-RS"/>
        </w:rPr>
      </w:pPr>
    </w:p>
    <w:p w14:paraId="457D5A08" w14:textId="55E80A43" w:rsidR="00F745C7" w:rsidRDefault="00F745C7" w:rsidP="00F56A7A">
      <w:pPr>
        <w:spacing w:after="0" w:line="240" w:lineRule="auto"/>
        <w:ind w:firstLine="720"/>
        <w:jc w:val="both"/>
        <w:rPr>
          <w:rFonts w:ascii="Times New Roman" w:hAnsi="Times New Roman" w:cs="Times New Roman"/>
          <w:noProof/>
          <w:color w:val="000000"/>
          <w:sz w:val="24"/>
          <w:szCs w:val="24"/>
          <w:lang w:val="sr-Cyrl-RS"/>
        </w:rPr>
      </w:pPr>
    </w:p>
    <w:p w14:paraId="41DE91CB" w14:textId="77777777" w:rsidR="00F745C7" w:rsidRPr="00F745C7" w:rsidRDefault="00F745C7" w:rsidP="00F56A7A">
      <w:pPr>
        <w:spacing w:after="0" w:line="240" w:lineRule="auto"/>
        <w:ind w:firstLine="720"/>
        <w:jc w:val="both"/>
        <w:rPr>
          <w:rFonts w:ascii="Times New Roman" w:hAnsi="Times New Roman" w:cs="Times New Roman"/>
          <w:noProof/>
          <w:color w:val="000000"/>
          <w:sz w:val="24"/>
          <w:szCs w:val="24"/>
          <w:lang w:val="sr-Cyrl-RS"/>
        </w:rPr>
      </w:pPr>
    </w:p>
    <w:p w14:paraId="1072D6EE" w14:textId="6DC3C890" w:rsidR="0075017C" w:rsidRPr="00F745C7" w:rsidRDefault="00641D4D"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Евиденција из става 1. овог члана</w:t>
      </w:r>
      <w:r w:rsidR="00313D85" w:rsidRPr="00F745C7">
        <w:rPr>
          <w:rFonts w:ascii="Times New Roman" w:hAnsi="Times New Roman" w:cs="Times New Roman"/>
          <w:noProof/>
          <w:color w:val="000000"/>
          <w:sz w:val="24"/>
          <w:szCs w:val="24"/>
          <w:lang w:val="sr-Cyrl-RS"/>
        </w:rPr>
        <w:t xml:space="preserve"> </w:t>
      </w:r>
      <w:r w:rsidR="002F70BC" w:rsidRPr="00F745C7">
        <w:rPr>
          <w:rFonts w:ascii="Times New Roman" w:hAnsi="Times New Roman" w:cs="Times New Roman"/>
          <w:noProof/>
          <w:color w:val="000000"/>
          <w:sz w:val="24"/>
          <w:szCs w:val="24"/>
          <w:lang w:val="sr-Cyrl-RS"/>
        </w:rPr>
        <w:t>садржи:</w:t>
      </w:r>
    </w:p>
    <w:p w14:paraId="20AC1DAA" w14:textId="50385829" w:rsidR="005B49EF" w:rsidRPr="00F745C7" w:rsidRDefault="00313D85" w:rsidP="00F56A7A">
      <w:pPr>
        <w:pStyle w:val="ListParagraph"/>
        <w:numPr>
          <w:ilvl w:val="0"/>
          <w:numId w:val="14"/>
        </w:numPr>
        <w:spacing w:after="0" w:line="240" w:lineRule="auto"/>
        <w:ind w:left="1134" w:hanging="425"/>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јединствену идентификациону ознаку предмета која садржи</w:t>
      </w:r>
      <w:r w:rsidR="00EC0EDE" w:rsidRPr="00F745C7">
        <w:rPr>
          <w:rFonts w:ascii="Times New Roman" w:hAnsi="Times New Roman" w:cs="Times New Roman"/>
          <w:noProof/>
          <w:color w:val="000000"/>
          <w:sz w:val="24"/>
          <w:szCs w:val="24"/>
          <w:lang w:val="sr-Cyrl-RS"/>
        </w:rPr>
        <w:t>:</w:t>
      </w:r>
      <w:r w:rsidRPr="00F745C7">
        <w:rPr>
          <w:rFonts w:ascii="Times New Roman" w:hAnsi="Times New Roman" w:cs="Times New Roman"/>
          <w:noProof/>
          <w:color w:val="000000"/>
          <w:sz w:val="24"/>
          <w:szCs w:val="24"/>
          <w:lang w:val="sr-Cyrl-RS"/>
        </w:rPr>
        <w:t xml:space="preserve"> </w:t>
      </w:r>
      <w:r w:rsidR="00AE1155" w:rsidRPr="00F745C7">
        <w:rPr>
          <w:rFonts w:ascii="Times New Roman" w:hAnsi="Times New Roman" w:cs="Times New Roman"/>
          <w:noProof/>
          <w:sz w:val="24"/>
          <w:szCs w:val="24"/>
          <w:lang w:val="sr-Cyrl-RS"/>
        </w:rPr>
        <w:t xml:space="preserve">јединствену идентификациону ознаку </w:t>
      </w:r>
      <w:r w:rsidR="001624C0" w:rsidRPr="00F745C7">
        <w:rPr>
          <w:rFonts w:ascii="Times New Roman" w:hAnsi="Times New Roman" w:cs="Times New Roman"/>
          <w:noProof/>
          <w:color w:val="000000"/>
          <w:sz w:val="24"/>
          <w:szCs w:val="24"/>
          <w:lang w:val="sr-Cyrl-RS"/>
        </w:rPr>
        <w:t>поднеска из члана 7</w:t>
      </w:r>
      <w:r w:rsidRPr="00F745C7">
        <w:rPr>
          <w:rFonts w:ascii="Times New Roman" w:hAnsi="Times New Roman" w:cs="Times New Roman"/>
          <w:noProof/>
          <w:color w:val="000000"/>
          <w:sz w:val="24"/>
          <w:szCs w:val="24"/>
          <w:lang w:val="sr-Cyrl-RS"/>
        </w:rPr>
        <w:t xml:space="preserve">. став 1. и </w:t>
      </w:r>
      <w:r w:rsidR="00555798" w:rsidRPr="00F745C7">
        <w:rPr>
          <w:rFonts w:ascii="Times New Roman" w:hAnsi="Times New Roman" w:cs="Times New Roman"/>
          <w:noProof/>
          <w:color w:val="000000"/>
          <w:sz w:val="24"/>
          <w:szCs w:val="24"/>
          <w:lang w:val="sr-Cyrl-RS"/>
        </w:rPr>
        <w:t xml:space="preserve">јединствену класификациону ознаку, </w:t>
      </w:r>
      <w:r w:rsidRPr="00F745C7">
        <w:rPr>
          <w:rFonts w:ascii="Times New Roman" w:hAnsi="Times New Roman" w:cs="Times New Roman"/>
          <w:noProof/>
          <w:color w:val="000000"/>
          <w:sz w:val="24"/>
          <w:szCs w:val="24"/>
          <w:lang w:val="sr-Cyrl-RS"/>
        </w:rPr>
        <w:t>идентификациону ознаку органа</w:t>
      </w:r>
      <w:r w:rsidR="00EC0EDE" w:rsidRPr="00F745C7">
        <w:rPr>
          <w:rFonts w:ascii="Times New Roman" w:hAnsi="Times New Roman" w:cs="Times New Roman"/>
          <w:noProof/>
          <w:color w:val="000000"/>
          <w:sz w:val="24"/>
          <w:szCs w:val="24"/>
          <w:lang w:val="sr-Cyrl-RS"/>
        </w:rPr>
        <w:t>, односно организационе јединице;</w:t>
      </w:r>
    </w:p>
    <w:p w14:paraId="05FAB4E4" w14:textId="57EC6A19" w:rsidR="00641D4D" w:rsidRPr="00F745C7" w:rsidRDefault="00313D85" w:rsidP="00F56A7A">
      <w:pPr>
        <w:pStyle w:val="ListParagraph"/>
        <w:numPr>
          <w:ilvl w:val="0"/>
          <w:numId w:val="14"/>
        </w:numPr>
        <w:spacing w:after="0" w:line="240" w:lineRule="auto"/>
        <w:ind w:left="1134" w:hanging="425"/>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јединствену </w:t>
      </w:r>
      <w:r w:rsidR="00555798" w:rsidRPr="00F745C7">
        <w:rPr>
          <w:rFonts w:ascii="Times New Roman" w:hAnsi="Times New Roman" w:cs="Times New Roman"/>
          <w:noProof/>
          <w:sz w:val="24"/>
          <w:szCs w:val="24"/>
          <w:lang w:val="sr-Cyrl-RS"/>
        </w:rPr>
        <w:t xml:space="preserve">идентификациону ознаку </w:t>
      </w:r>
      <w:r w:rsidR="00555798" w:rsidRPr="00F745C7">
        <w:rPr>
          <w:rFonts w:ascii="Times New Roman" w:hAnsi="Times New Roman" w:cs="Times New Roman"/>
          <w:noProof/>
          <w:color w:val="000000"/>
          <w:sz w:val="24"/>
          <w:szCs w:val="24"/>
          <w:lang w:val="sr-Cyrl-RS"/>
        </w:rPr>
        <w:t xml:space="preserve">поднеска, односно акта </w:t>
      </w:r>
      <w:r w:rsidRPr="00F745C7">
        <w:rPr>
          <w:rFonts w:ascii="Times New Roman" w:hAnsi="Times New Roman" w:cs="Times New Roman"/>
          <w:noProof/>
          <w:color w:val="000000"/>
          <w:sz w:val="24"/>
          <w:szCs w:val="24"/>
          <w:lang w:val="sr-Cyrl-RS"/>
        </w:rPr>
        <w:t xml:space="preserve">и </w:t>
      </w:r>
      <w:r w:rsidR="008C484A" w:rsidRPr="00F745C7">
        <w:rPr>
          <w:rFonts w:ascii="Times New Roman" w:hAnsi="Times New Roman" w:cs="Times New Roman"/>
          <w:noProof/>
          <w:color w:val="000000"/>
          <w:sz w:val="24"/>
          <w:szCs w:val="24"/>
          <w:lang w:val="sr-Cyrl-RS"/>
        </w:rPr>
        <w:t xml:space="preserve">податке о документарном материјалу у оквиру предмета и то: назив категорије </w:t>
      </w:r>
      <w:r w:rsidR="008C484A" w:rsidRPr="00F745C7">
        <w:rPr>
          <w:rFonts w:ascii="Times New Roman" w:hAnsi="Times New Roman" w:cs="Times New Roman"/>
          <w:noProof/>
          <w:sz w:val="24"/>
          <w:szCs w:val="24"/>
          <w:lang w:val="sr-Cyrl-RS"/>
        </w:rPr>
        <w:t xml:space="preserve">документарног материјала и рок чувања, изворни облик (папирни, електронски), начин </w:t>
      </w:r>
      <w:r w:rsidR="00494876" w:rsidRPr="00F745C7">
        <w:rPr>
          <w:rFonts w:ascii="Times New Roman" w:hAnsi="Times New Roman" w:cs="Times New Roman"/>
          <w:noProof/>
          <w:sz w:val="24"/>
          <w:szCs w:val="24"/>
          <w:lang w:val="sr-Cyrl-RS"/>
        </w:rPr>
        <w:t xml:space="preserve">комуницирања </w:t>
      </w:r>
      <w:r w:rsidR="0058118E" w:rsidRPr="00F745C7">
        <w:rPr>
          <w:rFonts w:ascii="Times New Roman" w:hAnsi="Times New Roman" w:cs="Times New Roman"/>
          <w:noProof/>
          <w:sz w:val="24"/>
          <w:szCs w:val="24"/>
          <w:lang w:val="sr-Cyrl-RS"/>
        </w:rPr>
        <w:t>(преко портала, адресе електронске поште, непосредно</w:t>
      </w:r>
      <w:r w:rsidR="00FF0BBF" w:rsidRPr="00F745C7">
        <w:rPr>
          <w:rFonts w:ascii="Times New Roman" w:hAnsi="Times New Roman" w:cs="Times New Roman"/>
          <w:noProof/>
          <w:sz w:val="24"/>
          <w:szCs w:val="24"/>
          <w:lang w:val="sr-Cyrl-RS"/>
        </w:rPr>
        <w:t xml:space="preserve"> и др</w:t>
      </w:r>
      <w:r w:rsidR="0058118E" w:rsidRPr="00F745C7">
        <w:rPr>
          <w:rFonts w:ascii="Times New Roman" w:hAnsi="Times New Roman" w:cs="Times New Roman"/>
          <w:noProof/>
          <w:sz w:val="24"/>
          <w:szCs w:val="24"/>
          <w:lang w:val="sr-Cyrl-RS"/>
        </w:rPr>
        <w:t>)</w:t>
      </w:r>
      <w:r w:rsidR="00F02D84" w:rsidRPr="00F745C7">
        <w:rPr>
          <w:rFonts w:ascii="Times New Roman" w:hAnsi="Times New Roman" w:cs="Times New Roman"/>
          <w:noProof/>
          <w:sz w:val="24"/>
          <w:szCs w:val="24"/>
          <w:lang w:val="sr-Cyrl-RS"/>
        </w:rPr>
        <w:t xml:space="preserve">, </w:t>
      </w:r>
      <w:r w:rsidR="008C484A" w:rsidRPr="00F745C7">
        <w:rPr>
          <w:rFonts w:ascii="Times New Roman" w:hAnsi="Times New Roman" w:cs="Times New Roman"/>
          <w:noProof/>
          <w:sz w:val="24"/>
          <w:szCs w:val="24"/>
          <w:lang w:val="sr-Cyrl-RS"/>
        </w:rPr>
        <w:t xml:space="preserve">датум и време </w:t>
      </w:r>
      <w:r w:rsidR="00281A78" w:rsidRPr="00F745C7">
        <w:rPr>
          <w:rFonts w:ascii="Times New Roman" w:hAnsi="Times New Roman" w:cs="Times New Roman"/>
          <w:noProof/>
          <w:sz w:val="24"/>
          <w:szCs w:val="24"/>
          <w:lang w:val="sr-Cyrl-RS"/>
        </w:rPr>
        <w:t>подношења</w:t>
      </w:r>
      <w:r w:rsidR="00F02D84" w:rsidRPr="00F745C7">
        <w:rPr>
          <w:rFonts w:ascii="Times New Roman" w:hAnsi="Times New Roman" w:cs="Times New Roman"/>
          <w:noProof/>
          <w:sz w:val="24"/>
          <w:szCs w:val="24"/>
          <w:lang w:val="sr-Cyrl-RS"/>
        </w:rPr>
        <w:t xml:space="preserve"> и евидентирања</w:t>
      </w:r>
      <w:r w:rsidR="008C484A" w:rsidRPr="00F745C7">
        <w:rPr>
          <w:rFonts w:ascii="Times New Roman" w:hAnsi="Times New Roman" w:cs="Times New Roman"/>
          <w:noProof/>
          <w:sz w:val="24"/>
          <w:szCs w:val="24"/>
          <w:lang w:val="sr-Cyrl-RS"/>
        </w:rPr>
        <w:t>, да ли је и када израђен препис документа</w:t>
      </w:r>
      <w:r w:rsidR="00EC0EDE" w:rsidRPr="00F745C7">
        <w:rPr>
          <w:rFonts w:ascii="Times New Roman" w:hAnsi="Times New Roman" w:cs="Times New Roman"/>
          <w:noProof/>
          <w:sz w:val="24"/>
          <w:szCs w:val="24"/>
          <w:lang w:val="sr-Cyrl-RS"/>
        </w:rPr>
        <w:t>;</w:t>
      </w:r>
    </w:p>
    <w:p w14:paraId="7DFA2FCB" w14:textId="23AF1BF9" w:rsidR="00641D4D" w:rsidRPr="00F745C7" w:rsidRDefault="002F70BC" w:rsidP="00F56A7A">
      <w:pPr>
        <w:pStyle w:val="ListParagraph"/>
        <w:numPr>
          <w:ilvl w:val="0"/>
          <w:numId w:val="14"/>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податке о предмету и то:</w:t>
      </w:r>
      <w:r w:rsidR="00B341A0" w:rsidRPr="00F745C7">
        <w:rPr>
          <w:rFonts w:ascii="Times New Roman" w:hAnsi="Times New Roman" w:cs="Times New Roman"/>
          <w:noProof/>
          <w:sz w:val="24"/>
          <w:szCs w:val="24"/>
          <w:lang w:val="sr-Cyrl-RS"/>
        </w:rPr>
        <w:t xml:space="preserve"> </w:t>
      </w:r>
      <w:r w:rsidR="00BA4667" w:rsidRPr="00F745C7">
        <w:rPr>
          <w:rFonts w:ascii="Times New Roman" w:hAnsi="Times New Roman" w:cs="Times New Roman"/>
          <w:noProof/>
          <w:sz w:val="24"/>
          <w:szCs w:val="24"/>
          <w:lang w:val="sr-Cyrl-RS"/>
        </w:rPr>
        <w:t>начин покретања поступка</w:t>
      </w:r>
      <w:r w:rsidR="00FF0BBF" w:rsidRPr="00F745C7">
        <w:rPr>
          <w:rFonts w:ascii="Times New Roman" w:hAnsi="Times New Roman" w:cs="Times New Roman"/>
          <w:noProof/>
          <w:sz w:val="24"/>
          <w:szCs w:val="24"/>
          <w:lang w:val="sr-Cyrl-RS"/>
        </w:rPr>
        <w:t xml:space="preserve"> (захтевом</w:t>
      </w:r>
      <w:r w:rsidR="00E662CD" w:rsidRPr="00F745C7">
        <w:rPr>
          <w:rFonts w:ascii="Times New Roman" w:hAnsi="Times New Roman" w:cs="Times New Roman"/>
          <w:noProof/>
          <w:sz w:val="24"/>
          <w:szCs w:val="24"/>
          <w:lang w:val="sr-Cyrl-RS"/>
        </w:rPr>
        <w:t xml:space="preserve"> или по службеној дужности)</w:t>
      </w:r>
      <w:r w:rsidR="00BA4667" w:rsidRPr="00F745C7">
        <w:rPr>
          <w:rFonts w:ascii="Times New Roman" w:hAnsi="Times New Roman" w:cs="Times New Roman"/>
          <w:noProof/>
          <w:sz w:val="24"/>
          <w:szCs w:val="24"/>
          <w:lang w:val="sr-Cyrl-RS"/>
        </w:rPr>
        <w:t xml:space="preserve">, </w:t>
      </w:r>
      <w:r w:rsidR="002E4E1E" w:rsidRPr="00F745C7">
        <w:rPr>
          <w:rFonts w:ascii="Times New Roman" w:hAnsi="Times New Roman" w:cs="Times New Roman"/>
          <w:noProof/>
          <w:sz w:val="24"/>
          <w:szCs w:val="24"/>
          <w:lang w:val="sr-Cyrl-RS"/>
        </w:rPr>
        <w:t xml:space="preserve">врста поступка (поступање у вези са решавањем у управним стварима, вршење управних радњи, управни уговори, гарантни акти, пружање јавних услуга), </w:t>
      </w:r>
      <w:r w:rsidRPr="00F745C7">
        <w:rPr>
          <w:rFonts w:ascii="Times New Roman" w:hAnsi="Times New Roman" w:cs="Times New Roman"/>
          <w:noProof/>
          <w:sz w:val="24"/>
          <w:szCs w:val="24"/>
          <w:lang w:val="sr-Cyrl-RS"/>
        </w:rPr>
        <w:t xml:space="preserve">назив поступка, </w:t>
      </w:r>
      <w:r w:rsidR="00C26D96" w:rsidRPr="00F745C7">
        <w:rPr>
          <w:rFonts w:ascii="Times New Roman" w:hAnsi="Times New Roman" w:cs="Times New Roman"/>
          <w:noProof/>
          <w:sz w:val="24"/>
          <w:szCs w:val="24"/>
          <w:lang w:val="sr-Cyrl-RS"/>
        </w:rPr>
        <w:t xml:space="preserve">датум и </w:t>
      </w:r>
      <w:r w:rsidR="00CB0E94" w:rsidRPr="00F745C7">
        <w:rPr>
          <w:rFonts w:ascii="Times New Roman" w:hAnsi="Times New Roman" w:cs="Times New Roman"/>
          <w:noProof/>
          <w:sz w:val="24"/>
          <w:szCs w:val="24"/>
          <w:lang w:val="sr-Cyrl-RS"/>
        </w:rPr>
        <w:t>време</w:t>
      </w:r>
      <w:r w:rsidRPr="00F745C7">
        <w:rPr>
          <w:rFonts w:ascii="Times New Roman" w:hAnsi="Times New Roman" w:cs="Times New Roman"/>
          <w:noProof/>
          <w:sz w:val="24"/>
          <w:szCs w:val="24"/>
          <w:lang w:val="sr-Cyrl-RS"/>
        </w:rPr>
        <w:t xml:space="preserve"> </w:t>
      </w:r>
      <w:r w:rsidR="00E662CD" w:rsidRPr="00F745C7">
        <w:rPr>
          <w:rFonts w:ascii="Times New Roman" w:hAnsi="Times New Roman" w:cs="Times New Roman"/>
          <w:noProof/>
          <w:sz w:val="24"/>
          <w:szCs w:val="24"/>
          <w:lang w:val="sr-Cyrl-RS"/>
        </w:rPr>
        <w:t>евидентирања</w:t>
      </w:r>
      <w:r w:rsidR="00281A78" w:rsidRPr="00F745C7">
        <w:rPr>
          <w:rFonts w:ascii="Times New Roman" w:hAnsi="Times New Roman" w:cs="Times New Roman"/>
          <w:noProof/>
          <w:sz w:val="24"/>
          <w:szCs w:val="24"/>
          <w:lang w:val="sr-Cyrl-RS"/>
        </w:rPr>
        <w:t xml:space="preserve"> и промене статуса предмета, </w:t>
      </w:r>
      <w:r w:rsidR="004F6B34" w:rsidRPr="00F745C7">
        <w:rPr>
          <w:rFonts w:ascii="Times New Roman" w:hAnsi="Times New Roman" w:cs="Times New Roman"/>
          <w:noProof/>
          <w:sz w:val="24"/>
          <w:szCs w:val="24"/>
          <w:lang w:val="sr-Cyrl-RS"/>
        </w:rPr>
        <w:t>рок</w:t>
      </w:r>
      <w:r w:rsidR="00694911" w:rsidRPr="00F745C7">
        <w:rPr>
          <w:rFonts w:ascii="Times New Roman" w:hAnsi="Times New Roman" w:cs="Times New Roman"/>
          <w:noProof/>
          <w:sz w:val="24"/>
          <w:szCs w:val="24"/>
          <w:lang w:val="sr-Cyrl-RS"/>
        </w:rPr>
        <w:t xml:space="preserve"> за решавање</w:t>
      </w:r>
      <w:r w:rsidR="004F6B34" w:rsidRPr="00F745C7">
        <w:rPr>
          <w:rFonts w:ascii="Times New Roman" w:hAnsi="Times New Roman" w:cs="Times New Roman"/>
          <w:noProof/>
          <w:sz w:val="24"/>
          <w:szCs w:val="24"/>
          <w:lang w:val="sr-Cyrl-RS"/>
        </w:rPr>
        <w:t xml:space="preserve">, </w:t>
      </w:r>
      <w:r w:rsidR="00B36FB3" w:rsidRPr="00F745C7">
        <w:rPr>
          <w:rFonts w:ascii="Times New Roman" w:hAnsi="Times New Roman" w:cs="Times New Roman"/>
          <w:noProof/>
          <w:sz w:val="24"/>
          <w:szCs w:val="24"/>
          <w:lang w:val="sr-Cyrl-RS"/>
        </w:rPr>
        <w:t>ознака везе са предметом,</w:t>
      </w:r>
      <w:r w:rsidR="004F6B34" w:rsidRPr="00F745C7">
        <w:rPr>
          <w:rFonts w:ascii="Times New Roman" w:hAnsi="Times New Roman" w:cs="Times New Roman"/>
          <w:noProof/>
          <w:sz w:val="24"/>
          <w:szCs w:val="24"/>
          <w:lang w:val="sr-Cyrl-RS"/>
        </w:rPr>
        <w:t xml:space="preserve"> </w:t>
      </w:r>
      <w:r w:rsidR="001007FD" w:rsidRPr="00F745C7">
        <w:rPr>
          <w:rFonts w:ascii="Times New Roman" w:hAnsi="Times New Roman" w:cs="Times New Roman"/>
          <w:noProof/>
          <w:sz w:val="24"/>
          <w:szCs w:val="24"/>
          <w:lang w:val="sr-Cyrl-RS"/>
        </w:rPr>
        <w:t>статус (</w:t>
      </w:r>
      <w:r w:rsidR="00FF0BBF" w:rsidRPr="00F745C7">
        <w:rPr>
          <w:rFonts w:ascii="Times New Roman" w:hAnsi="Times New Roman" w:cs="Times New Roman"/>
          <w:noProof/>
          <w:sz w:val="24"/>
          <w:szCs w:val="24"/>
          <w:lang w:val="sr-Cyrl-RS"/>
        </w:rPr>
        <w:t>формиран</w:t>
      </w:r>
      <w:r w:rsidR="006D2F5D" w:rsidRPr="00F745C7">
        <w:rPr>
          <w:rFonts w:ascii="Times New Roman" w:hAnsi="Times New Roman" w:cs="Times New Roman"/>
          <w:noProof/>
          <w:sz w:val="24"/>
          <w:szCs w:val="24"/>
          <w:lang w:val="sr-Cyrl-RS"/>
        </w:rPr>
        <w:t xml:space="preserve">, у </w:t>
      </w:r>
      <w:r w:rsidR="00266ACC" w:rsidRPr="00F745C7">
        <w:rPr>
          <w:rFonts w:ascii="Times New Roman" w:hAnsi="Times New Roman" w:cs="Times New Roman"/>
          <w:noProof/>
          <w:sz w:val="24"/>
          <w:szCs w:val="24"/>
          <w:lang w:val="sr-Cyrl-RS"/>
        </w:rPr>
        <w:t>обради</w:t>
      </w:r>
      <w:r w:rsidR="006D2F5D" w:rsidRPr="00F745C7">
        <w:rPr>
          <w:rFonts w:ascii="Times New Roman" w:hAnsi="Times New Roman" w:cs="Times New Roman"/>
          <w:noProof/>
          <w:sz w:val="24"/>
          <w:szCs w:val="24"/>
          <w:lang w:val="sr-Cyrl-RS"/>
        </w:rPr>
        <w:t>, прекинут, обустављен, одбачен, решен, архивиран</w:t>
      </w:r>
      <w:r w:rsidR="001007FD" w:rsidRPr="00F745C7">
        <w:rPr>
          <w:rFonts w:ascii="Times New Roman" w:hAnsi="Times New Roman" w:cs="Times New Roman"/>
          <w:noProof/>
          <w:sz w:val="24"/>
          <w:szCs w:val="24"/>
          <w:lang w:val="sr-Cyrl-RS"/>
        </w:rPr>
        <w:t>)</w:t>
      </w:r>
      <w:r w:rsidR="004F6B34" w:rsidRPr="00F745C7">
        <w:rPr>
          <w:rFonts w:ascii="Times New Roman" w:hAnsi="Times New Roman" w:cs="Times New Roman"/>
          <w:noProof/>
          <w:sz w:val="24"/>
          <w:szCs w:val="24"/>
          <w:lang w:val="sr-Cyrl-RS"/>
        </w:rPr>
        <w:t xml:space="preserve"> и исход решавања предмета</w:t>
      </w:r>
      <w:r w:rsidR="00E8313D" w:rsidRPr="00F745C7">
        <w:rPr>
          <w:rFonts w:ascii="Times New Roman" w:hAnsi="Times New Roman" w:cs="Times New Roman"/>
          <w:noProof/>
          <w:sz w:val="24"/>
          <w:szCs w:val="24"/>
          <w:lang w:val="sr-Cyrl-RS"/>
        </w:rPr>
        <w:t xml:space="preserve"> </w:t>
      </w:r>
      <w:r w:rsidR="00220B6B" w:rsidRPr="00F745C7">
        <w:rPr>
          <w:rFonts w:ascii="Times New Roman" w:hAnsi="Times New Roman" w:cs="Times New Roman"/>
          <w:sz w:val="24"/>
          <w:szCs w:val="24"/>
          <w:lang w:val="sr-Cyrl-RS"/>
        </w:rPr>
        <w:t>(по службеној дужности: обустављен, решен, није решен, по захтеву странке: одбачен, одбијен, решен, није решен, обустављен)</w:t>
      </w:r>
      <w:r w:rsidR="00494651" w:rsidRPr="00F745C7">
        <w:rPr>
          <w:rFonts w:ascii="Times New Roman" w:hAnsi="Times New Roman" w:cs="Times New Roman"/>
          <w:noProof/>
          <w:sz w:val="24"/>
          <w:szCs w:val="24"/>
          <w:lang w:val="sr-Cyrl-RS"/>
        </w:rPr>
        <w:t xml:space="preserve"> и време архивирања предмета</w:t>
      </w:r>
      <w:r w:rsidR="00C43F9F" w:rsidRPr="00F745C7">
        <w:rPr>
          <w:rFonts w:ascii="Times New Roman" w:hAnsi="Times New Roman" w:cs="Times New Roman"/>
          <w:noProof/>
          <w:sz w:val="24"/>
          <w:szCs w:val="24"/>
          <w:lang w:val="sr-Cyrl-RS"/>
        </w:rPr>
        <w:t>;</w:t>
      </w:r>
    </w:p>
    <w:p w14:paraId="0914DD7A" w14:textId="24560066" w:rsidR="00293031" w:rsidRPr="00F745C7" w:rsidRDefault="00293031" w:rsidP="00F56A7A">
      <w:pPr>
        <w:pStyle w:val="ListParagraph"/>
        <w:numPr>
          <w:ilvl w:val="0"/>
          <w:numId w:val="14"/>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податке о учеснику, и то: јединствени матични број грађана, лично име, адресу пребивалишта физичког лица, односно порески идентификациони број (ПИБ) и матични број, назив и седиште правног лица, односно назив и седиште органа; контакт податке, односно број мобилног телефона и адресу електронске поште</w:t>
      </w:r>
      <w:r w:rsidRPr="00F745C7">
        <w:rPr>
          <w:rFonts w:ascii="Times New Roman" w:hAnsi="Times New Roman" w:cs="Times New Roman"/>
          <w:noProof/>
          <w:sz w:val="24"/>
          <w:szCs w:val="24"/>
          <w:lang w:val="sr-Latn-RS"/>
        </w:rPr>
        <w:t xml:space="preserve">, </w:t>
      </w:r>
      <w:r w:rsidRPr="00F745C7">
        <w:rPr>
          <w:rFonts w:ascii="Times New Roman" w:hAnsi="Times New Roman" w:cs="Times New Roman"/>
          <w:noProof/>
          <w:sz w:val="24"/>
          <w:szCs w:val="24"/>
          <w:lang w:val="sr-Cyrl-RS"/>
        </w:rPr>
        <w:t>у складу са законом;</w:t>
      </w:r>
    </w:p>
    <w:p w14:paraId="007BDB3A" w14:textId="0FD0DF99" w:rsidR="004E1B48" w:rsidRPr="00F745C7" w:rsidRDefault="002F70BC" w:rsidP="00F56A7A">
      <w:pPr>
        <w:pStyle w:val="ListParagraph"/>
        <w:numPr>
          <w:ilvl w:val="0"/>
          <w:numId w:val="14"/>
        </w:numPr>
        <w:spacing w:after="0" w:line="240" w:lineRule="auto"/>
        <w:ind w:left="1134" w:hanging="425"/>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податке о органу и </w:t>
      </w:r>
      <w:r w:rsidR="00074C58" w:rsidRPr="00F745C7">
        <w:rPr>
          <w:rFonts w:ascii="Times New Roman" w:hAnsi="Times New Roman" w:cs="Times New Roman"/>
          <w:noProof/>
          <w:sz w:val="24"/>
          <w:szCs w:val="24"/>
          <w:lang w:val="sr-Cyrl-RS"/>
        </w:rPr>
        <w:t xml:space="preserve">обрађивачу </w:t>
      </w:r>
      <w:r w:rsidRPr="00F745C7">
        <w:rPr>
          <w:rFonts w:ascii="Times New Roman" w:hAnsi="Times New Roman" w:cs="Times New Roman"/>
          <w:noProof/>
          <w:sz w:val="24"/>
          <w:szCs w:val="24"/>
          <w:lang w:val="sr-Cyrl-RS"/>
        </w:rPr>
        <w:t xml:space="preserve">које обрађује предмет у том моменту, и то: назив органа, седиште, лично име, функцију и </w:t>
      </w:r>
      <w:r w:rsidR="00CA7413" w:rsidRPr="00F745C7">
        <w:rPr>
          <w:rFonts w:ascii="Times New Roman" w:hAnsi="Times New Roman" w:cs="Times New Roman"/>
          <w:noProof/>
          <w:sz w:val="24"/>
          <w:szCs w:val="24"/>
          <w:lang w:val="sr-Cyrl-RS"/>
        </w:rPr>
        <w:t xml:space="preserve">адресу </w:t>
      </w:r>
      <w:r w:rsidRPr="00F745C7">
        <w:rPr>
          <w:rFonts w:ascii="Times New Roman" w:hAnsi="Times New Roman" w:cs="Times New Roman"/>
          <w:noProof/>
          <w:sz w:val="24"/>
          <w:szCs w:val="24"/>
          <w:lang w:val="sr-Cyrl-RS"/>
        </w:rPr>
        <w:t>електронске п</w:t>
      </w:r>
      <w:r w:rsidR="00027241" w:rsidRPr="00F745C7">
        <w:rPr>
          <w:rFonts w:ascii="Times New Roman" w:hAnsi="Times New Roman" w:cs="Times New Roman"/>
          <w:noProof/>
          <w:sz w:val="24"/>
          <w:szCs w:val="24"/>
          <w:lang w:val="sr-Cyrl-RS"/>
        </w:rPr>
        <w:t>оште овлашћеног службеног лица;</w:t>
      </w:r>
      <w:r w:rsidR="008723DD" w:rsidRPr="00F745C7">
        <w:rPr>
          <w:rFonts w:ascii="Times New Roman" w:hAnsi="Times New Roman" w:cs="Times New Roman"/>
          <w:noProof/>
          <w:sz w:val="24"/>
          <w:szCs w:val="24"/>
          <w:lang w:val="sr-Cyrl-RS"/>
        </w:rPr>
        <w:t xml:space="preserve"> </w:t>
      </w:r>
    </w:p>
    <w:p w14:paraId="786AA6AD" w14:textId="51463612" w:rsidR="0075017C" w:rsidRPr="00F745C7" w:rsidRDefault="002F70BC" w:rsidP="00F56A7A">
      <w:pPr>
        <w:pStyle w:val="ListParagraph"/>
        <w:numPr>
          <w:ilvl w:val="0"/>
          <w:numId w:val="14"/>
        </w:numPr>
        <w:spacing w:after="0" w:line="240" w:lineRule="auto"/>
        <w:ind w:left="1134" w:hanging="425"/>
        <w:contextualSpacing w:val="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уложена правна средства и одлуку поводом уложених правних средстава (</w:t>
      </w:r>
      <w:r w:rsidR="00E662CD" w:rsidRPr="00F745C7">
        <w:rPr>
          <w:rFonts w:ascii="Times New Roman" w:hAnsi="Times New Roman" w:cs="Times New Roman"/>
          <w:noProof/>
          <w:color w:val="000000"/>
          <w:sz w:val="24"/>
          <w:szCs w:val="24"/>
          <w:lang w:val="sr-Cyrl-RS"/>
        </w:rPr>
        <w:t>одбачена или одбијена жалба или приговор,</w:t>
      </w:r>
      <w:r w:rsidRPr="00F745C7">
        <w:rPr>
          <w:rFonts w:ascii="Times New Roman" w:hAnsi="Times New Roman" w:cs="Times New Roman"/>
          <w:noProof/>
          <w:color w:val="000000"/>
          <w:sz w:val="24"/>
          <w:szCs w:val="24"/>
          <w:lang w:val="sr-Cyrl-RS"/>
        </w:rPr>
        <w:t xml:space="preserve"> поништено</w:t>
      </w:r>
      <w:r w:rsidR="00E662CD" w:rsidRPr="00F745C7">
        <w:rPr>
          <w:rFonts w:ascii="Times New Roman" w:hAnsi="Times New Roman" w:cs="Times New Roman"/>
          <w:noProof/>
          <w:color w:val="000000"/>
          <w:sz w:val="24"/>
          <w:szCs w:val="24"/>
          <w:lang w:val="sr-Cyrl-RS"/>
        </w:rPr>
        <w:t xml:space="preserve"> или укинуто</w:t>
      </w:r>
      <w:r w:rsidRPr="00F745C7">
        <w:rPr>
          <w:rFonts w:ascii="Times New Roman" w:hAnsi="Times New Roman" w:cs="Times New Roman"/>
          <w:noProof/>
          <w:color w:val="000000"/>
          <w:sz w:val="24"/>
          <w:szCs w:val="24"/>
          <w:lang w:val="sr-Cyrl-RS"/>
        </w:rPr>
        <w:t xml:space="preserve"> решење)</w:t>
      </w:r>
      <w:r w:rsidR="004F6B34" w:rsidRPr="00F745C7">
        <w:rPr>
          <w:rFonts w:ascii="Times New Roman" w:hAnsi="Times New Roman" w:cs="Times New Roman"/>
          <w:noProof/>
          <w:color w:val="000000"/>
          <w:sz w:val="24"/>
          <w:szCs w:val="24"/>
          <w:lang w:val="sr-Cyrl-RS"/>
        </w:rPr>
        <w:t xml:space="preserve"> и</w:t>
      </w:r>
      <w:r w:rsidR="001B0811" w:rsidRPr="00F745C7">
        <w:rPr>
          <w:rFonts w:ascii="Times New Roman" w:hAnsi="Times New Roman" w:cs="Times New Roman"/>
          <w:noProof/>
          <w:color w:val="000000"/>
          <w:sz w:val="24"/>
          <w:szCs w:val="24"/>
          <w:lang w:val="sr-Cyrl-RS"/>
        </w:rPr>
        <w:t xml:space="preserve"> статус акта (</w:t>
      </w:r>
      <w:r w:rsidR="002E4E1E" w:rsidRPr="00F745C7">
        <w:rPr>
          <w:rFonts w:ascii="Times New Roman" w:hAnsi="Times New Roman" w:cs="Times New Roman"/>
          <w:noProof/>
          <w:color w:val="000000"/>
          <w:sz w:val="24"/>
          <w:szCs w:val="24"/>
          <w:lang w:val="sr-Cyrl-RS"/>
        </w:rPr>
        <w:t>извршно, коначно, правоснажно решење</w:t>
      </w:r>
      <w:r w:rsidR="001B0811" w:rsidRPr="00F745C7">
        <w:rPr>
          <w:rFonts w:ascii="Times New Roman" w:hAnsi="Times New Roman" w:cs="Times New Roman"/>
          <w:noProof/>
          <w:color w:val="000000"/>
          <w:sz w:val="24"/>
          <w:szCs w:val="24"/>
          <w:lang w:val="sr-Cyrl-RS"/>
        </w:rPr>
        <w:t>)</w:t>
      </w:r>
      <w:r w:rsidR="00E662CD" w:rsidRPr="00F745C7">
        <w:rPr>
          <w:rFonts w:ascii="Times New Roman" w:hAnsi="Times New Roman" w:cs="Times New Roman"/>
          <w:noProof/>
          <w:color w:val="000000"/>
          <w:sz w:val="24"/>
          <w:szCs w:val="24"/>
          <w:lang w:val="sr-Cyrl-RS"/>
        </w:rPr>
        <w:t>;</w:t>
      </w:r>
    </w:p>
    <w:p w14:paraId="61154166" w14:textId="69D4E790" w:rsidR="00F02D84" w:rsidRPr="00F745C7" w:rsidRDefault="00F02D84" w:rsidP="00F56A7A">
      <w:pPr>
        <w:pStyle w:val="ListParagraph"/>
        <w:spacing w:before="120" w:after="0" w:line="240" w:lineRule="auto"/>
        <w:ind w:left="0" w:firstLine="709"/>
        <w:contextualSpacing w:val="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Ако је учесник страно физичко лице, уместо једин</w:t>
      </w:r>
      <w:r w:rsidR="00C02B12" w:rsidRPr="00F745C7">
        <w:rPr>
          <w:rFonts w:ascii="Times New Roman" w:hAnsi="Times New Roman" w:cs="Times New Roman"/>
          <w:noProof/>
          <w:color w:val="000000"/>
          <w:sz w:val="24"/>
          <w:szCs w:val="24"/>
          <w:lang w:val="sr-Cyrl-RS"/>
        </w:rPr>
        <w:t>ственог матичног броја уписује се евиденциони број за странце, односно јединствена идентификациона ознака страног држављанина ако не борави у Републици Србији.</w:t>
      </w:r>
    </w:p>
    <w:p w14:paraId="27C473C1" w14:textId="6C98DFC6" w:rsidR="00C02B12" w:rsidRPr="00F745C7" w:rsidRDefault="00C02B12" w:rsidP="00F56A7A">
      <w:pPr>
        <w:pStyle w:val="ListParagraph"/>
        <w:spacing w:after="0" w:line="240" w:lineRule="auto"/>
        <w:ind w:left="0" w:firstLine="709"/>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 xml:space="preserve">Ако је учесник страно правно лице, уместо ПИБ и матичног броја уноси се идентификациони број тог правног лица из регистра у коме је регистрован и назив тог </w:t>
      </w:r>
      <w:r w:rsidRPr="00F745C7">
        <w:rPr>
          <w:rFonts w:ascii="Times New Roman" w:hAnsi="Times New Roman" w:cs="Times New Roman"/>
          <w:noProof/>
          <w:sz w:val="24"/>
          <w:szCs w:val="24"/>
          <w:lang w:val="sr-Cyrl-RS"/>
        </w:rPr>
        <w:t>регистра.</w:t>
      </w:r>
    </w:p>
    <w:p w14:paraId="213C3955" w14:textId="5B1EB6A3" w:rsidR="00D12DD7" w:rsidRPr="00F745C7" w:rsidRDefault="006876C9" w:rsidP="00F56A7A">
      <w:pPr>
        <w:pStyle w:val="ListParagraph"/>
        <w:spacing w:after="0" w:line="240" w:lineRule="auto"/>
        <w:ind w:left="0" w:firstLine="709"/>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Податке из става 6. тач. 1) и </w:t>
      </w:r>
      <w:r w:rsidR="00D12DD7" w:rsidRPr="00F745C7">
        <w:rPr>
          <w:rFonts w:ascii="Times New Roman" w:hAnsi="Times New Roman" w:cs="Times New Roman"/>
          <w:noProof/>
          <w:sz w:val="24"/>
          <w:szCs w:val="24"/>
          <w:lang w:val="sr-Cyrl-RS"/>
        </w:rPr>
        <w:t>2)</w:t>
      </w:r>
      <w:r w:rsidR="00CC4E62" w:rsidRPr="00F745C7">
        <w:rPr>
          <w:rFonts w:ascii="Times New Roman" w:hAnsi="Times New Roman" w:cs="Times New Roman"/>
          <w:noProof/>
          <w:sz w:val="24"/>
          <w:szCs w:val="24"/>
          <w:lang w:val="sr-Cyrl-RS"/>
        </w:rPr>
        <w:t xml:space="preserve"> и тачка 4) </w:t>
      </w:r>
      <w:r w:rsidR="006342BB" w:rsidRPr="00F745C7">
        <w:rPr>
          <w:rFonts w:ascii="Times New Roman" w:hAnsi="Times New Roman" w:cs="Times New Roman"/>
          <w:noProof/>
          <w:sz w:val="24"/>
          <w:szCs w:val="24"/>
          <w:lang w:val="sr-Cyrl-RS"/>
        </w:rPr>
        <w:t xml:space="preserve">овог члана </w:t>
      </w:r>
      <w:r w:rsidR="00CC4E62" w:rsidRPr="00F745C7">
        <w:rPr>
          <w:rFonts w:ascii="Times New Roman" w:hAnsi="Times New Roman" w:cs="Times New Roman"/>
          <w:noProof/>
          <w:sz w:val="24"/>
          <w:szCs w:val="24"/>
          <w:lang w:val="sr-Cyrl-RS"/>
        </w:rPr>
        <w:t>аутоматски преузима Писарница, односно уноси их писар</w:t>
      </w:r>
      <w:r w:rsidR="00B7793E" w:rsidRPr="00F745C7">
        <w:rPr>
          <w:rFonts w:ascii="Times New Roman" w:hAnsi="Times New Roman" w:cs="Times New Roman"/>
          <w:noProof/>
          <w:sz w:val="24"/>
          <w:szCs w:val="24"/>
          <w:lang w:val="sr-Cyrl-RS"/>
        </w:rPr>
        <w:t xml:space="preserve"> или обрађивач</w:t>
      </w:r>
      <w:r w:rsidR="007D61BD" w:rsidRPr="00F745C7">
        <w:rPr>
          <w:rFonts w:ascii="Times New Roman" w:hAnsi="Times New Roman" w:cs="Times New Roman"/>
          <w:noProof/>
          <w:sz w:val="24"/>
          <w:szCs w:val="24"/>
          <w:lang w:val="sr-Cyrl-RS"/>
        </w:rPr>
        <w:t xml:space="preserve">, у складу са </w:t>
      </w:r>
      <w:r w:rsidR="00C24E53" w:rsidRPr="00F745C7">
        <w:rPr>
          <w:rFonts w:ascii="Times New Roman" w:hAnsi="Times New Roman" w:cs="Times New Roman"/>
          <w:noProof/>
          <w:sz w:val="24"/>
          <w:szCs w:val="24"/>
          <w:lang w:val="sr-Cyrl-RS"/>
        </w:rPr>
        <w:t>прописима</w:t>
      </w:r>
      <w:r w:rsidR="00CC4E62" w:rsidRPr="00F745C7">
        <w:rPr>
          <w:rFonts w:ascii="Times New Roman" w:hAnsi="Times New Roman" w:cs="Times New Roman"/>
          <w:noProof/>
          <w:sz w:val="24"/>
          <w:szCs w:val="24"/>
          <w:lang w:val="sr-Cyrl-RS"/>
        </w:rPr>
        <w:t>.</w:t>
      </w:r>
    </w:p>
    <w:p w14:paraId="2E892C71" w14:textId="73181FBC" w:rsidR="00006DF9" w:rsidRPr="00F745C7" w:rsidRDefault="00006DF9" w:rsidP="00F56A7A">
      <w:pPr>
        <w:pStyle w:val="ListParagraph"/>
        <w:spacing w:after="0" w:line="240" w:lineRule="auto"/>
        <w:ind w:left="0" w:firstLine="709"/>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Статистички</w:t>
      </w:r>
      <w:r w:rsidR="006876C9" w:rsidRPr="00F745C7">
        <w:rPr>
          <w:rFonts w:ascii="Times New Roman" w:hAnsi="Times New Roman" w:cs="Times New Roman"/>
          <w:noProof/>
          <w:sz w:val="24"/>
          <w:szCs w:val="24"/>
          <w:lang w:val="sr-Cyrl-RS"/>
        </w:rPr>
        <w:t xml:space="preserve"> подаци из става 6</w:t>
      </w:r>
      <w:r w:rsidRPr="00F745C7">
        <w:rPr>
          <w:rFonts w:ascii="Times New Roman" w:hAnsi="Times New Roman" w:cs="Times New Roman"/>
          <w:noProof/>
          <w:sz w:val="24"/>
          <w:szCs w:val="24"/>
          <w:lang w:val="sr-Cyrl-RS"/>
        </w:rPr>
        <w:t>. овог члана користе се и за праћење рада органа</w:t>
      </w:r>
      <w:r w:rsidR="002E4E1E" w:rsidRPr="00F745C7">
        <w:rPr>
          <w:rFonts w:ascii="Times New Roman" w:hAnsi="Times New Roman" w:cs="Times New Roman"/>
          <w:noProof/>
          <w:sz w:val="24"/>
          <w:szCs w:val="24"/>
          <w:lang w:val="sr-Cyrl-RS"/>
        </w:rPr>
        <w:t xml:space="preserve"> у складу са утврђеном методологијом</w:t>
      </w:r>
      <w:r w:rsidRPr="00F745C7">
        <w:rPr>
          <w:rFonts w:ascii="Times New Roman" w:hAnsi="Times New Roman" w:cs="Times New Roman"/>
          <w:noProof/>
          <w:sz w:val="24"/>
          <w:szCs w:val="24"/>
          <w:lang w:val="sr-Cyrl-RS"/>
        </w:rPr>
        <w:t xml:space="preserve"> и управну статистику.</w:t>
      </w:r>
    </w:p>
    <w:p w14:paraId="7F867112" w14:textId="0ED8D786" w:rsidR="00C45427" w:rsidRDefault="00C45427" w:rsidP="00F56A7A">
      <w:pPr>
        <w:pStyle w:val="ListParagraph"/>
        <w:spacing w:after="120" w:line="240" w:lineRule="auto"/>
        <w:ind w:left="0" w:firstLine="709"/>
        <w:contextualSpacing w:val="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Орган, ради чувања, може периодично одштампати евиденцију из става 1. овог члана.</w:t>
      </w:r>
    </w:p>
    <w:p w14:paraId="2FD0E747" w14:textId="69AE0962" w:rsidR="00F745C7" w:rsidRDefault="00F745C7" w:rsidP="00F56A7A">
      <w:pPr>
        <w:pStyle w:val="ListParagraph"/>
        <w:spacing w:after="120" w:line="240" w:lineRule="auto"/>
        <w:ind w:left="0" w:firstLine="709"/>
        <w:contextualSpacing w:val="0"/>
        <w:jc w:val="both"/>
        <w:rPr>
          <w:rFonts w:ascii="Times New Roman" w:hAnsi="Times New Roman" w:cs="Times New Roman"/>
          <w:noProof/>
          <w:sz w:val="24"/>
          <w:szCs w:val="24"/>
          <w:lang w:val="sr-Cyrl-RS"/>
        </w:rPr>
      </w:pPr>
    </w:p>
    <w:p w14:paraId="54AADBC7" w14:textId="77777777" w:rsidR="00F745C7" w:rsidRPr="00F745C7" w:rsidRDefault="00F745C7" w:rsidP="00F56A7A">
      <w:pPr>
        <w:pStyle w:val="ListParagraph"/>
        <w:spacing w:after="120" w:line="240" w:lineRule="auto"/>
        <w:ind w:left="0" w:firstLine="709"/>
        <w:contextualSpacing w:val="0"/>
        <w:jc w:val="both"/>
        <w:rPr>
          <w:rFonts w:ascii="Times New Roman" w:hAnsi="Times New Roman" w:cs="Times New Roman"/>
          <w:noProof/>
          <w:sz w:val="24"/>
          <w:szCs w:val="24"/>
          <w:lang w:val="sr-Cyrl-RS"/>
        </w:rPr>
      </w:pPr>
    </w:p>
    <w:p w14:paraId="5F7AAC9D" w14:textId="77777777" w:rsidR="00BC03EC" w:rsidRPr="00F745C7" w:rsidRDefault="00BC03EC" w:rsidP="00C4604F">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Класификација предмета</w:t>
      </w:r>
    </w:p>
    <w:p w14:paraId="003CDA68" w14:textId="7EF916F3" w:rsidR="00BC03EC" w:rsidRPr="00F745C7" w:rsidRDefault="001128D0" w:rsidP="00C4604F">
      <w:pPr>
        <w:spacing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10</w:t>
      </w:r>
      <w:r w:rsidR="00BC03EC" w:rsidRPr="00F745C7">
        <w:rPr>
          <w:rFonts w:ascii="Times New Roman" w:hAnsi="Times New Roman" w:cs="Times New Roman"/>
          <w:noProof/>
          <w:sz w:val="24"/>
          <w:szCs w:val="24"/>
          <w:lang w:val="sr-Cyrl-RS"/>
        </w:rPr>
        <w:t>.</w:t>
      </w:r>
    </w:p>
    <w:p w14:paraId="131B6D6A" w14:textId="77777777" w:rsidR="00B37106" w:rsidRPr="00F745C7" w:rsidRDefault="00316371"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lang w:val="sr-Cyrl-RS"/>
        </w:rPr>
        <w:t xml:space="preserve">Орган преко Писарнице обезбеђује да се документарни материјал класификује по материји која је сврстана у главне групе, </w:t>
      </w:r>
      <w:r w:rsidR="00CC4E62" w:rsidRPr="00F745C7">
        <w:rPr>
          <w:rFonts w:ascii="Times New Roman" w:hAnsi="Times New Roman" w:cs="Times New Roman"/>
          <w:noProof/>
          <w:sz w:val="24"/>
          <w:szCs w:val="24"/>
          <w:lang w:val="sr-Cyrl-RS"/>
        </w:rPr>
        <w:t>групе и</w:t>
      </w:r>
      <w:r w:rsidRPr="00F745C7">
        <w:rPr>
          <w:rFonts w:ascii="Times New Roman" w:hAnsi="Times New Roman" w:cs="Times New Roman"/>
          <w:noProof/>
          <w:sz w:val="24"/>
          <w:szCs w:val="24"/>
          <w:lang w:val="sr-Cyrl-RS"/>
        </w:rPr>
        <w:t xml:space="preserve"> подгрупе у складу са пословима из делокруга р</w:t>
      </w:r>
      <w:r w:rsidR="00CA7413" w:rsidRPr="00F745C7">
        <w:rPr>
          <w:rFonts w:ascii="Times New Roman" w:hAnsi="Times New Roman" w:cs="Times New Roman"/>
          <w:noProof/>
          <w:sz w:val="24"/>
          <w:szCs w:val="24"/>
          <w:lang w:val="sr-Cyrl-RS"/>
        </w:rPr>
        <w:t>ада органа у складу са законом.</w:t>
      </w:r>
    </w:p>
    <w:p w14:paraId="79182F4A" w14:textId="4CE55659" w:rsidR="00B37106" w:rsidRPr="00F745C7" w:rsidRDefault="00B37106"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rPr>
        <w:t>Предмети и акти класификују се по материји у десет главних група (од 0 до 9), и то:</w:t>
      </w:r>
    </w:p>
    <w:p w14:paraId="029D45C4" w14:textId="2F941D42"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0 – државно уређење, организација и рад државних органа и статистика;</w:t>
      </w:r>
    </w:p>
    <w:p w14:paraId="5B1A8C4F" w14:textId="28F17FF4"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1 – рад и радни односи и социјално осигурање;</w:t>
      </w:r>
    </w:p>
    <w:p w14:paraId="33C08C8C" w14:textId="02AD1F2E"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2 – лична стања грађана, државна и јавна безбедност;</w:t>
      </w:r>
    </w:p>
    <w:p w14:paraId="357FC239" w14:textId="638CFDE1"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3 – привреда;</w:t>
      </w:r>
    </w:p>
    <w:p w14:paraId="2F28FF77" w14:textId="6A25F961"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4 – финансије;</w:t>
      </w:r>
    </w:p>
    <w:p w14:paraId="0E15AB90" w14:textId="32258635"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5 – здравље и социјална заштита;</w:t>
      </w:r>
    </w:p>
    <w:p w14:paraId="3187B841" w14:textId="129ABC9F"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6 – просвета, наука, култура;</w:t>
      </w:r>
    </w:p>
    <w:p w14:paraId="276FF17E" w14:textId="01358B3F" w:rsidR="00B37106" w:rsidRPr="00F745C7" w:rsidRDefault="00B37106"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rPr>
        <w:t>7 – судство, тужилаштво и правобранилаштво;</w:t>
      </w:r>
    </w:p>
    <w:p w14:paraId="1302A5F5" w14:textId="6D549F5E" w:rsidR="00B37106" w:rsidRPr="00F745C7" w:rsidRDefault="0075461A" w:rsidP="00F56A7A">
      <w:pPr>
        <w:spacing w:after="0" w:line="240" w:lineRule="auto"/>
        <w:ind w:left="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8 </w:t>
      </w:r>
      <w:r w:rsidRPr="00F745C7">
        <w:rPr>
          <w:rFonts w:ascii="Times New Roman" w:hAnsi="Times New Roman" w:cs="Times New Roman"/>
          <w:noProof/>
          <w:sz w:val="24"/>
          <w:szCs w:val="24"/>
        </w:rPr>
        <w:t>–</w:t>
      </w:r>
      <w:r w:rsidRPr="00F745C7">
        <w:rPr>
          <w:rFonts w:ascii="Times New Roman" w:hAnsi="Times New Roman" w:cs="Times New Roman"/>
          <w:noProof/>
          <w:sz w:val="24"/>
          <w:szCs w:val="24"/>
          <w:lang w:val="sr-Cyrl-RS"/>
        </w:rPr>
        <w:t xml:space="preserve"> </w:t>
      </w:r>
      <w:r w:rsidR="00B37106" w:rsidRPr="00F745C7">
        <w:rPr>
          <w:rFonts w:ascii="Times New Roman" w:hAnsi="Times New Roman" w:cs="Times New Roman"/>
          <w:noProof/>
          <w:sz w:val="24"/>
          <w:szCs w:val="24"/>
        </w:rPr>
        <w:t>војни предмети – народна одбрана;</w:t>
      </w:r>
      <w:r w:rsidRPr="00F745C7">
        <w:rPr>
          <w:rFonts w:ascii="Times New Roman" w:hAnsi="Times New Roman" w:cs="Times New Roman"/>
          <w:noProof/>
          <w:sz w:val="24"/>
          <w:szCs w:val="24"/>
          <w:lang w:val="sr-Cyrl-RS"/>
        </w:rPr>
        <w:t xml:space="preserve"> </w:t>
      </w:r>
    </w:p>
    <w:p w14:paraId="1F3B8313" w14:textId="6DDE6D39" w:rsidR="005775C0" w:rsidRPr="00F745C7" w:rsidRDefault="00B37106" w:rsidP="006E0DB5">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9 – </w:t>
      </w:r>
      <w:r w:rsidR="006E0DB5" w:rsidRPr="00F745C7">
        <w:rPr>
          <w:rFonts w:ascii="Times New Roman" w:hAnsi="Times New Roman" w:cs="Times New Roman"/>
          <w:noProof/>
          <w:sz w:val="24"/>
          <w:szCs w:val="24"/>
          <w:lang w:val="sr-Cyrl-RS"/>
        </w:rPr>
        <w:t>предмети који не спадају у групе од 0 до 8.</w:t>
      </w:r>
    </w:p>
    <w:p w14:paraId="70A07C7D" w14:textId="5E08CCF3" w:rsidR="00F366DD" w:rsidRPr="00F745C7" w:rsidRDefault="00F366DD"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У оквиру ове поделе, врши се по децималном систему даље рашчлањавање главних група на групе (двоцифрени знаци) и на подгрупе (троцифрени знаци), с обзиром на сродност и обим појединих делатности, односно задатака и послова обухваћених главним групама.</w:t>
      </w:r>
    </w:p>
    <w:p w14:paraId="7A9F90C4" w14:textId="771994DF" w:rsidR="00CC4E62" w:rsidRPr="00F745C7" w:rsidRDefault="00CC4E62"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Орган доноси </w:t>
      </w:r>
      <w:r w:rsidR="00074C58" w:rsidRPr="00F745C7">
        <w:rPr>
          <w:rFonts w:ascii="Times New Roman" w:hAnsi="Times New Roman" w:cs="Times New Roman"/>
          <w:noProof/>
          <w:sz w:val="24"/>
          <w:szCs w:val="24"/>
          <w:lang w:val="sr-Cyrl-RS"/>
        </w:rPr>
        <w:t>л</w:t>
      </w:r>
      <w:r w:rsidRPr="00F745C7">
        <w:rPr>
          <w:rFonts w:ascii="Times New Roman" w:hAnsi="Times New Roman" w:cs="Times New Roman"/>
          <w:noProof/>
          <w:sz w:val="24"/>
          <w:szCs w:val="24"/>
          <w:lang w:val="sr-Cyrl-RS"/>
        </w:rPr>
        <w:t xml:space="preserve">исту </w:t>
      </w:r>
      <w:r w:rsidR="00074C58" w:rsidRPr="00F745C7">
        <w:rPr>
          <w:rFonts w:ascii="Times New Roman" w:hAnsi="Times New Roman" w:cs="Times New Roman"/>
          <w:noProof/>
          <w:sz w:val="24"/>
          <w:szCs w:val="24"/>
          <w:lang w:val="sr-Cyrl-RS"/>
        </w:rPr>
        <w:t xml:space="preserve">категорија архивске грађе и </w:t>
      </w:r>
      <w:r w:rsidRPr="00F745C7">
        <w:rPr>
          <w:rFonts w:ascii="Times New Roman" w:hAnsi="Times New Roman" w:cs="Times New Roman"/>
          <w:noProof/>
          <w:sz w:val="24"/>
          <w:szCs w:val="24"/>
          <w:lang w:val="sr-Cyrl-RS"/>
        </w:rPr>
        <w:t xml:space="preserve">документарног материјала </w:t>
      </w:r>
      <w:r w:rsidR="00074C58" w:rsidRPr="00F745C7">
        <w:rPr>
          <w:rFonts w:ascii="Times New Roman" w:hAnsi="Times New Roman" w:cs="Times New Roman"/>
          <w:noProof/>
          <w:sz w:val="24"/>
          <w:szCs w:val="24"/>
          <w:lang w:val="sr-Cyrl-RS"/>
        </w:rPr>
        <w:t xml:space="preserve">с роковима чувања </w:t>
      </w:r>
      <w:r w:rsidRPr="00F745C7">
        <w:rPr>
          <w:rFonts w:ascii="Times New Roman" w:hAnsi="Times New Roman" w:cs="Times New Roman"/>
          <w:noProof/>
          <w:sz w:val="24"/>
          <w:szCs w:val="24"/>
          <w:lang w:val="sr-Cyrl-RS"/>
        </w:rPr>
        <w:t>коју користи у свом раду, у складу са законом којим се уређује архивска грађа.</w:t>
      </w:r>
    </w:p>
    <w:p w14:paraId="5681A25E" w14:textId="656587E7" w:rsidR="00CC4E62" w:rsidRPr="00F745C7" w:rsidRDefault="00CC4E62"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Администратор </w:t>
      </w:r>
      <w:r w:rsidR="00074C58" w:rsidRPr="00F745C7">
        <w:rPr>
          <w:rFonts w:ascii="Times New Roman" w:hAnsi="Times New Roman" w:cs="Times New Roman"/>
          <w:noProof/>
          <w:sz w:val="24"/>
          <w:szCs w:val="24"/>
          <w:lang w:val="sr-Cyrl-RS"/>
        </w:rPr>
        <w:t xml:space="preserve">органа </w:t>
      </w:r>
      <w:r w:rsidRPr="00F745C7">
        <w:rPr>
          <w:rFonts w:ascii="Times New Roman" w:hAnsi="Times New Roman" w:cs="Times New Roman"/>
          <w:noProof/>
          <w:sz w:val="24"/>
          <w:szCs w:val="24"/>
          <w:lang w:val="sr-Cyrl-RS"/>
        </w:rPr>
        <w:t xml:space="preserve">уписује одговарајуће класификације у шифарник </w:t>
      </w:r>
      <w:r w:rsidR="00074C58" w:rsidRPr="00F745C7">
        <w:rPr>
          <w:rFonts w:ascii="Times New Roman" w:hAnsi="Times New Roman" w:cs="Times New Roman"/>
          <w:noProof/>
          <w:sz w:val="24"/>
          <w:szCs w:val="24"/>
          <w:lang w:val="sr-Cyrl-RS"/>
        </w:rPr>
        <w:t>к</w:t>
      </w:r>
      <w:r w:rsidRPr="00F745C7">
        <w:rPr>
          <w:rFonts w:ascii="Times New Roman" w:hAnsi="Times New Roman" w:cs="Times New Roman"/>
          <w:noProof/>
          <w:sz w:val="24"/>
          <w:szCs w:val="24"/>
          <w:lang w:val="sr-Cyrl-RS"/>
        </w:rPr>
        <w:t>атегориј</w:t>
      </w:r>
      <w:r w:rsidR="00074C58" w:rsidRPr="00F745C7">
        <w:rPr>
          <w:rFonts w:ascii="Times New Roman" w:hAnsi="Times New Roman" w:cs="Times New Roman"/>
          <w:noProof/>
          <w:sz w:val="24"/>
          <w:szCs w:val="24"/>
          <w:lang w:val="sr-Cyrl-RS"/>
        </w:rPr>
        <w:t>а</w:t>
      </w:r>
      <w:r w:rsidRPr="00F745C7">
        <w:rPr>
          <w:rFonts w:ascii="Times New Roman" w:hAnsi="Times New Roman" w:cs="Times New Roman"/>
          <w:noProof/>
          <w:sz w:val="24"/>
          <w:szCs w:val="24"/>
          <w:lang w:val="sr-Cyrl-RS"/>
        </w:rPr>
        <w:t xml:space="preserve"> документарног материјала, у складу са </w:t>
      </w:r>
      <w:r w:rsidR="00074C58" w:rsidRPr="00F745C7">
        <w:rPr>
          <w:rFonts w:ascii="Times New Roman" w:hAnsi="Times New Roman" w:cs="Times New Roman"/>
          <w:noProof/>
          <w:sz w:val="24"/>
          <w:szCs w:val="24"/>
          <w:lang w:val="sr-Cyrl-RS"/>
        </w:rPr>
        <w:t>л</w:t>
      </w:r>
      <w:r w:rsidRPr="00F745C7">
        <w:rPr>
          <w:rFonts w:ascii="Times New Roman" w:hAnsi="Times New Roman" w:cs="Times New Roman"/>
          <w:noProof/>
          <w:sz w:val="24"/>
          <w:szCs w:val="24"/>
          <w:lang w:val="sr-Cyrl-RS"/>
        </w:rPr>
        <w:t xml:space="preserve">истом </w:t>
      </w:r>
      <w:r w:rsidR="007C75E8" w:rsidRPr="00F745C7">
        <w:rPr>
          <w:rFonts w:ascii="Times New Roman" w:hAnsi="Times New Roman" w:cs="Times New Roman"/>
          <w:noProof/>
          <w:sz w:val="24"/>
          <w:szCs w:val="24"/>
          <w:lang w:val="sr-Cyrl-RS"/>
        </w:rPr>
        <w:t>категорија архивске грађе и документарног материјала с роковима чувања</w:t>
      </w:r>
      <w:r w:rsidRPr="00F745C7">
        <w:rPr>
          <w:rFonts w:ascii="Times New Roman" w:hAnsi="Times New Roman" w:cs="Times New Roman"/>
          <w:noProof/>
          <w:sz w:val="24"/>
          <w:szCs w:val="24"/>
          <w:lang w:val="sr-Cyrl-RS"/>
        </w:rPr>
        <w:t>.</w:t>
      </w:r>
    </w:p>
    <w:p w14:paraId="27B74DF7" w14:textId="1C3A32AC" w:rsidR="00634EC5" w:rsidRPr="00F745C7" w:rsidRDefault="00634EC5" w:rsidP="00FD2523">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Размена документарног материјала између органа</w:t>
      </w:r>
    </w:p>
    <w:p w14:paraId="0B790B47" w14:textId="15242BF7" w:rsidR="00A646FA" w:rsidRPr="00F745C7" w:rsidRDefault="00313D85" w:rsidP="00C4604F">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Члан </w:t>
      </w:r>
      <w:r w:rsidR="00681125" w:rsidRPr="00F745C7">
        <w:rPr>
          <w:rFonts w:ascii="Times New Roman" w:hAnsi="Times New Roman" w:cs="Times New Roman"/>
          <w:noProof/>
          <w:color w:val="000000"/>
          <w:sz w:val="24"/>
          <w:szCs w:val="24"/>
          <w:lang w:val="sr-Cyrl-RS"/>
        </w:rPr>
        <w:t>1</w:t>
      </w:r>
      <w:r w:rsidR="00634EC5" w:rsidRPr="00F745C7">
        <w:rPr>
          <w:rFonts w:ascii="Times New Roman" w:hAnsi="Times New Roman" w:cs="Times New Roman"/>
          <w:noProof/>
          <w:color w:val="000000"/>
          <w:sz w:val="24"/>
          <w:szCs w:val="24"/>
          <w:lang w:val="sr-Cyrl-RS"/>
        </w:rPr>
        <w:t>1</w:t>
      </w:r>
      <w:r w:rsidRPr="00F745C7">
        <w:rPr>
          <w:rFonts w:ascii="Times New Roman" w:hAnsi="Times New Roman" w:cs="Times New Roman"/>
          <w:noProof/>
          <w:color w:val="000000"/>
          <w:sz w:val="24"/>
          <w:szCs w:val="24"/>
          <w:lang w:val="sr-Cyrl-RS"/>
        </w:rPr>
        <w:t>.</w:t>
      </w:r>
    </w:p>
    <w:p w14:paraId="54084D67" w14:textId="77777777" w:rsidR="0011417F" w:rsidRPr="00F745C7" w:rsidRDefault="0011417F"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Органи документарни материјал међу собом размењују електронским путем у складу са законом.</w:t>
      </w:r>
    </w:p>
    <w:p w14:paraId="1462FEB3" w14:textId="031BA48E" w:rsidR="00B36FB3" w:rsidRPr="00F745C7" w:rsidRDefault="0011417F"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Када о</w:t>
      </w:r>
      <w:r w:rsidR="00A646FA" w:rsidRPr="00F745C7">
        <w:rPr>
          <w:rFonts w:ascii="Times New Roman" w:hAnsi="Times New Roman" w:cs="Times New Roman"/>
          <w:noProof/>
          <w:sz w:val="24"/>
          <w:szCs w:val="24"/>
          <w:lang w:val="sr-Cyrl-RS"/>
        </w:rPr>
        <w:t xml:space="preserve">ргани </w:t>
      </w:r>
      <w:r w:rsidRPr="00F745C7">
        <w:rPr>
          <w:rFonts w:ascii="Times New Roman" w:hAnsi="Times New Roman" w:cs="Times New Roman"/>
          <w:noProof/>
          <w:sz w:val="24"/>
          <w:szCs w:val="24"/>
          <w:lang w:val="sr-Cyrl-RS"/>
        </w:rPr>
        <w:t xml:space="preserve">размењују </w:t>
      </w:r>
      <w:r w:rsidR="00A646FA" w:rsidRPr="00F745C7">
        <w:rPr>
          <w:rFonts w:ascii="Times New Roman" w:hAnsi="Times New Roman" w:cs="Times New Roman"/>
          <w:noProof/>
          <w:sz w:val="24"/>
          <w:szCs w:val="24"/>
          <w:lang w:val="sr-Cyrl-RS"/>
        </w:rPr>
        <w:t xml:space="preserve">документарни материјал </w:t>
      </w:r>
      <w:r w:rsidR="0061442B" w:rsidRPr="00F745C7">
        <w:rPr>
          <w:rFonts w:ascii="Times New Roman" w:hAnsi="Times New Roman" w:cs="Times New Roman"/>
          <w:noProof/>
          <w:sz w:val="24"/>
          <w:szCs w:val="24"/>
          <w:lang w:val="sr-Cyrl-RS"/>
        </w:rPr>
        <w:t xml:space="preserve">оверен </w:t>
      </w:r>
      <w:r w:rsidR="00B36FB3" w:rsidRPr="00F745C7">
        <w:rPr>
          <w:rFonts w:ascii="Times New Roman" w:hAnsi="Times New Roman" w:cs="Times New Roman"/>
          <w:noProof/>
          <w:sz w:val="24"/>
          <w:szCs w:val="24"/>
          <w:lang w:val="sr-Cyrl-RS"/>
        </w:rPr>
        <w:t>квалификованим</w:t>
      </w:r>
      <w:r w:rsidR="0061442B" w:rsidRPr="00F745C7">
        <w:rPr>
          <w:rFonts w:ascii="Times New Roman" w:hAnsi="Times New Roman" w:cs="Times New Roman"/>
          <w:noProof/>
          <w:sz w:val="24"/>
          <w:szCs w:val="24"/>
          <w:lang w:val="sr-Cyrl-RS"/>
        </w:rPr>
        <w:t xml:space="preserve"> електронским печатом</w:t>
      </w:r>
      <w:r w:rsidR="00634EC5" w:rsidRPr="00F745C7">
        <w:rPr>
          <w:rFonts w:ascii="Times New Roman" w:hAnsi="Times New Roman" w:cs="Times New Roman"/>
          <w:noProof/>
          <w:sz w:val="24"/>
          <w:szCs w:val="24"/>
          <w:lang w:val="sr-Cyrl-RS"/>
        </w:rPr>
        <w:t>, односно квалификованим електронским потписом,</w:t>
      </w:r>
      <w:r w:rsidR="0061442B" w:rsidRPr="00F745C7">
        <w:rPr>
          <w:rFonts w:ascii="Times New Roman" w:hAnsi="Times New Roman" w:cs="Times New Roman"/>
          <w:noProof/>
          <w:sz w:val="24"/>
          <w:szCs w:val="24"/>
          <w:lang w:val="sr-Cyrl-RS"/>
        </w:rPr>
        <w:t xml:space="preserve"> </w:t>
      </w:r>
      <w:r w:rsidR="00A646FA" w:rsidRPr="00F745C7">
        <w:rPr>
          <w:rFonts w:ascii="Times New Roman" w:hAnsi="Times New Roman" w:cs="Times New Roman"/>
          <w:noProof/>
          <w:sz w:val="24"/>
          <w:szCs w:val="24"/>
          <w:lang w:val="sr-Cyrl-RS"/>
        </w:rPr>
        <w:t xml:space="preserve">преко Сервисне магистрале органа или </w:t>
      </w:r>
      <w:r w:rsidR="00EB5621" w:rsidRPr="00F745C7">
        <w:rPr>
          <w:rFonts w:ascii="Times New Roman" w:hAnsi="Times New Roman" w:cs="Times New Roman"/>
          <w:noProof/>
          <w:sz w:val="24"/>
          <w:szCs w:val="24"/>
          <w:lang w:val="sr-Cyrl-RS"/>
        </w:rPr>
        <w:t xml:space="preserve">налога </w:t>
      </w:r>
      <w:r w:rsidR="00A646FA" w:rsidRPr="00F745C7">
        <w:rPr>
          <w:rFonts w:ascii="Times New Roman" w:hAnsi="Times New Roman" w:cs="Times New Roman"/>
          <w:noProof/>
          <w:sz w:val="24"/>
          <w:szCs w:val="24"/>
          <w:lang w:val="sr-Cyrl-RS"/>
        </w:rPr>
        <w:t>електронске поште</w:t>
      </w:r>
      <w:r w:rsidRPr="00F745C7">
        <w:rPr>
          <w:rFonts w:ascii="Times New Roman" w:hAnsi="Times New Roman" w:cs="Times New Roman"/>
          <w:noProof/>
          <w:sz w:val="24"/>
          <w:szCs w:val="24"/>
          <w:lang w:val="sr-Cyrl-RS"/>
        </w:rPr>
        <w:t xml:space="preserve">, </w:t>
      </w:r>
      <w:r w:rsidR="00192B42" w:rsidRPr="00F745C7">
        <w:rPr>
          <w:rFonts w:ascii="Times New Roman" w:hAnsi="Times New Roman" w:cs="Times New Roman"/>
          <w:noProof/>
          <w:sz w:val="24"/>
          <w:szCs w:val="24"/>
          <w:lang w:val="sr-Cyrl-RS"/>
        </w:rPr>
        <w:t>таквом документарном материјалу не може се оспорити пуноважност, доказна снага, као ни писана форма само зато што је у електронском облику.</w:t>
      </w:r>
    </w:p>
    <w:p w14:paraId="0CA68141" w14:textId="3C545FE4" w:rsidR="00B36FB3" w:rsidRPr="00F745C7" w:rsidRDefault="00B36FB3" w:rsidP="00FD2523">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Допуна предмета</w:t>
      </w:r>
    </w:p>
    <w:p w14:paraId="34855BAD" w14:textId="453A8937" w:rsidR="005B49EF" w:rsidRPr="00F745C7" w:rsidRDefault="00313D85" w:rsidP="00C4604F">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Члан 1</w:t>
      </w:r>
      <w:r w:rsidR="00634EC5" w:rsidRPr="00F745C7">
        <w:rPr>
          <w:rFonts w:ascii="Times New Roman" w:hAnsi="Times New Roman" w:cs="Times New Roman"/>
          <w:noProof/>
          <w:color w:val="000000"/>
          <w:sz w:val="24"/>
          <w:szCs w:val="24"/>
          <w:lang w:val="sr-Cyrl-RS"/>
        </w:rPr>
        <w:t>2</w:t>
      </w:r>
      <w:r w:rsidRPr="00F745C7">
        <w:rPr>
          <w:rFonts w:ascii="Times New Roman" w:hAnsi="Times New Roman" w:cs="Times New Roman"/>
          <w:noProof/>
          <w:color w:val="000000"/>
          <w:sz w:val="24"/>
          <w:szCs w:val="24"/>
          <w:lang w:val="sr-Cyrl-RS"/>
        </w:rPr>
        <w:t>.</w:t>
      </w:r>
    </w:p>
    <w:p w14:paraId="7B1AD4DC" w14:textId="3CCD76B6" w:rsidR="006E5119" w:rsidRPr="00F745C7" w:rsidRDefault="006E5119" w:rsidP="00F56A7A">
      <w:pPr>
        <w:spacing w:after="0" w:line="240" w:lineRule="auto"/>
        <w:ind w:firstLine="720"/>
        <w:jc w:val="both"/>
        <w:rPr>
          <w:rFonts w:ascii="Times New Roman" w:hAnsi="Times New Roman" w:cs="Times New Roman"/>
          <w:color w:val="000000"/>
          <w:sz w:val="24"/>
          <w:szCs w:val="24"/>
        </w:rPr>
      </w:pPr>
      <w:r w:rsidRPr="00F745C7">
        <w:rPr>
          <w:rFonts w:ascii="Times New Roman" w:hAnsi="Times New Roman" w:cs="Times New Roman"/>
          <w:color w:val="000000"/>
          <w:sz w:val="24"/>
          <w:szCs w:val="24"/>
        </w:rPr>
        <w:t>Пре достављања у рад одговарајућој организационој јединици писар је дужан да провери да ли примљени поднесак припада предмету који је већ заведен у Писарници.</w:t>
      </w:r>
    </w:p>
    <w:p w14:paraId="4F64F408" w14:textId="65C0B08B" w:rsidR="006E5119" w:rsidRDefault="0076248F" w:rsidP="00F56A7A">
      <w:pPr>
        <w:spacing w:after="0" w:line="240" w:lineRule="auto"/>
        <w:ind w:firstLine="720"/>
        <w:jc w:val="both"/>
        <w:rPr>
          <w:rFonts w:ascii="Times New Roman" w:hAnsi="Times New Roman" w:cs="Times New Roman"/>
          <w:color w:val="000000"/>
          <w:sz w:val="24"/>
          <w:szCs w:val="24"/>
        </w:rPr>
      </w:pPr>
      <w:r w:rsidRPr="00F745C7">
        <w:rPr>
          <w:rFonts w:ascii="Times New Roman" w:hAnsi="Times New Roman" w:cs="Times New Roman"/>
          <w:color w:val="000000"/>
          <w:sz w:val="24"/>
          <w:szCs w:val="24"/>
          <w:lang w:val="sr-Cyrl-RS"/>
        </w:rPr>
        <w:t>П</w:t>
      </w:r>
      <w:r w:rsidR="006E5119" w:rsidRPr="00F745C7">
        <w:rPr>
          <w:rFonts w:ascii="Times New Roman" w:hAnsi="Times New Roman" w:cs="Times New Roman"/>
          <w:color w:val="000000"/>
          <w:sz w:val="24"/>
          <w:szCs w:val="24"/>
        </w:rPr>
        <w:t>исар путем Писарнице придружује поднесак предмету у вези са којим је поднесак примљен.</w:t>
      </w:r>
    </w:p>
    <w:p w14:paraId="2C41C30D" w14:textId="71D8DE03" w:rsidR="00F745C7" w:rsidRDefault="00F745C7" w:rsidP="00F56A7A">
      <w:pPr>
        <w:spacing w:after="0" w:line="240" w:lineRule="auto"/>
        <w:ind w:firstLine="720"/>
        <w:jc w:val="both"/>
        <w:rPr>
          <w:rFonts w:ascii="Times New Roman" w:hAnsi="Times New Roman" w:cs="Times New Roman"/>
          <w:color w:val="000000"/>
          <w:sz w:val="24"/>
          <w:szCs w:val="24"/>
        </w:rPr>
      </w:pPr>
    </w:p>
    <w:p w14:paraId="27CA031D" w14:textId="77777777" w:rsidR="00F745C7" w:rsidRPr="00F745C7" w:rsidRDefault="00F745C7" w:rsidP="00F56A7A">
      <w:pPr>
        <w:spacing w:after="0" w:line="240" w:lineRule="auto"/>
        <w:ind w:firstLine="720"/>
        <w:jc w:val="both"/>
        <w:rPr>
          <w:rFonts w:ascii="Times New Roman" w:hAnsi="Times New Roman" w:cs="Times New Roman"/>
          <w:color w:val="000000"/>
          <w:sz w:val="24"/>
          <w:szCs w:val="24"/>
        </w:rPr>
      </w:pPr>
    </w:p>
    <w:p w14:paraId="707055AD" w14:textId="24E7E3AC" w:rsidR="005531AB" w:rsidRPr="00F745C7" w:rsidRDefault="00313D85" w:rsidP="00C4604F">
      <w:pPr>
        <w:spacing w:before="240" w:after="120" w:line="240" w:lineRule="auto"/>
        <w:jc w:val="center"/>
        <w:rPr>
          <w:rFonts w:ascii="Times New Roman" w:hAnsi="Times New Roman" w:cs="Times New Roman"/>
          <w:color w:val="000000"/>
          <w:sz w:val="24"/>
          <w:szCs w:val="24"/>
        </w:rPr>
      </w:pPr>
      <w:r w:rsidRPr="00F745C7">
        <w:rPr>
          <w:rFonts w:ascii="Times New Roman" w:hAnsi="Times New Roman" w:cs="Times New Roman"/>
          <w:color w:val="000000"/>
          <w:sz w:val="24"/>
          <w:szCs w:val="24"/>
        </w:rPr>
        <w:t>Достављање предмета у рад</w:t>
      </w:r>
      <w:r w:rsidR="00DD3C5C" w:rsidRPr="00F745C7">
        <w:rPr>
          <w:rFonts w:ascii="Times New Roman" w:hAnsi="Times New Roman" w:cs="Times New Roman"/>
          <w:color w:val="000000"/>
          <w:sz w:val="24"/>
          <w:szCs w:val="24"/>
        </w:rPr>
        <w:t xml:space="preserve"> органу</w:t>
      </w:r>
    </w:p>
    <w:p w14:paraId="0E522013" w14:textId="114B69BD" w:rsidR="00076343" w:rsidRPr="00F745C7" w:rsidRDefault="005531AB" w:rsidP="00C4604F">
      <w:pPr>
        <w:spacing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Члан 1</w:t>
      </w:r>
      <w:r w:rsidR="00634EC5" w:rsidRPr="00F745C7">
        <w:rPr>
          <w:rFonts w:ascii="Times New Roman" w:hAnsi="Times New Roman" w:cs="Times New Roman"/>
          <w:noProof/>
          <w:color w:val="000000"/>
          <w:sz w:val="24"/>
          <w:szCs w:val="24"/>
          <w:lang w:val="sr-Cyrl-RS"/>
        </w:rPr>
        <w:t>3</w:t>
      </w:r>
      <w:r w:rsidRPr="00F745C7">
        <w:rPr>
          <w:rFonts w:ascii="Times New Roman" w:hAnsi="Times New Roman" w:cs="Times New Roman"/>
          <w:noProof/>
          <w:color w:val="000000"/>
          <w:sz w:val="24"/>
          <w:szCs w:val="24"/>
          <w:lang w:val="sr-Cyrl-RS"/>
        </w:rPr>
        <w:t>.</w:t>
      </w:r>
    </w:p>
    <w:p w14:paraId="0DDAC293" w14:textId="0059C3EA" w:rsidR="00F8369F" w:rsidRPr="00F745C7" w:rsidRDefault="0076248F"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Администратор омогућава приступ предмету преко Писарнице руководиоцу организационе јединице</w:t>
      </w:r>
      <w:r w:rsidR="00C52794" w:rsidRPr="00F745C7">
        <w:rPr>
          <w:rFonts w:ascii="Times New Roman" w:hAnsi="Times New Roman" w:cs="Times New Roman"/>
          <w:noProof/>
          <w:color w:val="000000"/>
          <w:sz w:val="24"/>
          <w:szCs w:val="24"/>
          <w:lang w:val="sr-Cyrl-RS"/>
        </w:rPr>
        <w:t>, односно обрађивачу предмета,</w:t>
      </w:r>
      <w:r w:rsidR="00641FE9" w:rsidRPr="00F745C7">
        <w:rPr>
          <w:rFonts w:ascii="Times New Roman" w:hAnsi="Times New Roman" w:cs="Times New Roman"/>
          <w:noProof/>
          <w:color w:val="000000"/>
          <w:sz w:val="24"/>
          <w:szCs w:val="24"/>
          <w:lang w:val="sr-Cyrl-RS"/>
        </w:rPr>
        <w:t xml:space="preserve"> који путем Система за управљање документима додељује пре</w:t>
      </w:r>
      <w:r w:rsidR="00871908" w:rsidRPr="00F745C7">
        <w:rPr>
          <w:rFonts w:ascii="Times New Roman" w:hAnsi="Times New Roman" w:cs="Times New Roman"/>
          <w:noProof/>
          <w:color w:val="000000"/>
          <w:sz w:val="24"/>
          <w:szCs w:val="24"/>
          <w:lang w:val="sr-Cyrl-RS"/>
        </w:rPr>
        <w:t>дмет у рад и придружује статус</w:t>
      </w:r>
      <w:r w:rsidR="00641FE9" w:rsidRPr="00F745C7">
        <w:rPr>
          <w:rFonts w:ascii="Times New Roman" w:hAnsi="Times New Roman" w:cs="Times New Roman"/>
          <w:noProof/>
          <w:color w:val="000000"/>
          <w:sz w:val="24"/>
          <w:szCs w:val="24"/>
          <w:lang w:val="sr-Cyrl-RS"/>
        </w:rPr>
        <w:t xml:space="preserve"> </w:t>
      </w:r>
      <w:r w:rsidR="00641FE9" w:rsidRPr="00F745C7">
        <w:rPr>
          <w:rFonts w:ascii="Times New Roman" w:hAnsi="Times New Roman" w:cs="Times New Roman"/>
          <w:noProof/>
          <w:sz w:val="24"/>
          <w:szCs w:val="24"/>
          <w:lang w:val="sr-Cyrl-RS"/>
        </w:rPr>
        <w:t>„</w:t>
      </w:r>
      <w:r w:rsidR="00641FE9" w:rsidRPr="00F745C7">
        <w:rPr>
          <w:rFonts w:ascii="Times New Roman" w:hAnsi="Times New Roman" w:cs="Times New Roman"/>
          <w:noProof/>
          <w:color w:val="000000"/>
          <w:sz w:val="24"/>
          <w:szCs w:val="24"/>
          <w:lang w:val="sr-Cyrl-RS"/>
        </w:rPr>
        <w:t>у обради</w:t>
      </w:r>
      <w:r w:rsidR="00641FE9" w:rsidRPr="00F745C7">
        <w:rPr>
          <w:rFonts w:ascii="Times New Roman" w:hAnsi="Times New Roman" w:cs="Times New Roman"/>
          <w:noProof/>
          <w:sz w:val="24"/>
          <w:szCs w:val="24"/>
          <w:lang w:val="sr-Cyrl-RS"/>
        </w:rPr>
        <w:t>“</w:t>
      </w:r>
      <w:r w:rsidR="00641FE9" w:rsidRPr="00F745C7">
        <w:rPr>
          <w:rFonts w:ascii="Times New Roman" w:hAnsi="Times New Roman" w:cs="Times New Roman"/>
          <w:noProof/>
          <w:color w:val="000000"/>
          <w:sz w:val="24"/>
          <w:szCs w:val="24"/>
          <w:lang w:val="sr-Cyrl-RS"/>
        </w:rPr>
        <w:t>.</w:t>
      </w:r>
    </w:p>
    <w:p w14:paraId="098A4A17" w14:textId="32488816" w:rsidR="00641FE9" w:rsidRPr="00F745C7" w:rsidRDefault="00641FE9"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Администратор омогућава непосредан приступ обрађивачу предмета ако је орган преко посебног система за управљање документима то омогућио.</w:t>
      </w:r>
    </w:p>
    <w:p w14:paraId="2BCB273D" w14:textId="75607BA1" w:rsidR="004F45BC" w:rsidRPr="00F745C7" w:rsidRDefault="005A2A78"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Орган је дужан да преко Писарнице омогући учеснику увид у статус </w:t>
      </w:r>
      <w:r w:rsidR="009A4C14" w:rsidRPr="00F745C7">
        <w:rPr>
          <w:rFonts w:ascii="Times New Roman" w:hAnsi="Times New Roman" w:cs="Times New Roman"/>
          <w:noProof/>
          <w:color w:val="000000"/>
          <w:sz w:val="24"/>
          <w:szCs w:val="24"/>
          <w:lang w:val="sr-Cyrl-RS"/>
        </w:rPr>
        <w:t>предмета</w:t>
      </w:r>
      <w:r w:rsidRPr="00F745C7">
        <w:rPr>
          <w:rFonts w:ascii="Times New Roman" w:hAnsi="Times New Roman" w:cs="Times New Roman"/>
          <w:noProof/>
          <w:color w:val="000000"/>
          <w:sz w:val="24"/>
          <w:szCs w:val="24"/>
          <w:lang w:val="sr-Cyrl-RS"/>
        </w:rPr>
        <w:t>.</w:t>
      </w:r>
    </w:p>
    <w:p w14:paraId="7709A5CF" w14:textId="77777777" w:rsidR="00DD3C5C" w:rsidRPr="00F745C7" w:rsidRDefault="00DD3C5C"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Систем за управљање документима</w:t>
      </w:r>
      <w:r w:rsidR="002A5E9E" w:rsidRPr="00F745C7">
        <w:rPr>
          <w:rFonts w:ascii="Times New Roman" w:hAnsi="Times New Roman" w:cs="Times New Roman"/>
          <w:noProof/>
          <w:color w:val="000000"/>
          <w:sz w:val="24"/>
          <w:szCs w:val="24"/>
          <w:lang w:val="sr-Cyrl-RS"/>
        </w:rPr>
        <w:t xml:space="preserve"> из става 2. овог члана омогућава праћење статуса премета у Писарници.</w:t>
      </w:r>
    </w:p>
    <w:p w14:paraId="482AEAF0" w14:textId="45926D69" w:rsidR="00EC74D9" w:rsidRPr="00F745C7" w:rsidRDefault="00EC74D9" w:rsidP="00D92823">
      <w:pPr>
        <w:spacing w:before="240" w:after="120" w:line="240" w:lineRule="auto"/>
        <w:jc w:val="center"/>
        <w:rPr>
          <w:rFonts w:ascii="Times New Roman" w:hAnsi="Times New Roman" w:cs="Times New Roman"/>
          <w:color w:val="000000"/>
          <w:sz w:val="24"/>
          <w:szCs w:val="24"/>
        </w:rPr>
      </w:pPr>
      <w:r w:rsidRPr="00F745C7">
        <w:rPr>
          <w:rFonts w:ascii="Times New Roman" w:hAnsi="Times New Roman" w:cs="Times New Roman"/>
          <w:color w:val="000000"/>
          <w:sz w:val="24"/>
          <w:szCs w:val="24"/>
        </w:rPr>
        <w:t>Рад на предмету</w:t>
      </w:r>
    </w:p>
    <w:p w14:paraId="3183D307" w14:textId="3CCB53E1" w:rsidR="00EC74D9" w:rsidRPr="00F745C7" w:rsidRDefault="00EC74D9" w:rsidP="00C4604F">
      <w:pPr>
        <w:spacing w:after="120" w:line="240" w:lineRule="auto"/>
        <w:jc w:val="center"/>
        <w:rPr>
          <w:rFonts w:ascii="Times New Roman" w:hAnsi="Times New Roman" w:cs="Times New Roman"/>
          <w:color w:val="000000"/>
          <w:sz w:val="24"/>
          <w:szCs w:val="24"/>
        </w:rPr>
      </w:pPr>
      <w:r w:rsidRPr="00F745C7">
        <w:rPr>
          <w:rFonts w:ascii="Times New Roman" w:hAnsi="Times New Roman" w:cs="Times New Roman"/>
          <w:color w:val="000000"/>
          <w:sz w:val="24"/>
          <w:szCs w:val="24"/>
        </w:rPr>
        <w:t>Члан 1</w:t>
      </w:r>
      <w:r w:rsidR="00174697" w:rsidRPr="00F745C7">
        <w:rPr>
          <w:rFonts w:ascii="Times New Roman" w:hAnsi="Times New Roman" w:cs="Times New Roman"/>
          <w:color w:val="000000"/>
          <w:sz w:val="24"/>
          <w:szCs w:val="24"/>
        </w:rPr>
        <w:t>4</w:t>
      </w:r>
      <w:r w:rsidRPr="00F745C7">
        <w:rPr>
          <w:rFonts w:ascii="Times New Roman" w:hAnsi="Times New Roman" w:cs="Times New Roman"/>
          <w:color w:val="000000"/>
          <w:sz w:val="24"/>
          <w:szCs w:val="24"/>
        </w:rPr>
        <w:t>.</w:t>
      </w:r>
    </w:p>
    <w:p w14:paraId="29438537" w14:textId="3A5DA9CC" w:rsidR="002A5E9E" w:rsidRPr="00F745C7" w:rsidRDefault="002A5E9E" w:rsidP="00F56A7A">
      <w:pPr>
        <w:spacing w:after="0" w:line="240" w:lineRule="auto"/>
        <w:ind w:firstLine="709"/>
        <w:jc w:val="both"/>
        <w:rPr>
          <w:rFonts w:ascii="Times New Roman" w:hAnsi="Times New Roman" w:cs="Times New Roman"/>
          <w:color w:val="000000"/>
          <w:sz w:val="24"/>
          <w:szCs w:val="24"/>
          <w:lang w:val="sr-Cyrl-RS"/>
        </w:rPr>
      </w:pPr>
      <w:r w:rsidRPr="00F745C7">
        <w:rPr>
          <w:rFonts w:ascii="Times New Roman" w:hAnsi="Times New Roman" w:cs="Times New Roman"/>
          <w:color w:val="000000"/>
          <w:sz w:val="24"/>
          <w:szCs w:val="24"/>
        </w:rPr>
        <w:t xml:space="preserve">Обрађивач предмета </w:t>
      </w:r>
      <w:r w:rsidR="00223DA4" w:rsidRPr="00F745C7">
        <w:rPr>
          <w:rFonts w:ascii="Times New Roman" w:hAnsi="Times New Roman" w:cs="Times New Roman"/>
          <w:color w:val="000000"/>
          <w:sz w:val="24"/>
          <w:szCs w:val="24"/>
        </w:rPr>
        <w:t xml:space="preserve">упознаје се </w:t>
      </w:r>
      <w:r w:rsidR="00DF5E06" w:rsidRPr="00F745C7">
        <w:rPr>
          <w:rFonts w:ascii="Times New Roman" w:hAnsi="Times New Roman" w:cs="Times New Roman"/>
          <w:color w:val="000000"/>
          <w:sz w:val="24"/>
          <w:szCs w:val="24"/>
        </w:rPr>
        <w:t>с</w:t>
      </w:r>
      <w:r w:rsidR="00A40C1E" w:rsidRPr="00F745C7">
        <w:rPr>
          <w:rFonts w:ascii="Times New Roman" w:hAnsi="Times New Roman" w:cs="Times New Roman"/>
          <w:color w:val="000000"/>
          <w:sz w:val="24"/>
          <w:szCs w:val="24"/>
        </w:rPr>
        <w:t xml:space="preserve">а садржином поднеска и прилога и управља документарним материјалом </w:t>
      </w:r>
      <w:r w:rsidR="00A40C1E" w:rsidRPr="00F745C7">
        <w:rPr>
          <w:rFonts w:ascii="Times New Roman" w:hAnsi="Times New Roman" w:cs="Times New Roman"/>
          <w:color w:val="000000"/>
          <w:sz w:val="24"/>
          <w:szCs w:val="24"/>
          <w:lang w:val="sr-Cyrl-RS"/>
        </w:rPr>
        <w:t>преко Система за управљање документима или другог одговарајућег софтверског решења.</w:t>
      </w:r>
    </w:p>
    <w:p w14:paraId="3647C5EF" w14:textId="52481A85" w:rsidR="006138F8" w:rsidRPr="00F745C7" w:rsidRDefault="006138F8" w:rsidP="00F56A7A">
      <w:pPr>
        <w:spacing w:after="0" w:line="240" w:lineRule="auto"/>
        <w:ind w:firstLine="709"/>
        <w:jc w:val="both"/>
        <w:rPr>
          <w:rFonts w:ascii="Times New Roman" w:hAnsi="Times New Roman" w:cs="Times New Roman"/>
          <w:color w:val="000000"/>
          <w:sz w:val="24"/>
          <w:szCs w:val="24"/>
          <w:lang w:val="sr-Cyrl-RS"/>
        </w:rPr>
      </w:pPr>
      <w:r w:rsidRPr="00F745C7">
        <w:rPr>
          <w:rFonts w:ascii="Times New Roman" w:hAnsi="Times New Roman" w:cs="Times New Roman"/>
          <w:color w:val="000000"/>
          <w:sz w:val="24"/>
          <w:szCs w:val="24"/>
          <w:lang w:val="sr-Cyrl-RS"/>
        </w:rPr>
        <w:t>Софтверско решење из става 1. овог члана омогућава додељивање одговарајућих статуса појединачним процесним радњама у складу са прописима.</w:t>
      </w:r>
    </w:p>
    <w:p w14:paraId="1E5A685F" w14:textId="1A5A32C2" w:rsidR="00223DA4" w:rsidRPr="00F745C7" w:rsidRDefault="00223DA4" w:rsidP="00F56A7A">
      <w:pPr>
        <w:spacing w:after="0" w:line="240" w:lineRule="auto"/>
        <w:ind w:firstLine="709"/>
        <w:jc w:val="both"/>
        <w:rPr>
          <w:rFonts w:ascii="Times New Roman" w:hAnsi="Times New Roman" w:cs="Times New Roman"/>
          <w:color w:val="000000"/>
          <w:sz w:val="24"/>
          <w:szCs w:val="24"/>
        </w:rPr>
      </w:pPr>
      <w:r w:rsidRPr="00F745C7">
        <w:rPr>
          <w:rFonts w:ascii="Times New Roman" w:hAnsi="Times New Roman" w:cs="Times New Roman"/>
          <w:color w:val="000000"/>
          <w:sz w:val="24"/>
          <w:szCs w:val="24"/>
        </w:rPr>
        <w:t xml:space="preserve">У току рада на предмету обрађивач </w:t>
      </w:r>
      <w:r w:rsidR="002B6557" w:rsidRPr="00F745C7">
        <w:rPr>
          <w:rFonts w:ascii="Times New Roman" w:hAnsi="Times New Roman" w:cs="Times New Roman"/>
          <w:color w:val="000000"/>
          <w:sz w:val="24"/>
          <w:szCs w:val="24"/>
        </w:rPr>
        <w:t xml:space="preserve">електронским путем </w:t>
      </w:r>
      <w:r w:rsidR="009B3F39" w:rsidRPr="00F745C7">
        <w:rPr>
          <w:rFonts w:ascii="Times New Roman" w:hAnsi="Times New Roman" w:cs="Times New Roman"/>
          <w:color w:val="000000"/>
          <w:sz w:val="24"/>
          <w:szCs w:val="24"/>
        </w:rPr>
        <w:t>прибавља податке о чиње</w:t>
      </w:r>
      <w:r w:rsidRPr="00F745C7">
        <w:rPr>
          <w:rFonts w:ascii="Times New Roman" w:hAnsi="Times New Roman" w:cs="Times New Roman"/>
          <w:color w:val="000000"/>
          <w:sz w:val="24"/>
          <w:szCs w:val="24"/>
        </w:rPr>
        <w:t>ницама које су неопходне за одлучивање</w:t>
      </w:r>
      <w:r w:rsidR="009B3F39" w:rsidRPr="00F745C7">
        <w:rPr>
          <w:rFonts w:ascii="Times New Roman" w:hAnsi="Times New Roman" w:cs="Times New Roman"/>
          <w:color w:val="000000"/>
          <w:sz w:val="24"/>
          <w:szCs w:val="24"/>
          <w:lang w:val="sr-Cyrl-RS"/>
        </w:rPr>
        <w:t xml:space="preserve"> из службених евиденција преко Система за размену података или на други прописан начин</w:t>
      </w:r>
      <w:r w:rsidRPr="00F745C7">
        <w:rPr>
          <w:rFonts w:ascii="Times New Roman" w:hAnsi="Times New Roman" w:cs="Times New Roman"/>
          <w:color w:val="000000"/>
          <w:sz w:val="24"/>
          <w:szCs w:val="24"/>
        </w:rPr>
        <w:t>.</w:t>
      </w:r>
    </w:p>
    <w:p w14:paraId="0D62D2BE" w14:textId="1135BBD8" w:rsidR="00223DA4" w:rsidRPr="00F745C7" w:rsidRDefault="00223DA4" w:rsidP="00F56A7A">
      <w:pPr>
        <w:spacing w:after="0" w:line="240" w:lineRule="auto"/>
        <w:ind w:firstLine="709"/>
        <w:jc w:val="both"/>
        <w:rPr>
          <w:rFonts w:ascii="Times New Roman" w:hAnsi="Times New Roman" w:cs="Times New Roman"/>
          <w:color w:val="000000"/>
          <w:sz w:val="24"/>
          <w:szCs w:val="24"/>
        </w:rPr>
      </w:pPr>
      <w:r w:rsidRPr="00F745C7">
        <w:rPr>
          <w:rFonts w:ascii="Times New Roman" w:hAnsi="Times New Roman" w:cs="Times New Roman"/>
          <w:sz w:val="24"/>
          <w:szCs w:val="24"/>
        </w:rPr>
        <w:t xml:space="preserve">Изузетно, ако </w:t>
      </w:r>
      <w:r w:rsidR="009B3F39" w:rsidRPr="00F745C7">
        <w:rPr>
          <w:rFonts w:ascii="Times New Roman" w:hAnsi="Times New Roman" w:cs="Times New Roman"/>
          <w:sz w:val="24"/>
          <w:szCs w:val="24"/>
          <w:lang w:val="sr-Cyrl-RS"/>
        </w:rPr>
        <w:t>податке</w:t>
      </w:r>
      <w:r w:rsidRPr="00F745C7">
        <w:rPr>
          <w:rFonts w:ascii="Times New Roman" w:hAnsi="Times New Roman" w:cs="Times New Roman"/>
          <w:sz w:val="24"/>
          <w:szCs w:val="24"/>
        </w:rPr>
        <w:t xml:space="preserve"> из става</w:t>
      </w:r>
      <w:r w:rsidR="009B3F39" w:rsidRPr="00F745C7">
        <w:rPr>
          <w:rFonts w:ascii="Times New Roman" w:hAnsi="Times New Roman" w:cs="Times New Roman"/>
          <w:sz w:val="24"/>
          <w:szCs w:val="24"/>
        </w:rPr>
        <w:t xml:space="preserve"> </w:t>
      </w:r>
      <w:r w:rsidR="006342BB" w:rsidRPr="00F745C7">
        <w:rPr>
          <w:rFonts w:ascii="Times New Roman" w:hAnsi="Times New Roman" w:cs="Times New Roman"/>
          <w:sz w:val="24"/>
          <w:szCs w:val="24"/>
          <w:lang w:val="sr-Cyrl-RS"/>
        </w:rPr>
        <w:t>3</w:t>
      </w:r>
      <w:r w:rsidRPr="00F745C7">
        <w:rPr>
          <w:rFonts w:ascii="Times New Roman" w:hAnsi="Times New Roman" w:cs="Times New Roman"/>
          <w:sz w:val="24"/>
          <w:szCs w:val="24"/>
        </w:rPr>
        <w:t xml:space="preserve">. </w:t>
      </w:r>
      <w:r w:rsidR="009B3F39" w:rsidRPr="00F745C7">
        <w:rPr>
          <w:rFonts w:ascii="Times New Roman" w:hAnsi="Times New Roman" w:cs="Times New Roman"/>
          <w:sz w:val="24"/>
          <w:szCs w:val="24"/>
        </w:rPr>
        <w:t>овог</w:t>
      </w:r>
      <w:r w:rsidR="009B3F39" w:rsidRPr="00F745C7">
        <w:rPr>
          <w:rFonts w:ascii="Times New Roman" w:hAnsi="Times New Roman" w:cs="Times New Roman"/>
          <w:sz w:val="24"/>
          <w:szCs w:val="24"/>
          <w:lang w:val="sr-Cyrl-RS"/>
        </w:rPr>
        <w:t xml:space="preserve"> члана</w:t>
      </w:r>
      <w:r w:rsidRPr="00F745C7">
        <w:rPr>
          <w:rFonts w:ascii="Times New Roman" w:hAnsi="Times New Roman" w:cs="Times New Roman"/>
          <w:sz w:val="24"/>
          <w:szCs w:val="24"/>
        </w:rPr>
        <w:t xml:space="preserve"> </w:t>
      </w:r>
      <w:r w:rsidR="009B3F39" w:rsidRPr="00F745C7">
        <w:rPr>
          <w:rFonts w:ascii="Times New Roman" w:hAnsi="Times New Roman" w:cs="Times New Roman"/>
          <w:sz w:val="24"/>
          <w:szCs w:val="24"/>
          <w:lang w:val="sr-Cyrl-RS"/>
        </w:rPr>
        <w:t>није могу</w:t>
      </w:r>
      <w:r w:rsidR="003C358A" w:rsidRPr="00F745C7">
        <w:rPr>
          <w:rFonts w:ascii="Times New Roman" w:hAnsi="Times New Roman" w:cs="Times New Roman"/>
          <w:sz w:val="24"/>
          <w:szCs w:val="24"/>
          <w:lang w:val="sr-Cyrl-RS"/>
        </w:rPr>
        <w:t>ће прибавити на начин из става 3</w:t>
      </w:r>
      <w:r w:rsidR="009B3F39" w:rsidRPr="00F745C7">
        <w:rPr>
          <w:rFonts w:ascii="Times New Roman" w:hAnsi="Times New Roman" w:cs="Times New Roman"/>
          <w:sz w:val="24"/>
          <w:szCs w:val="24"/>
          <w:lang w:val="sr-Cyrl-RS"/>
        </w:rPr>
        <w:t>. овог члана</w:t>
      </w:r>
      <w:r w:rsidRPr="00F745C7">
        <w:rPr>
          <w:rFonts w:ascii="Times New Roman" w:hAnsi="Times New Roman" w:cs="Times New Roman"/>
          <w:sz w:val="24"/>
          <w:szCs w:val="24"/>
        </w:rPr>
        <w:t>, обрађивач предмета их прибавља на други погодан начин.</w:t>
      </w:r>
    </w:p>
    <w:p w14:paraId="233B686A" w14:textId="3BE91383" w:rsidR="003A7071" w:rsidRPr="00F745C7" w:rsidRDefault="003A7071"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Након обраде предмета</w:t>
      </w:r>
      <w:r w:rsidR="00765785" w:rsidRPr="00F745C7">
        <w:rPr>
          <w:rFonts w:ascii="Times New Roman" w:hAnsi="Times New Roman" w:cs="Times New Roman"/>
          <w:noProof/>
          <w:color w:val="000000"/>
          <w:sz w:val="24"/>
          <w:szCs w:val="24"/>
          <w:lang w:val="sr-Cyrl-RS"/>
        </w:rPr>
        <w:t xml:space="preserve"> </w:t>
      </w:r>
      <w:r w:rsidRPr="00F745C7">
        <w:rPr>
          <w:rFonts w:ascii="Times New Roman" w:hAnsi="Times New Roman" w:cs="Times New Roman"/>
          <w:noProof/>
          <w:color w:val="000000"/>
          <w:sz w:val="24"/>
          <w:szCs w:val="24"/>
          <w:lang w:val="sr-Cyrl-RS"/>
        </w:rPr>
        <w:t>обрађив</w:t>
      </w:r>
      <w:r w:rsidRPr="00F745C7">
        <w:rPr>
          <w:rFonts w:ascii="Times New Roman" w:hAnsi="Times New Roman" w:cs="Times New Roman"/>
          <w:color w:val="000000"/>
          <w:sz w:val="24"/>
          <w:szCs w:val="24"/>
        </w:rPr>
        <w:t xml:space="preserve">ач предмета потписује акт квалификованим електронским </w:t>
      </w:r>
      <w:r w:rsidR="00CF07C2" w:rsidRPr="00F745C7">
        <w:rPr>
          <w:rFonts w:ascii="Times New Roman" w:hAnsi="Times New Roman" w:cs="Times New Roman"/>
          <w:color w:val="000000"/>
          <w:sz w:val="24"/>
          <w:szCs w:val="24"/>
          <w:lang w:val="sr-Cyrl-RS"/>
        </w:rPr>
        <w:t>печатом органа</w:t>
      </w:r>
      <w:r w:rsidRPr="00F745C7">
        <w:rPr>
          <w:rFonts w:ascii="Times New Roman" w:hAnsi="Times New Roman" w:cs="Times New Roman"/>
          <w:color w:val="000000"/>
          <w:sz w:val="24"/>
          <w:szCs w:val="24"/>
        </w:rPr>
        <w:t>, ако је за то овлашћен</w:t>
      </w:r>
      <w:r w:rsidR="00CF07C2" w:rsidRPr="00F745C7">
        <w:rPr>
          <w:rFonts w:ascii="Times New Roman" w:hAnsi="Times New Roman" w:cs="Times New Roman"/>
          <w:color w:val="000000"/>
          <w:sz w:val="24"/>
          <w:szCs w:val="24"/>
          <w:lang w:val="sr-Cyrl-RS"/>
        </w:rPr>
        <w:t>, односно квалификованим електронским потписом.</w:t>
      </w:r>
      <w:r w:rsidRPr="00F745C7">
        <w:rPr>
          <w:rFonts w:ascii="Times New Roman" w:hAnsi="Times New Roman" w:cs="Times New Roman"/>
          <w:color w:val="000000"/>
          <w:sz w:val="24"/>
          <w:szCs w:val="24"/>
        </w:rPr>
        <w:t xml:space="preserve"> или га упућује другом службеном лицу </w:t>
      </w:r>
      <w:r w:rsidR="00765785" w:rsidRPr="00F745C7">
        <w:rPr>
          <w:rFonts w:ascii="Times New Roman" w:hAnsi="Times New Roman" w:cs="Times New Roman"/>
          <w:color w:val="000000"/>
          <w:sz w:val="24"/>
          <w:szCs w:val="24"/>
        </w:rPr>
        <w:t>које је</w:t>
      </w:r>
      <w:r w:rsidRPr="00F745C7">
        <w:rPr>
          <w:rFonts w:ascii="Times New Roman" w:hAnsi="Times New Roman" w:cs="Times New Roman"/>
          <w:color w:val="000000"/>
          <w:sz w:val="24"/>
          <w:szCs w:val="24"/>
        </w:rPr>
        <w:t xml:space="preserve"> овлашће</w:t>
      </w:r>
      <w:r w:rsidR="00765785" w:rsidRPr="00F745C7">
        <w:rPr>
          <w:rFonts w:ascii="Times New Roman" w:hAnsi="Times New Roman" w:cs="Times New Roman"/>
          <w:color w:val="000000"/>
          <w:sz w:val="24"/>
          <w:szCs w:val="24"/>
        </w:rPr>
        <w:t xml:space="preserve">но да </w:t>
      </w:r>
      <w:r w:rsidR="00416B41" w:rsidRPr="00F745C7">
        <w:rPr>
          <w:rFonts w:ascii="Times New Roman" w:hAnsi="Times New Roman" w:cs="Times New Roman"/>
          <w:color w:val="000000"/>
          <w:sz w:val="24"/>
          <w:szCs w:val="24"/>
        </w:rPr>
        <w:t>одлучи о предмету</w:t>
      </w:r>
      <w:r w:rsidR="0069465D" w:rsidRPr="00F745C7">
        <w:rPr>
          <w:rFonts w:ascii="Times New Roman" w:hAnsi="Times New Roman" w:cs="Times New Roman"/>
          <w:color w:val="000000"/>
          <w:sz w:val="24"/>
          <w:szCs w:val="24"/>
          <w:lang w:val="sr-Cyrl-RS"/>
        </w:rPr>
        <w:t xml:space="preserve"> и да га потпише</w:t>
      </w:r>
      <w:r w:rsidRPr="00F745C7">
        <w:rPr>
          <w:rFonts w:ascii="Times New Roman" w:hAnsi="Times New Roman" w:cs="Times New Roman"/>
          <w:color w:val="000000"/>
          <w:sz w:val="24"/>
          <w:szCs w:val="24"/>
        </w:rPr>
        <w:t>.</w:t>
      </w:r>
    </w:p>
    <w:p w14:paraId="3921767C" w14:textId="174708E2" w:rsidR="003A7071" w:rsidRPr="00F745C7" w:rsidRDefault="00C12501"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Акт органа</w:t>
      </w:r>
      <w:r w:rsidR="003A7071" w:rsidRPr="00F745C7">
        <w:rPr>
          <w:rFonts w:ascii="Times New Roman" w:hAnsi="Times New Roman" w:cs="Times New Roman"/>
          <w:noProof/>
          <w:color w:val="000000"/>
          <w:sz w:val="24"/>
          <w:szCs w:val="24"/>
          <w:lang w:val="sr-Cyrl-RS"/>
        </w:rPr>
        <w:t xml:space="preserve"> </w:t>
      </w:r>
      <w:r w:rsidR="00313D85" w:rsidRPr="00F745C7">
        <w:rPr>
          <w:rFonts w:ascii="Times New Roman" w:hAnsi="Times New Roman" w:cs="Times New Roman"/>
          <w:noProof/>
          <w:color w:val="000000"/>
          <w:sz w:val="24"/>
          <w:szCs w:val="24"/>
          <w:lang w:val="sr-Cyrl-RS"/>
        </w:rPr>
        <w:t>обавезно садрж</w:t>
      </w:r>
      <w:r w:rsidR="003A7071" w:rsidRPr="00F745C7">
        <w:rPr>
          <w:rFonts w:ascii="Times New Roman" w:hAnsi="Times New Roman" w:cs="Times New Roman"/>
          <w:noProof/>
          <w:color w:val="000000"/>
          <w:sz w:val="24"/>
          <w:szCs w:val="24"/>
          <w:lang w:val="sr-Cyrl-RS"/>
        </w:rPr>
        <w:t>и</w:t>
      </w:r>
      <w:r w:rsidR="00313D85" w:rsidRPr="00F745C7">
        <w:rPr>
          <w:rFonts w:ascii="Times New Roman" w:hAnsi="Times New Roman" w:cs="Times New Roman"/>
          <w:noProof/>
          <w:color w:val="000000"/>
          <w:sz w:val="24"/>
          <w:szCs w:val="24"/>
          <w:lang w:val="sr-Cyrl-RS"/>
        </w:rPr>
        <w:t xml:space="preserve">: заглавље које се састоји из назива и седишта органа, </w:t>
      </w:r>
      <w:r w:rsidR="003A7071" w:rsidRPr="00F745C7">
        <w:rPr>
          <w:rFonts w:ascii="Times New Roman" w:hAnsi="Times New Roman" w:cs="Times New Roman"/>
          <w:noProof/>
          <w:color w:val="000000"/>
          <w:sz w:val="24"/>
          <w:szCs w:val="24"/>
          <w:lang w:val="sr-Cyrl-RS"/>
        </w:rPr>
        <w:t>јединствене идентификационе ознаке</w:t>
      </w:r>
      <w:r w:rsidRPr="00F745C7">
        <w:rPr>
          <w:rFonts w:ascii="Times New Roman" w:hAnsi="Times New Roman" w:cs="Times New Roman"/>
          <w:noProof/>
          <w:color w:val="000000"/>
          <w:sz w:val="24"/>
          <w:szCs w:val="24"/>
          <w:lang w:val="sr-Cyrl-RS"/>
        </w:rPr>
        <w:t xml:space="preserve"> предмета и акта</w:t>
      </w:r>
      <w:r w:rsidR="00E11D26" w:rsidRPr="00F745C7">
        <w:rPr>
          <w:rFonts w:ascii="Times New Roman" w:hAnsi="Times New Roman" w:cs="Times New Roman"/>
          <w:noProof/>
          <w:color w:val="000000"/>
          <w:sz w:val="24"/>
          <w:szCs w:val="24"/>
          <w:lang w:val="sr-Cyrl-RS"/>
        </w:rPr>
        <w:t xml:space="preserve"> </w:t>
      </w:r>
      <w:r w:rsidR="003A7071" w:rsidRPr="00F745C7">
        <w:rPr>
          <w:rFonts w:ascii="Times New Roman" w:hAnsi="Times New Roman" w:cs="Times New Roman"/>
          <w:noProof/>
          <w:color w:val="000000"/>
          <w:sz w:val="24"/>
          <w:szCs w:val="24"/>
          <w:lang w:val="sr-Cyrl-RS"/>
        </w:rPr>
        <w:t>из члана</w:t>
      </w:r>
      <w:r w:rsidR="009B3F39" w:rsidRPr="00F745C7">
        <w:rPr>
          <w:rFonts w:ascii="Times New Roman" w:hAnsi="Times New Roman" w:cs="Times New Roman"/>
          <w:noProof/>
          <w:color w:val="000000"/>
          <w:sz w:val="24"/>
          <w:szCs w:val="24"/>
          <w:lang w:val="sr-Cyrl-RS"/>
        </w:rPr>
        <w:t xml:space="preserve"> 9</w:t>
      </w:r>
      <w:r w:rsidR="00A40C1E" w:rsidRPr="00F745C7">
        <w:rPr>
          <w:rFonts w:ascii="Times New Roman" w:hAnsi="Times New Roman" w:cs="Times New Roman"/>
          <w:noProof/>
          <w:color w:val="000000"/>
          <w:sz w:val="24"/>
          <w:szCs w:val="24"/>
        </w:rPr>
        <w:t xml:space="preserve">. </w:t>
      </w:r>
      <w:r w:rsidR="00A40C1E" w:rsidRPr="00F745C7">
        <w:rPr>
          <w:rFonts w:ascii="Times New Roman" w:hAnsi="Times New Roman" w:cs="Times New Roman"/>
          <w:noProof/>
          <w:color w:val="000000"/>
          <w:sz w:val="24"/>
          <w:szCs w:val="24"/>
          <w:lang w:val="sr-Cyrl-RS"/>
        </w:rPr>
        <w:t>ове уредбе</w:t>
      </w:r>
      <w:r w:rsidR="00313D85" w:rsidRPr="00F745C7">
        <w:rPr>
          <w:rFonts w:ascii="Times New Roman" w:hAnsi="Times New Roman" w:cs="Times New Roman"/>
          <w:noProof/>
          <w:color w:val="000000"/>
          <w:sz w:val="24"/>
          <w:szCs w:val="24"/>
          <w:lang w:val="sr-Cyrl-RS"/>
        </w:rPr>
        <w:t>, датум</w:t>
      </w:r>
      <w:r w:rsidR="00621C2C" w:rsidRPr="00F745C7">
        <w:rPr>
          <w:rFonts w:ascii="Times New Roman" w:hAnsi="Times New Roman" w:cs="Times New Roman"/>
          <w:noProof/>
          <w:color w:val="000000"/>
          <w:sz w:val="24"/>
          <w:szCs w:val="24"/>
          <w:lang w:val="sr-Cyrl-RS"/>
        </w:rPr>
        <w:t>а</w:t>
      </w:r>
      <w:r w:rsidRPr="00F745C7">
        <w:rPr>
          <w:rFonts w:ascii="Times New Roman" w:hAnsi="Times New Roman" w:cs="Times New Roman"/>
          <w:noProof/>
          <w:color w:val="000000"/>
          <w:sz w:val="24"/>
          <w:szCs w:val="24"/>
          <w:lang w:val="sr-Cyrl-RS"/>
        </w:rPr>
        <w:t xml:space="preserve"> издавања</w:t>
      </w:r>
      <w:r w:rsidR="00313D85" w:rsidRPr="00F745C7">
        <w:rPr>
          <w:rFonts w:ascii="Times New Roman" w:hAnsi="Times New Roman" w:cs="Times New Roman"/>
          <w:noProof/>
          <w:color w:val="000000"/>
          <w:sz w:val="24"/>
          <w:szCs w:val="24"/>
          <w:lang w:val="sr-Cyrl-RS"/>
        </w:rPr>
        <w:t xml:space="preserve"> акта, </w:t>
      </w:r>
      <w:r w:rsidRPr="00F745C7">
        <w:rPr>
          <w:rFonts w:ascii="Times New Roman" w:hAnsi="Times New Roman" w:cs="Times New Roman"/>
          <w:noProof/>
          <w:color w:val="000000"/>
          <w:sz w:val="24"/>
          <w:szCs w:val="24"/>
          <w:lang w:val="sr-Cyrl-RS"/>
        </w:rPr>
        <w:t xml:space="preserve">имена, односно </w:t>
      </w:r>
      <w:r w:rsidR="00313D85" w:rsidRPr="00F745C7">
        <w:rPr>
          <w:rFonts w:ascii="Times New Roman" w:hAnsi="Times New Roman" w:cs="Times New Roman"/>
          <w:noProof/>
          <w:color w:val="000000"/>
          <w:sz w:val="24"/>
          <w:szCs w:val="24"/>
          <w:lang w:val="sr-Cyrl-RS"/>
        </w:rPr>
        <w:t>назив</w:t>
      </w:r>
      <w:r w:rsidR="00621C2C" w:rsidRPr="00F745C7">
        <w:rPr>
          <w:rFonts w:ascii="Times New Roman" w:hAnsi="Times New Roman" w:cs="Times New Roman"/>
          <w:noProof/>
          <w:color w:val="000000"/>
          <w:sz w:val="24"/>
          <w:szCs w:val="24"/>
          <w:lang w:val="sr-Cyrl-RS"/>
        </w:rPr>
        <w:t>а</w:t>
      </w:r>
      <w:r w:rsidR="00313D85" w:rsidRPr="00F745C7">
        <w:rPr>
          <w:rFonts w:ascii="Times New Roman" w:hAnsi="Times New Roman" w:cs="Times New Roman"/>
          <w:noProof/>
          <w:color w:val="000000"/>
          <w:sz w:val="24"/>
          <w:szCs w:val="24"/>
          <w:lang w:val="sr-Cyrl-RS"/>
        </w:rPr>
        <w:t xml:space="preserve"> и </w:t>
      </w:r>
      <w:r w:rsidRPr="00F745C7">
        <w:rPr>
          <w:rFonts w:ascii="Times New Roman" w:hAnsi="Times New Roman" w:cs="Times New Roman"/>
          <w:noProof/>
          <w:color w:val="000000"/>
          <w:sz w:val="24"/>
          <w:szCs w:val="24"/>
          <w:lang w:val="sr-Cyrl-RS"/>
        </w:rPr>
        <w:t xml:space="preserve">пребивалишта, односно </w:t>
      </w:r>
      <w:r w:rsidR="00313D85" w:rsidRPr="00F745C7">
        <w:rPr>
          <w:rFonts w:ascii="Times New Roman" w:hAnsi="Times New Roman" w:cs="Times New Roman"/>
          <w:noProof/>
          <w:color w:val="000000"/>
          <w:sz w:val="24"/>
          <w:szCs w:val="24"/>
          <w:lang w:val="sr-Cyrl-RS"/>
        </w:rPr>
        <w:t>седишта</w:t>
      </w:r>
      <w:r w:rsidRPr="00F745C7">
        <w:rPr>
          <w:rFonts w:ascii="Times New Roman" w:hAnsi="Times New Roman" w:cs="Times New Roman"/>
          <w:noProof/>
          <w:color w:val="000000"/>
          <w:sz w:val="24"/>
          <w:szCs w:val="24"/>
          <w:lang w:val="sr-Cyrl-RS"/>
        </w:rPr>
        <w:t>, однос</w:t>
      </w:r>
      <w:r w:rsidR="00D0259D" w:rsidRPr="00F745C7">
        <w:rPr>
          <w:rFonts w:ascii="Times New Roman" w:hAnsi="Times New Roman" w:cs="Times New Roman"/>
          <w:noProof/>
          <w:color w:val="000000"/>
          <w:sz w:val="24"/>
          <w:szCs w:val="24"/>
          <w:lang w:val="sr-Cyrl-RS"/>
        </w:rPr>
        <w:t>но друге идентификационе ознаке</w:t>
      </w:r>
      <w:r w:rsidR="00A300CC" w:rsidRPr="00F745C7">
        <w:rPr>
          <w:rFonts w:ascii="Times New Roman" w:hAnsi="Times New Roman" w:cs="Times New Roman"/>
          <w:noProof/>
          <w:color w:val="000000"/>
          <w:sz w:val="24"/>
          <w:szCs w:val="24"/>
          <w:lang w:val="sr-Cyrl-RS"/>
        </w:rPr>
        <w:t xml:space="preserve"> учесника</w:t>
      </w:r>
      <w:r w:rsidR="00313D85" w:rsidRPr="00F745C7">
        <w:rPr>
          <w:rFonts w:ascii="Times New Roman" w:hAnsi="Times New Roman" w:cs="Times New Roman"/>
          <w:noProof/>
          <w:color w:val="000000"/>
          <w:sz w:val="24"/>
          <w:szCs w:val="24"/>
          <w:lang w:val="sr-Cyrl-RS"/>
        </w:rPr>
        <w:t xml:space="preserve">; текст акта; </w:t>
      </w:r>
      <w:r w:rsidR="005A2A78" w:rsidRPr="00F745C7">
        <w:rPr>
          <w:rFonts w:ascii="Times New Roman" w:hAnsi="Times New Roman" w:cs="Times New Roman"/>
          <w:noProof/>
          <w:color w:val="000000"/>
          <w:sz w:val="24"/>
          <w:szCs w:val="24"/>
          <w:lang w:val="sr-Cyrl-RS"/>
        </w:rPr>
        <w:t>списак</w:t>
      </w:r>
      <w:r w:rsidR="00313D85" w:rsidRPr="00F745C7">
        <w:rPr>
          <w:rFonts w:ascii="Times New Roman" w:hAnsi="Times New Roman" w:cs="Times New Roman"/>
          <w:noProof/>
          <w:color w:val="000000"/>
          <w:sz w:val="24"/>
          <w:szCs w:val="24"/>
          <w:lang w:val="sr-Cyrl-RS"/>
        </w:rPr>
        <w:t xml:space="preserve"> прилога који се прилажу уз акт.</w:t>
      </w:r>
    </w:p>
    <w:p w14:paraId="53CB53EE" w14:textId="400A6B47" w:rsidR="00E11D26" w:rsidRPr="00F745C7" w:rsidRDefault="00E11D26"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Изузетно од става </w:t>
      </w:r>
      <w:r w:rsidR="00871908" w:rsidRPr="00F745C7">
        <w:rPr>
          <w:rFonts w:ascii="Times New Roman" w:hAnsi="Times New Roman" w:cs="Times New Roman"/>
          <w:noProof/>
          <w:color w:val="000000"/>
          <w:sz w:val="24"/>
          <w:szCs w:val="24"/>
          <w:lang w:val="sr-Cyrl-RS"/>
        </w:rPr>
        <w:t>6</w:t>
      </w:r>
      <w:r w:rsidR="009B3F39" w:rsidRPr="00F745C7">
        <w:rPr>
          <w:rFonts w:ascii="Times New Roman" w:hAnsi="Times New Roman" w:cs="Times New Roman"/>
          <w:noProof/>
          <w:color w:val="000000"/>
          <w:sz w:val="24"/>
          <w:szCs w:val="24"/>
          <w:lang w:val="sr-Cyrl-RS"/>
        </w:rPr>
        <w:t>. о</w:t>
      </w:r>
      <w:r w:rsidR="004F45BC" w:rsidRPr="00F745C7">
        <w:rPr>
          <w:rFonts w:ascii="Times New Roman" w:hAnsi="Times New Roman" w:cs="Times New Roman"/>
          <w:noProof/>
          <w:color w:val="000000"/>
          <w:sz w:val="24"/>
          <w:szCs w:val="24"/>
          <w:lang w:val="sr-Cyrl-RS"/>
        </w:rPr>
        <w:t>вог члана</w:t>
      </w:r>
      <w:r w:rsidRPr="00F745C7">
        <w:rPr>
          <w:rFonts w:ascii="Times New Roman" w:hAnsi="Times New Roman" w:cs="Times New Roman"/>
          <w:noProof/>
          <w:color w:val="000000"/>
          <w:sz w:val="24"/>
          <w:szCs w:val="24"/>
          <w:lang w:val="sr-Cyrl-RS"/>
        </w:rPr>
        <w:t xml:space="preserve">, уколико је реч о препису акта у папиру, уместо </w:t>
      </w:r>
      <w:r w:rsidR="009B3F39" w:rsidRPr="00F745C7">
        <w:rPr>
          <w:rFonts w:ascii="Times New Roman" w:hAnsi="Times New Roman" w:cs="Times New Roman"/>
          <w:noProof/>
          <w:color w:val="000000"/>
          <w:sz w:val="24"/>
          <w:szCs w:val="24"/>
          <w:lang w:val="sr-Cyrl-RS"/>
        </w:rPr>
        <w:t xml:space="preserve">квалификованог </w:t>
      </w:r>
      <w:r w:rsidRPr="00F745C7">
        <w:rPr>
          <w:rFonts w:ascii="Times New Roman" w:hAnsi="Times New Roman" w:cs="Times New Roman"/>
          <w:noProof/>
          <w:color w:val="000000"/>
          <w:sz w:val="24"/>
          <w:szCs w:val="24"/>
          <w:lang w:val="sr-Cyrl-RS"/>
        </w:rPr>
        <w:t xml:space="preserve">временског жига и </w:t>
      </w:r>
      <w:r w:rsidR="009B3F39" w:rsidRPr="00F745C7">
        <w:rPr>
          <w:rFonts w:ascii="Times New Roman" w:hAnsi="Times New Roman" w:cs="Times New Roman"/>
          <w:noProof/>
          <w:color w:val="000000"/>
          <w:sz w:val="24"/>
          <w:szCs w:val="24"/>
          <w:lang w:val="sr-Cyrl-RS"/>
        </w:rPr>
        <w:t xml:space="preserve">квалификованог </w:t>
      </w:r>
      <w:r w:rsidRPr="00F745C7">
        <w:rPr>
          <w:rFonts w:ascii="Times New Roman" w:hAnsi="Times New Roman" w:cs="Times New Roman"/>
          <w:noProof/>
          <w:color w:val="000000"/>
          <w:sz w:val="24"/>
          <w:szCs w:val="24"/>
          <w:lang w:val="sr-Cyrl-RS"/>
        </w:rPr>
        <w:t>електронског печата органа</w:t>
      </w:r>
      <w:r w:rsidR="00B22622" w:rsidRPr="00F745C7">
        <w:rPr>
          <w:rFonts w:ascii="Times New Roman" w:hAnsi="Times New Roman" w:cs="Times New Roman"/>
          <w:noProof/>
          <w:color w:val="000000"/>
          <w:sz w:val="24"/>
          <w:szCs w:val="24"/>
          <w:lang w:val="sr-Cyrl-RS"/>
        </w:rPr>
        <w:t>,</w:t>
      </w:r>
      <w:r w:rsidRPr="00F745C7">
        <w:rPr>
          <w:rFonts w:ascii="Times New Roman" w:hAnsi="Times New Roman" w:cs="Times New Roman"/>
          <w:noProof/>
          <w:color w:val="000000"/>
          <w:sz w:val="24"/>
          <w:szCs w:val="24"/>
          <w:lang w:val="sr-Cyrl-RS"/>
        </w:rPr>
        <w:t xml:space="preserve"> акт садржи печат органа и својеручни потпис овлашћеног лица, у складу са законом којим се уређује електронски документ.</w:t>
      </w:r>
    </w:p>
    <w:p w14:paraId="3A5FA5FB" w14:textId="60733EC0" w:rsidR="003A7071" w:rsidRPr="00F745C7" w:rsidRDefault="003A7071" w:rsidP="00F56A7A">
      <w:pPr>
        <w:spacing w:after="0" w:line="240" w:lineRule="auto"/>
        <w:ind w:firstLine="709"/>
        <w:jc w:val="both"/>
        <w:rPr>
          <w:rFonts w:ascii="Times New Roman" w:hAnsi="Times New Roman" w:cs="Times New Roman"/>
          <w:color w:val="000000"/>
          <w:sz w:val="24"/>
          <w:szCs w:val="24"/>
        </w:rPr>
      </w:pPr>
      <w:r w:rsidRPr="00F745C7">
        <w:rPr>
          <w:rFonts w:ascii="Times New Roman" w:hAnsi="Times New Roman" w:cs="Times New Roman"/>
          <w:color w:val="000000"/>
          <w:sz w:val="24"/>
          <w:szCs w:val="24"/>
        </w:rPr>
        <w:t xml:space="preserve">Акт из става </w:t>
      </w:r>
      <w:r w:rsidR="00871908" w:rsidRPr="00F745C7">
        <w:rPr>
          <w:rFonts w:ascii="Times New Roman" w:hAnsi="Times New Roman" w:cs="Times New Roman"/>
          <w:color w:val="000000"/>
          <w:sz w:val="24"/>
          <w:szCs w:val="24"/>
        </w:rPr>
        <w:t>6</w:t>
      </w:r>
      <w:r w:rsidRPr="00F745C7">
        <w:rPr>
          <w:rFonts w:ascii="Times New Roman" w:hAnsi="Times New Roman" w:cs="Times New Roman"/>
          <w:color w:val="000000"/>
          <w:sz w:val="24"/>
          <w:szCs w:val="24"/>
        </w:rPr>
        <w:t xml:space="preserve">. овог члана оверава се </w:t>
      </w:r>
      <w:r w:rsidR="009B3F39" w:rsidRPr="00F745C7">
        <w:rPr>
          <w:rFonts w:ascii="Times New Roman" w:hAnsi="Times New Roman" w:cs="Times New Roman"/>
          <w:color w:val="000000"/>
          <w:sz w:val="24"/>
          <w:szCs w:val="24"/>
        </w:rPr>
        <w:t>квалификованим</w:t>
      </w:r>
      <w:r w:rsidRPr="00F745C7">
        <w:rPr>
          <w:rFonts w:ascii="Times New Roman" w:hAnsi="Times New Roman" w:cs="Times New Roman"/>
          <w:color w:val="000000"/>
          <w:sz w:val="24"/>
          <w:szCs w:val="24"/>
        </w:rPr>
        <w:t xml:space="preserve"> електронским печатом органа</w:t>
      </w:r>
      <w:r w:rsidR="00765785" w:rsidRPr="00F745C7">
        <w:rPr>
          <w:rFonts w:ascii="Times New Roman" w:hAnsi="Times New Roman" w:cs="Times New Roman"/>
          <w:color w:val="000000"/>
          <w:sz w:val="24"/>
          <w:szCs w:val="24"/>
        </w:rPr>
        <w:t xml:space="preserve"> </w:t>
      </w:r>
      <w:r w:rsidR="00E863B8" w:rsidRPr="00F745C7">
        <w:rPr>
          <w:rFonts w:ascii="Times New Roman" w:hAnsi="Times New Roman" w:cs="Times New Roman"/>
          <w:color w:val="000000"/>
          <w:sz w:val="24"/>
          <w:szCs w:val="24"/>
          <w:lang w:val="sr-Cyrl-RS"/>
        </w:rPr>
        <w:t>након чега се у</w:t>
      </w:r>
      <w:r w:rsidR="00621C2C" w:rsidRPr="00F745C7">
        <w:rPr>
          <w:rFonts w:ascii="Times New Roman" w:hAnsi="Times New Roman" w:cs="Times New Roman"/>
          <w:color w:val="000000"/>
          <w:sz w:val="24"/>
          <w:szCs w:val="24"/>
        </w:rPr>
        <w:t xml:space="preserve"> Писарници</w:t>
      </w:r>
      <w:r w:rsidR="00006DF9" w:rsidRPr="00F745C7">
        <w:rPr>
          <w:rFonts w:ascii="Times New Roman" w:hAnsi="Times New Roman" w:cs="Times New Roman"/>
          <w:color w:val="000000"/>
          <w:sz w:val="24"/>
          <w:szCs w:val="24"/>
        </w:rPr>
        <w:t xml:space="preserve"> </w:t>
      </w:r>
      <w:r w:rsidR="00670075" w:rsidRPr="00F745C7">
        <w:rPr>
          <w:rFonts w:ascii="Times New Roman" w:hAnsi="Times New Roman" w:cs="Times New Roman"/>
          <w:color w:val="000000"/>
          <w:sz w:val="24"/>
          <w:szCs w:val="24"/>
          <w:lang w:val="sr-Cyrl-RS"/>
        </w:rPr>
        <w:t xml:space="preserve">аутоматски </w:t>
      </w:r>
      <w:r w:rsidR="00006DF9" w:rsidRPr="00F745C7">
        <w:rPr>
          <w:rFonts w:ascii="Times New Roman" w:hAnsi="Times New Roman" w:cs="Times New Roman"/>
          <w:color w:val="000000"/>
          <w:sz w:val="24"/>
          <w:szCs w:val="24"/>
        </w:rPr>
        <w:t xml:space="preserve">мења статус </w:t>
      </w:r>
      <w:r w:rsidR="00871908" w:rsidRPr="00F745C7">
        <w:rPr>
          <w:rFonts w:ascii="Times New Roman" w:hAnsi="Times New Roman" w:cs="Times New Roman"/>
          <w:color w:val="000000"/>
          <w:sz w:val="24"/>
          <w:szCs w:val="24"/>
        </w:rPr>
        <w:t xml:space="preserve">предмета у </w:t>
      </w:r>
      <w:r w:rsidR="00871908" w:rsidRPr="00F745C7">
        <w:rPr>
          <w:rFonts w:ascii="Times New Roman" w:hAnsi="Times New Roman" w:cs="Times New Roman"/>
          <w:color w:val="000000"/>
          <w:sz w:val="24"/>
          <w:szCs w:val="24"/>
          <w:lang w:val="sr-Cyrl-RS"/>
        </w:rPr>
        <w:t>„</w:t>
      </w:r>
      <w:r w:rsidR="00B52CAD" w:rsidRPr="00F745C7">
        <w:rPr>
          <w:rFonts w:ascii="Times New Roman" w:hAnsi="Times New Roman" w:cs="Times New Roman"/>
          <w:color w:val="000000"/>
          <w:sz w:val="24"/>
          <w:szCs w:val="24"/>
          <w:lang w:val="sr-Cyrl-RS"/>
        </w:rPr>
        <w:t>завршен</w:t>
      </w:r>
      <w:r w:rsidR="00006DF9" w:rsidRPr="00F745C7">
        <w:rPr>
          <w:rFonts w:ascii="Times New Roman" w:hAnsi="Times New Roman" w:cs="Times New Roman"/>
          <w:color w:val="000000"/>
          <w:sz w:val="24"/>
          <w:szCs w:val="24"/>
        </w:rPr>
        <w:t>”</w:t>
      </w:r>
      <w:r w:rsidR="00B52CAD" w:rsidRPr="00F745C7">
        <w:rPr>
          <w:rFonts w:ascii="Times New Roman" w:hAnsi="Times New Roman" w:cs="Times New Roman"/>
          <w:color w:val="000000"/>
          <w:sz w:val="24"/>
          <w:szCs w:val="24"/>
          <w:lang w:val="sr-Cyrl-RS"/>
        </w:rPr>
        <w:t xml:space="preserve">, односно </w:t>
      </w:r>
      <w:r w:rsidR="00E863B8" w:rsidRPr="00F745C7">
        <w:rPr>
          <w:rFonts w:ascii="Times New Roman" w:hAnsi="Times New Roman" w:cs="Times New Roman"/>
          <w:color w:val="000000"/>
          <w:sz w:val="24"/>
          <w:szCs w:val="24"/>
          <w:lang w:val="sr-Cyrl-RS"/>
        </w:rPr>
        <w:t xml:space="preserve">у </w:t>
      </w:r>
      <w:r w:rsidR="00B52CAD" w:rsidRPr="00F745C7">
        <w:rPr>
          <w:rFonts w:ascii="Times New Roman" w:hAnsi="Times New Roman" w:cs="Times New Roman"/>
          <w:color w:val="000000"/>
          <w:sz w:val="24"/>
          <w:szCs w:val="24"/>
          <w:lang w:val="sr-Cyrl-RS"/>
        </w:rPr>
        <w:t>други одговарајући статус</w:t>
      </w:r>
      <w:r w:rsidR="00006DF9" w:rsidRPr="00F745C7">
        <w:rPr>
          <w:rFonts w:ascii="Times New Roman" w:hAnsi="Times New Roman" w:cs="Times New Roman"/>
          <w:color w:val="000000"/>
          <w:sz w:val="24"/>
          <w:szCs w:val="24"/>
        </w:rPr>
        <w:t>.</w:t>
      </w:r>
    </w:p>
    <w:p w14:paraId="026F63D5" w14:textId="2F0C07F8" w:rsidR="00EC74D9" w:rsidRPr="00F745C7" w:rsidRDefault="00871908" w:rsidP="00F56A7A">
      <w:pPr>
        <w:spacing w:after="0" w:line="240" w:lineRule="auto"/>
        <w:ind w:firstLine="709"/>
        <w:jc w:val="both"/>
        <w:rPr>
          <w:rFonts w:ascii="Times New Roman" w:hAnsi="Times New Roman" w:cs="Times New Roman"/>
          <w:sz w:val="24"/>
          <w:szCs w:val="24"/>
        </w:rPr>
      </w:pPr>
      <w:r w:rsidRPr="00F745C7">
        <w:rPr>
          <w:rFonts w:ascii="Times New Roman" w:hAnsi="Times New Roman" w:cs="Times New Roman"/>
          <w:sz w:val="24"/>
          <w:szCs w:val="24"/>
          <w:lang w:val="sr-Cyrl-RS"/>
        </w:rPr>
        <w:t>Ако Писарница аутоматизовано не упише податке,</w:t>
      </w:r>
      <w:r w:rsidR="00EC74D9" w:rsidRPr="00F745C7">
        <w:rPr>
          <w:rFonts w:ascii="Times New Roman" w:hAnsi="Times New Roman" w:cs="Times New Roman"/>
          <w:sz w:val="24"/>
          <w:szCs w:val="24"/>
        </w:rPr>
        <w:t xml:space="preserve"> </w:t>
      </w:r>
      <w:r w:rsidR="00B52CAD" w:rsidRPr="00F745C7">
        <w:rPr>
          <w:rFonts w:ascii="Times New Roman" w:hAnsi="Times New Roman" w:cs="Times New Roman"/>
          <w:sz w:val="24"/>
          <w:szCs w:val="24"/>
          <w:lang w:val="sr-Cyrl-RS"/>
        </w:rPr>
        <w:t>обрађивач</w:t>
      </w:r>
      <w:r w:rsidR="00EC74D9" w:rsidRPr="00F745C7">
        <w:rPr>
          <w:rFonts w:ascii="Times New Roman" w:hAnsi="Times New Roman" w:cs="Times New Roman"/>
          <w:sz w:val="24"/>
          <w:szCs w:val="24"/>
        </w:rPr>
        <w:t xml:space="preserve"> </w:t>
      </w:r>
      <w:r w:rsidRPr="00F745C7">
        <w:rPr>
          <w:rFonts w:ascii="Times New Roman" w:hAnsi="Times New Roman" w:cs="Times New Roman"/>
          <w:sz w:val="24"/>
          <w:szCs w:val="24"/>
          <w:lang w:val="sr-Cyrl-RS"/>
        </w:rPr>
        <w:t xml:space="preserve">их </w:t>
      </w:r>
      <w:r w:rsidR="00EC74D9" w:rsidRPr="00F745C7">
        <w:rPr>
          <w:rFonts w:ascii="Times New Roman" w:hAnsi="Times New Roman" w:cs="Times New Roman"/>
          <w:sz w:val="24"/>
          <w:szCs w:val="24"/>
        </w:rPr>
        <w:t>уписуј</w:t>
      </w:r>
      <w:r w:rsidR="00B52CAD" w:rsidRPr="00F745C7">
        <w:rPr>
          <w:rFonts w:ascii="Times New Roman" w:hAnsi="Times New Roman" w:cs="Times New Roman"/>
          <w:sz w:val="24"/>
          <w:szCs w:val="24"/>
        </w:rPr>
        <w:t>е</w:t>
      </w:r>
      <w:r w:rsidR="00EC74D9" w:rsidRPr="00F745C7">
        <w:rPr>
          <w:rFonts w:ascii="Times New Roman" w:hAnsi="Times New Roman" w:cs="Times New Roman"/>
          <w:sz w:val="24"/>
          <w:szCs w:val="24"/>
        </w:rPr>
        <w:t xml:space="preserve"> </w:t>
      </w:r>
      <w:r w:rsidRPr="00F745C7">
        <w:rPr>
          <w:rFonts w:ascii="Times New Roman" w:hAnsi="Times New Roman" w:cs="Times New Roman"/>
          <w:sz w:val="24"/>
          <w:szCs w:val="24"/>
          <w:lang w:val="sr-Cyrl-RS"/>
        </w:rPr>
        <w:t>ручно, и то следеће податке</w:t>
      </w:r>
      <w:r w:rsidR="00EC74D9" w:rsidRPr="00F745C7">
        <w:rPr>
          <w:rFonts w:ascii="Times New Roman" w:hAnsi="Times New Roman" w:cs="Times New Roman"/>
          <w:sz w:val="24"/>
          <w:szCs w:val="24"/>
        </w:rPr>
        <w:t xml:space="preserve">: исход </w:t>
      </w:r>
      <w:r w:rsidR="00B52CAD" w:rsidRPr="00F745C7">
        <w:rPr>
          <w:rFonts w:ascii="Times New Roman" w:hAnsi="Times New Roman" w:cs="Times New Roman"/>
          <w:sz w:val="24"/>
          <w:szCs w:val="24"/>
          <w:lang w:val="sr-Cyrl-RS"/>
        </w:rPr>
        <w:t>поступања</w:t>
      </w:r>
      <w:r w:rsidR="00E8313D" w:rsidRPr="00F745C7">
        <w:rPr>
          <w:rFonts w:ascii="Times New Roman" w:hAnsi="Times New Roman" w:cs="Times New Roman"/>
          <w:sz w:val="24"/>
          <w:szCs w:val="24"/>
          <w:lang w:val="sr-Cyrl-RS"/>
        </w:rPr>
        <w:t xml:space="preserve"> (</w:t>
      </w:r>
      <w:r w:rsidR="00220B6B" w:rsidRPr="00F745C7">
        <w:rPr>
          <w:rFonts w:ascii="Times New Roman" w:hAnsi="Times New Roman" w:cs="Times New Roman"/>
          <w:sz w:val="24"/>
          <w:szCs w:val="24"/>
          <w:lang w:val="sr-Cyrl-RS"/>
        </w:rPr>
        <w:t>по службеној дужности: обустављен, решен, није решен, по захтеву странке: одбачен, одбијен, решен, није решен, обустављен</w:t>
      </w:r>
      <w:r w:rsidR="00E8313D" w:rsidRPr="00F745C7">
        <w:rPr>
          <w:rFonts w:ascii="Times New Roman" w:hAnsi="Times New Roman" w:cs="Times New Roman"/>
          <w:sz w:val="24"/>
          <w:szCs w:val="24"/>
          <w:lang w:val="sr-Cyrl-RS"/>
        </w:rPr>
        <w:t>)</w:t>
      </w:r>
      <w:r w:rsidR="00EC74D9" w:rsidRPr="00F745C7">
        <w:rPr>
          <w:rFonts w:ascii="Times New Roman" w:hAnsi="Times New Roman" w:cs="Times New Roman"/>
          <w:sz w:val="24"/>
          <w:szCs w:val="24"/>
        </w:rPr>
        <w:t xml:space="preserve">, уложена правна средства и одлуку поводом уложених </w:t>
      </w:r>
      <w:r w:rsidR="00EC74D9" w:rsidRPr="00F745C7">
        <w:rPr>
          <w:rFonts w:ascii="Times New Roman" w:hAnsi="Times New Roman" w:cs="Times New Roman"/>
          <w:sz w:val="24"/>
          <w:szCs w:val="24"/>
        </w:rPr>
        <w:lastRenderedPageBreak/>
        <w:t>правних средстава (одбачена или одбијена жалба</w:t>
      </w:r>
      <w:r w:rsidR="00B52CAD" w:rsidRPr="00F745C7">
        <w:rPr>
          <w:rFonts w:ascii="Times New Roman" w:hAnsi="Times New Roman" w:cs="Times New Roman"/>
          <w:sz w:val="24"/>
          <w:szCs w:val="24"/>
          <w:lang w:val="sr-Cyrl-RS"/>
        </w:rPr>
        <w:t xml:space="preserve"> односно приговор</w:t>
      </w:r>
      <w:r w:rsidR="00EC74D9" w:rsidRPr="00F745C7">
        <w:rPr>
          <w:rFonts w:ascii="Times New Roman" w:hAnsi="Times New Roman" w:cs="Times New Roman"/>
          <w:sz w:val="24"/>
          <w:szCs w:val="24"/>
        </w:rPr>
        <w:t>; поништено</w:t>
      </w:r>
      <w:r w:rsidR="00220B6B" w:rsidRPr="00F745C7">
        <w:rPr>
          <w:rFonts w:ascii="Times New Roman" w:hAnsi="Times New Roman" w:cs="Times New Roman"/>
          <w:sz w:val="24"/>
          <w:szCs w:val="24"/>
          <w:lang w:val="sr-Cyrl-RS"/>
        </w:rPr>
        <w:t>, измењено</w:t>
      </w:r>
      <w:r w:rsidR="00EC74D9" w:rsidRPr="00F745C7">
        <w:rPr>
          <w:rFonts w:ascii="Times New Roman" w:hAnsi="Times New Roman" w:cs="Times New Roman"/>
          <w:sz w:val="24"/>
          <w:szCs w:val="24"/>
        </w:rPr>
        <w:t xml:space="preserve"> </w:t>
      </w:r>
      <w:r w:rsidR="00B52CAD" w:rsidRPr="00F745C7">
        <w:rPr>
          <w:rFonts w:ascii="Times New Roman" w:hAnsi="Times New Roman" w:cs="Times New Roman"/>
          <w:sz w:val="24"/>
          <w:szCs w:val="24"/>
          <w:lang w:val="sr-Cyrl-RS"/>
        </w:rPr>
        <w:t xml:space="preserve">или укинуто </w:t>
      </w:r>
      <w:r w:rsidR="00EC74D9" w:rsidRPr="00F745C7">
        <w:rPr>
          <w:rFonts w:ascii="Times New Roman" w:hAnsi="Times New Roman" w:cs="Times New Roman"/>
          <w:sz w:val="24"/>
          <w:szCs w:val="24"/>
        </w:rPr>
        <w:t xml:space="preserve">решење), да ли је решење </w:t>
      </w:r>
      <w:r w:rsidR="00B52CAD" w:rsidRPr="00F745C7">
        <w:rPr>
          <w:rFonts w:ascii="Times New Roman" w:hAnsi="Times New Roman" w:cs="Times New Roman"/>
          <w:sz w:val="24"/>
          <w:szCs w:val="24"/>
          <w:lang w:val="sr-Cyrl-RS"/>
        </w:rPr>
        <w:t xml:space="preserve">извршно, коначно, правоснажно или </w:t>
      </w:r>
      <w:r w:rsidR="00EC74D9" w:rsidRPr="00F745C7">
        <w:rPr>
          <w:rFonts w:ascii="Times New Roman" w:hAnsi="Times New Roman" w:cs="Times New Roman"/>
          <w:sz w:val="24"/>
          <w:szCs w:val="24"/>
        </w:rPr>
        <w:t>извршено, као и начин на који ће бити извршено отпремање одређеног документарног материјала.</w:t>
      </w:r>
    </w:p>
    <w:p w14:paraId="06558719" w14:textId="1F8666EF" w:rsidR="00EC74D9" w:rsidRPr="00F745C7" w:rsidRDefault="00EC74D9" w:rsidP="00F56A7A">
      <w:pPr>
        <w:spacing w:after="0" w:line="240" w:lineRule="auto"/>
        <w:ind w:firstLine="709"/>
        <w:jc w:val="both"/>
        <w:rPr>
          <w:rFonts w:ascii="Times New Roman" w:hAnsi="Times New Roman" w:cs="Times New Roman"/>
          <w:sz w:val="24"/>
          <w:szCs w:val="24"/>
        </w:rPr>
      </w:pPr>
      <w:r w:rsidRPr="00F745C7">
        <w:rPr>
          <w:rFonts w:ascii="Times New Roman" w:hAnsi="Times New Roman" w:cs="Times New Roman"/>
          <w:sz w:val="24"/>
          <w:szCs w:val="24"/>
        </w:rPr>
        <w:t>Писарница додељује статус предмету у односу да исход решавања и ознаку начина отпремања документарног материјала.</w:t>
      </w:r>
    </w:p>
    <w:p w14:paraId="0227B3B9" w14:textId="4CD7D902" w:rsidR="00376944" w:rsidRPr="00F745C7" w:rsidRDefault="00376944" w:rsidP="00F56A7A">
      <w:pPr>
        <w:spacing w:after="0" w:line="240" w:lineRule="auto"/>
        <w:ind w:firstLine="709"/>
        <w:jc w:val="both"/>
        <w:rPr>
          <w:rFonts w:ascii="Times New Roman" w:hAnsi="Times New Roman" w:cs="Times New Roman"/>
          <w:color w:val="000000"/>
          <w:sz w:val="24"/>
          <w:szCs w:val="24"/>
          <w:lang w:val="sr-Cyrl-RS"/>
        </w:rPr>
      </w:pPr>
      <w:r w:rsidRPr="00F745C7">
        <w:rPr>
          <w:rFonts w:ascii="Times New Roman" w:hAnsi="Times New Roman" w:cs="Times New Roman"/>
          <w:color w:val="000000"/>
          <w:sz w:val="24"/>
          <w:szCs w:val="24"/>
          <w:lang w:val="sr-Cyrl-RS"/>
        </w:rPr>
        <w:t>У Писарници се воде и други подаци о предмету</w:t>
      </w:r>
      <w:r w:rsidR="00E863B8" w:rsidRPr="00F745C7">
        <w:rPr>
          <w:rFonts w:ascii="Times New Roman" w:hAnsi="Times New Roman" w:cs="Times New Roman"/>
          <w:color w:val="000000"/>
          <w:sz w:val="24"/>
          <w:szCs w:val="24"/>
          <w:lang w:val="sr-Cyrl-RS"/>
        </w:rPr>
        <w:t xml:space="preserve"> у складу са методологијом</w:t>
      </w:r>
      <w:r w:rsidR="009C032C" w:rsidRPr="00F745C7">
        <w:rPr>
          <w:rFonts w:ascii="Times New Roman" w:hAnsi="Times New Roman" w:cs="Times New Roman"/>
          <w:color w:val="000000"/>
          <w:sz w:val="24"/>
          <w:szCs w:val="24"/>
          <w:lang w:val="sr-Cyrl-RS"/>
        </w:rPr>
        <w:t xml:space="preserve"> за праћење примене закона којим се уређује управни поступак.</w:t>
      </w:r>
    </w:p>
    <w:p w14:paraId="37DF7F5B" w14:textId="539B2FD7" w:rsidR="00DC24A0" w:rsidRPr="00F745C7" w:rsidRDefault="00313D85"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Начин </w:t>
      </w:r>
      <w:r w:rsidR="006F475C" w:rsidRPr="00F745C7">
        <w:rPr>
          <w:rFonts w:ascii="Times New Roman" w:hAnsi="Times New Roman" w:cs="Times New Roman"/>
          <w:noProof/>
          <w:color w:val="000000"/>
          <w:sz w:val="24"/>
          <w:szCs w:val="24"/>
          <w:lang w:val="sr-Cyrl-RS"/>
        </w:rPr>
        <w:t>достављања</w:t>
      </w:r>
      <w:r w:rsidRPr="00F745C7">
        <w:rPr>
          <w:rFonts w:ascii="Times New Roman" w:hAnsi="Times New Roman" w:cs="Times New Roman"/>
          <w:noProof/>
          <w:color w:val="000000"/>
          <w:sz w:val="24"/>
          <w:szCs w:val="24"/>
          <w:lang w:val="sr-Cyrl-RS"/>
        </w:rPr>
        <w:t xml:space="preserve"> документарног материјала</w:t>
      </w:r>
    </w:p>
    <w:p w14:paraId="1425A542" w14:textId="09C0FC3B" w:rsidR="00267AD3" w:rsidRPr="00F745C7" w:rsidRDefault="00267AD3" w:rsidP="00C4604F">
      <w:pPr>
        <w:spacing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Члан 1</w:t>
      </w:r>
      <w:r w:rsidR="009726F4" w:rsidRPr="00F745C7">
        <w:rPr>
          <w:rFonts w:ascii="Times New Roman" w:hAnsi="Times New Roman" w:cs="Times New Roman"/>
          <w:noProof/>
          <w:color w:val="000000"/>
          <w:sz w:val="24"/>
          <w:szCs w:val="24"/>
          <w:lang w:val="sr-Cyrl-RS"/>
        </w:rPr>
        <w:t>5</w:t>
      </w:r>
      <w:r w:rsidRPr="00F745C7">
        <w:rPr>
          <w:rFonts w:ascii="Times New Roman" w:hAnsi="Times New Roman" w:cs="Times New Roman"/>
          <w:noProof/>
          <w:color w:val="000000"/>
          <w:sz w:val="24"/>
          <w:szCs w:val="24"/>
          <w:lang w:val="sr-Cyrl-RS"/>
        </w:rPr>
        <w:t>.</w:t>
      </w:r>
    </w:p>
    <w:p w14:paraId="03419305" w14:textId="63B0B22E" w:rsidR="00D279D7" w:rsidRPr="00F745C7" w:rsidRDefault="00D279D7"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Писарница </w:t>
      </w:r>
      <w:r w:rsidR="006F475C" w:rsidRPr="00F745C7">
        <w:rPr>
          <w:rFonts w:ascii="Times New Roman" w:hAnsi="Times New Roman" w:cs="Times New Roman"/>
          <w:noProof/>
          <w:color w:val="000000"/>
          <w:sz w:val="24"/>
          <w:szCs w:val="24"/>
          <w:lang w:val="sr-Cyrl-RS"/>
        </w:rPr>
        <w:t>доставља</w:t>
      </w:r>
      <w:r w:rsidRPr="00F745C7">
        <w:rPr>
          <w:rFonts w:ascii="Times New Roman" w:hAnsi="Times New Roman" w:cs="Times New Roman"/>
          <w:noProof/>
          <w:color w:val="000000"/>
          <w:sz w:val="24"/>
          <w:szCs w:val="24"/>
          <w:lang w:val="sr-Cyrl-RS"/>
        </w:rPr>
        <w:t xml:space="preserve"> документарни материјал у Јединствен електронски сандучић или другим електронским путем у складу са прописима и мења статус предмета у </w:t>
      </w:r>
      <w:r w:rsidRPr="00F745C7">
        <w:rPr>
          <w:rFonts w:ascii="Times New Roman" w:hAnsi="Times New Roman" w:cs="Times New Roman"/>
          <w:noProof/>
          <w:sz w:val="24"/>
          <w:szCs w:val="24"/>
          <w:lang w:val="sr-Cyrl-RS"/>
        </w:rPr>
        <w:t>„</w:t>
      </w:r>
      <w:r w:rsidR="00FC63C7" w:rsidRPr="00F745C7">
        <w:rPr>
          <w:rFonts w:ascii="Times New Roman" w:hAnsi="Times New Roman" w:cs="Times New Roman"/>
          <w:noProof/>
          <w:color w:val="000000"/>
          <w:sz w:val="24"/>
          <w:szCs w:val="24"/>
          <w:lang w:val="sr-Cyrl-RS"/>
        </w:rPr>
        <w:t>послато</w:t>
      </w:r>
      <w:r w:rsidRPr="00F745C7">
        <w:rPr>
          <w:rFonts w:ascii="Times New Roman" w:hAnsi="Times New Roman" w:cs="Times New Roman"/>
          <w:noProof/>
          <w:color w:val="000000"/>
          <w:sz w:val="24"/>
          <w:szCs w:val="24"/>
          <w:lang w:val="sr-Cyrl-RS"/>
        </w:rPr>
        <w:t>”</w:t>
      </w:r>
      <w:r w:rsidR="00F35E53" w:rsidRPr="00F745C7">
        <w:rPr>
          <w:rFonts w:ascii="Times New Roman" w:hAnsi="Times New Roman" w:cs="Times New Roman"/>
          <w:noProof/>
          <w:color w:val="000000"/>
          <w:sz w:val="24"/>
          <w:szCs w:val="24"/>
          <w:lang w:val="sr-Cyrl-RS"/>
        </w:rPr>
        <w:t xml:space="preserve">, </w:t>
      </w:r>
      <w:r w:rsidR="00F35E53" w:rsidRPr="00F745C7">
        <w:rPr>
          <w:rFonts w:ascii="Times New Roman" w:hAnsi="Times New Roman" w:cs="Times New Roman"/>
          <w:noProof/>
          <w:sz w:val="24"/>
          <w:szCs w:val="24"/>
          <w:lang w:val="sr-Cyrl-RS"/>
        </w:rPr>
        <w:t>„</w:t>
      </w:r>
      <w:r w:rsidR="00F35E53" w:rsidRPr="00F745C7">
        <w:rPr>
          <w:rFonts w:ascii="Times New Roman" w:hAnsi="Times New Roman" w:cs="Times New Roman"/>
          <w:noProof/>
          <w:color w:val="000000"/>
          <w:sz w:val="24"/>
          <w:szCs w:val="24"/>
          <w:lang w:val="sr-Cyrl-RS"/>
        </w:rPr>
        <w:t>објављено” или неки други статус</w:t>
      </w:r>
      <w:r w:rsidRPr="00F745C7">
        <w:rPr>
          <w:rFonts w:ascii="Times New Roman" w:hAnsi="Times New Roman" w:cs="Times New Roman"/>
          <w:noProof/>
          <w:color w:val="000000"/>
          <w:sz w:val="24"/>
          <w:szCs w:val="24"/>
          <w:lang w:val="sr-Cyrl-RS"/>
        </w:rPr>
        <w:t>.</w:t>
      </w:r>
    </w:p>
    <w:p w14:paraId="05B1E995" w14:textId="236020CA" w:rsidR="00267AD3" w:rsidRPr="00F745C7" w:rsidRDefault="0018079D"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Орган преко </w:t>
      </w:r>
      <w:r w:rsidR="001A409C" w:rsidRPr="00F745C7">
        <w:rPr>
          <w:rFonts w:ascii="Times New Roman" w:hAnsi="Times New Roman" w:cs="Times New Roman"/>
          <w:noProof/>
          <w:color w:val="000000"/>
          <w:sz w:val="24"/>
          <w:szCs w:val="24"/>
          <w:lang w:val="sr-Cyrl-RS"/>
        </w:rPr>
        <w:t>Писарниц</w:t>
      </w:r>
      <w:r w:rsidRPr="00F745C7">
        <w:rPr>
          <w:rFonts w:ascii="Times New Roman" w:hAnsi="Times New Roman" w:cs="Times New Roman"/>
          <w:noProof/>
          <w:color w:val="000000"/>
          <w:sz w:val="24"/>
          <w:szCs w:val="24"/>
          <w:lang w:val="sr-Cyrl-RS"/>
        </w:rPr>
        <w:t>е</w:t>
      </w:r>
      <w:r w:rsidR="001A409C" w:rsidRPr="00F745C7">
        <w:rPr>
          <w:rFonts w:ascii="Times New Roman" w:hAnsi="Times New Roman" w:cs="Times New Roman"/>
          <w:noProof/>
          <w:color w:val="000000"/>
          <w:sz w:val="24"/>
          <w:szCs w:val="24"/>
          <w:lang w:val="sr-Cyrl-RS"/>
        </w:rPr>
        <w:t xml:space="preserve"> </w:t>
      </w:r>
      <w:r w:rsidR="00B80080" w:rsidRPr="00F745C7">
        <w:rPr>
          <w:rFonts w:ascii="Times New Roman" w:hAnsi="Times New Roman" w:cs="Times New Roman"/>
          <w:noProof/>
          <w:color w:val="000000"/>
          <w:sz w:val="24"/>
          <w:szCs w:val="24"/>
          <w:lang w:val="sr-Cyrl-RS"/>
        </w:rPr>
        <w:t xml:space="preserve">личну </w:t>
      </w:r>
      <w:r w:rsidR="00DD2E9B" w:rsidRPr="00F745C7">
        <w:rPr>
          <w:rFonts w:ascii="Times New Roman" w:hAnsi="Times New Roman" w:cs="Times New Roman"/>
          <w:noProof/>
          <w:color w:val="000000"/>
          <w:sz w:val="24"/>
          <w:szCs w:val="24"/>
          <w:lang w:val="sr-Cyrl-RS"/>
        </w:rPr>
        <w:t>електронску</w:t>
      </w:r>
      <w:r w:rsidRPr="00F745C7">
        <w:rPr>
          <w:rFonts w:ascii="Times New Roman" w:hAnsi="Times New Roman" w:cs="Times New Roman"/>
          <w:noProof/>
          <w:color w:val="000000"/>
          <w:sz w:val="24"/>
          <w:szCs w:val="24"/>
          <w:lang w:val="sr-Cyrl-RS"/>
        </w:rPr>
        <w:t xml:space="preserve"> доставу</w:t>
      </w:r>
      <w:r w:rsidR="00D279D7" w:rsidRPr="00F745C7">
        <w:rPr>
          <w:rFonts w:ascii="Times New Roman" w:hAnsi="Times New Roman" w:cs="Times New Roman"/>
          <w:noProof/>
          <w:color w:val="000000"/>
          <w:sz w:val="24"/>
          <w:szCs w:val="24"/>
          <w:lang w:val="sr-Cyrl-RS"/>
        </w:rPr>
        <w:t xml:space="preserve"> </w:t>
      </w:r>
      <w:r w:rsidR="00F42156" w:rsidRPr="00F745C7">
        <w:rPr>
          <w:rFonts w:ascii="Times New Roman" w:hAnsi="Times New Roman" w:cs="Times New Roman"/>
          <w:noProof/>
          <w:sz w:val="24"/>
          <w:szCs w:val="24"/>
          <w:lang w:val="sr-Cyrl-RS"/>
        </w:rPr>
        <w:t xml:space="preserve">акта </w:t>
      </w:r>
      <w:r w:rsidRPr="00F745C7">
        <w:rPr>
          <w:rFonts w:ascii="Times New Roman" w:hAnsi="Times New Roman" w:cs="Times New Roman"/>
          <w:noProof/>
          <w:color w:val="000000"/>
          <w:sz w:val="24"/>
          <w:szCs w:val="24"/>
          <w:lang w:val="sr-Cyrl-RS"/>
        </w:rPr>
        <w:t>врши</w:t>
      </w:r>
      <w:r w:rsidR="009D13F0" w:rsidRPr="00F745C7">
        <w:rPr>
          <w:rFonts w:ascii="Times New Roman" w:hAnsi="Times New Roman" w:cs="Times New Roman"/>
          <w:noProof/>
          <w:color w:val="000000"/>
          <w:sz w:val="24"/>
          <w:szCs w:val="24"/>
          <w:lang w:val="sr-Cyrl-RS"/>
        </w:rPr>
        <w:t xml:space="preserve"> </w:t>
      </w:r>
      <w:r w:rsidRPr="00F745C7">
        <w:rPr>
          <w:rFonts w:ascii="Times New Roman" w:hAnsi="Times New Roman" w:cs="Times New Roman"/>
          <w:noProof/>
          <w:color w:val="000000"/>
          <w:sz w:val="24"/>
          <w:szCs w:val="24"/>
          <w:lang w:val="sr-Cyrl-RS"/>
        </w:rPr>
        <w:t xml:space="preserve">искључиво </w:t>
      </w:r>
      <w:r w:rsidR="001A409C" w:rsidRPr="00F745C7">
        <w:rPr>
          <w:rFonts w:ascii="Times New Roman" w:hAnsi="Times New Roman" w:cs="Times New Roman"/>
          <w:noProof/>
          <w:color w:val="000000"/>
          <w:sz w:val="24"/>
          <w:szCs w:val="24"/>
          <w:lang w:val="sr-Cyrl-RS"/>
        </w:rPr>
        <w:t xml:space="preserve">у Јединствен електронски сандучић и </w:t>
      </w:r>
      <w:r w:rsidR="00417051" w:rsidRPr="00F745C7">
        <w:rPr>
          <w:rFonts w:ascii="Times New Roman" w:hAnsi="Times New Roman" w:cs="Times New Roman"/>
          <w:noProof/>
          <w:color w:val="000000"/>
          <w:sz w:val="24"/>
          <w:szCs w:val="24"/>
          <w:lang w:val="sr-Cyrl-RS"/>
        </w:rPr>
        <w:t>након добијене</w:t>
      </w:r>
      <w:r w:rsidR="001A409C" w:rsidRPr="00F745C7">
        <w:rPr>
          <w:rFonts w:ascii="Times New Roman" w:hAnsi="Times New Roman" w:cs="Times New Roman"/>
          <w:noProof/>
          <w:color w:val="000000"/>
          <w:sz w:val="24"/>
          <w:szCs w:val="24"/>
          <w:lang w:val="sr-Cyrl-RS"/>
        </w:rPr>
        <w:t xml:space="preserve"> потврд</w:t>
      </w:r>
      <w:r w:rsidR="00417051" w:rsidRPr="00F745C7">
        <w:rPr>
          <w:rFonts w:ascii="Times New Roman" w:hAnsi="Times New Roman" w:cs="Times New Roman"/>
          <w:noProof/>
          <w:color w:val="000000"/>
          <w:sz w:val="24"/>
          <w:szCs w:val="24"/>
          <w:lang w:val="sr-Cyrl-RS"/>
        </w:rPr>
        <w:t>е</w:t>
      </w:r>
      <w:r w:rsidR="001A409C" w:rsidRPr="00F745C7">
        <w:rPr>
          <w:rFonts w:ascii="Times New Roman" w:hAnsi="Times New Roman" w:cs="Times New Roman"/>
          <w:noProof/>
          <w:color w:val="000000"/>
          <w:sz w:val="24"/>
          <w:szCs w:val="24"/>
          <w:lang w:val="sr-Cyrl-RS"/>
        </w:rPr>
        <w:t xml:space="preserve"> о пријему мења статус предмета у </w:t>
      </w:r>
      <w:r w:rsidR="00D279D7" w:rsidRPr="00F745C7">
        <w:rPr>
          <w:rFonts w:ascii="Times New Roman" w:hAnsi="Times New Roman" w:cs="Times New Roman"/>
          <w:noProof/>
          <w:color w:val="000000"/>
          <w:sz w:val="24"/>
          <w:szCs w:val="24"/>
          <w:lang w:val="sr-Cyrl-RS"/>
        </w:rPr>
        <w:t>„</w:t>
      </w:r>
      <w:r w:rsidR="001A409C" w:rsidRPr="00F745C7">
        <w:rPr>
          <w:rFonts w:ascii="Times New Roman" w:hAnsi="Times New Roman" w:cs="Times New Roman"/>
          <w:noProof/>
          <w:color w:val="000000"/>
          <w:sz w:val="24"/>
          <w:szCs w:val="24"/>
          <w:lang w:val="sr-Cyrl-RS"/>
        </w:rPr>
        <w:t>достављен”, у складу са прописима којима се уређује електронска управа.</w:t>
      </w:r>
    </w:p>
    <w:p w14:paraId="155AA68A" w14:textId="3401F7F5" w:rsidR="00D279D7" w:rsidRPr="00F745C7" w:rsidRDefault="00D279D7"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Ако </w:t>
      </w:r>
      <w:r w:rsidR="00836856" w:rsidRPr="00F745C7">
        <w:rPr>
          <w:rFonts w:ascii="Times New Roman" w:hAnsi="Times New Roman" w:cs="Times New Roman"/>
          <w:noProof/>
          <w:color w:val="000000"/>
          <w:sz w:val="24"/>
          <w:szCs w:val="24"/>
          <w:lang w:val="sr-Cyrl-RS"/>
        </w:rPr>
        <w:t>Писарница не прими потврду о пријему</w:t>
      </w:r>
      <w:r w:rsidRPr="00F745C7">
        <w:rPr>
          <w:rFonts w:ascii="Times New Roman" w:hAnsi="Times New Roman" w:cs="Times New Roman"/>
          <w:noProof/>
          <w:color w:val="000000"/>
          <w:sz w:val="24"/>
          <w:szCs w:val="24"/>
          <w:lang w:val="sr-Cyrl-RS"/>
        </w:rPr>
        <w:t xml:space="preserve"> </w:t>
      </w:r>
      <w:r w:rsidR="00836856" w:rsidRPr="00F745C7">
        <w:rPr>
          <w:rFonts w:ascii="Times New Roman" w:hAnsi="Times New Roman" w:cs="Times New Roman"/>
          <w:noProof/>
          <w:color w:val="000000"/>
          <w:sz w:val="24"/>
          <w:szCs w:val="24"/>
          <w:lang w:val="sr-Cyrl-RS"/>
        </w:rPr>
        <w:t>уписује се статус</w:t>
      </w:r>
      <w:r w:rsidR="006F475C" w:rsidRPr="00F745C7">
        <w:rPr>
          <w:rFonts w:ascii="Times New Roman" w:hAnsi="Times New Roman" w:cs="Times New Roman"/>
          <w:noProof/>
          <w:color w:val="000000"/>
          <w:sz w:val="24"/>
          <w:szCs w:val="24"/>
          <w:lang w:val="sr-Cyrl-RS"/>
        </w:rPr>
        <w:t xml:space="preserve"> </w:t>
      </w:r>
      <w:r w:rsidR="00510913" w:rsidRPr="00F745C7">
        <w:rPr>
          <w:rFonts w:ascii="Times New Roman" w:hAnsi="Times New Roman" w:cs="Times New Roman"/>
          <w:noProof/>
          <w:color w:val="000000"/>
          <w:sz w:val="24"/>
          <w:szCs w:val="24"/>
          <w:lang w:val="sr-Cyrl-RS"/>
        </w:rPr>
        <w:t>документарном материјалу</w:t>
      </w:r>
      <w:r w:rsidR="00836856" w:rsidRPr="00F745C7">
        <w:rPr>
          <w:rFonts w:ascii="Times New Roman" w:hAnsi="Times New Roman" w:cs="Times New Roman"/>
          <w:noProof/>
          <w:color w:val="000000"/>
          <w:sz w:val="24"/>
          <w:szCs w:val="24"/>
          <w:lang w:val="sr-Cyrl-RS"/>
        </w:rPr>
        <w:t xml:space="preserve"> </w:t>
      </w:r>
      <w:r w:rsidR="00836856" w:rsidRPr="00F745C7">
        <w:rPr>
          <w:rFonts w:ascii="Times New Roman" w:hAnsi="Times New Roman" w:cs="Times New Roman"/>
          <w:noProof/>
          <w:sz w:val="24"/>
          <w:szCs w:val="24"/>
          <w:lang w:val="sr-Cyrl-RS"/>
        </w:rPr>
        <w:t xml:space="preserve">„покушана </w:t>
      </w:r>
      <w:r w:rsidR="00836856" w:rsidRPr="00F745C7">
        <w:rPr>
          <w:rFonts w:ascii="Times New Roman" w:hAnsi="Times New Roman" w:cs="Times New Roman"/>
          <w:noProof/>
          <w:color w:val="000000"/>
          <w:sz w:val="24"/>
          <w:szCs w:val="24"/>
          <w:lang w:val="sr-Cyrl-RS"/>
        </w:rPr>
        <w:t>достава” и након</w:t>
      </w:r>
      <w:r w:rsidR="001307FA" w:rsidRPr="00F745C7">
        <w:rPr>
          <w:rFonts w:ascii="Times New Roman" w:hAnsi="Times New Roman" w:cs="Times New Roman"/>
          <w:noProof/>
          <w:color w:val="000000"/>
          <w:sz w:val="24"/>
          <w:szCs w:val="24"/>
          <w:lang w:val="sr-Cyrl-RS"/>
        </w:rPr>
        <w:t xml:space="preserve"> 24 сата се </w:t>
      </w:r>
      <w:r w:rsidR="006F475C" w:rsidRPr="00F745C7">
        <w:rPr>
          <w:rFonts w:ascii="Times New Roman" w:hAnsi="Times New Roman" w:cs="Times New Roman"/>
          <w:noProof/>
          <w:color w:val="000000"/>
          <w:sz w:val="24"/>
          <w:szCs w:val="24"/>
          <w:lang w:val="sr-Cyrl-RS"/>
        </w:rPr>
        <w:t>достављање</w:t>
      </w:r>
      <w:r w:rsidR="001307FA" w:rsidRPr="00F745C7">
        <w:rPr>
          <w:rFonts w:ascii="Times New Roman" w:hAnsi="Times New Roman" w:cs="Times New Roman"/>
          <w:noProof/>
          <w:color w:val="000000"/>
          <w:sz w:val="24"/>
          <w:szCs w:val="24"/>
          <w:lang w:val="sr-Cyrl-RS"/>
        </w:rPr>
        <w:t xml:space="preserve"> понавља</w:t>
      </w:r>
      <w:r w:rsidR="004F45BC" w:rsidRPr="00F745C7">
        <w:rPr>
          <w:rFonts w:ascii="Times New Roman" w:hAnsi="Times New Roman" w:cs="Times New Roman"/>
          <w:noProof/>
          <w:color w:val="000000"/>
          <w:sz w:val="24"/>
          <w:szCs w:val="24"/>
          <w:lang w:val="sr-Cyrl-RS"/>
        </w:rPr>
        <w:t>,</w:t>
      </w:r>
      <w:r w:rsidR="001307FA" w:rsidRPr="00F745C7">
        <w:rPr>
          <w:rFonts w:ascii="Times New Roman" w:hAnsi="Times New Roman" w:cs="Times New Roman"/>
          <w:noProof/>
          <w:color w:val="000000"/>
          <w:sz w:val="24"/>
          <w:szCs w:val="24"/>
          <w:lang w:val="sr-Cyrl-RS"/>
        </w:rPr>
        <w:t xml:space="preserve"> када се статус мења у </w:t>
      </w:r>
      <w:r w:rsidR="001307FA" w:rsidRPr="00F745C7">
        <w:rPr>
          <w:rFonts w:ascii="Times New Roman" w:hAnsi="Times New Roman" w:cs="Times New Roman"/>
          <w:noProof/>
          <w:sz w:val="24"/>
          <w:szCs w:val="24"/>
          <w:lang w:val="sr-Cyrl-RS"/>
        </w:rPr>
        <w:t xml:space="preserve">„поновљена </w:t>
      </w:r>
      <w:r w:rsidR="009C032C" w:rsidRPr="00F745C7">
        <w:rPr>
          <w:rFonts w:ascii="Times New Roman" w:hAnsi="Times New Roman" w:cs="Times New Roman"/>
          <w:noProof/>
          <w:color w:val="000000"/>
          <w:sz w:val="24"/>
          <w:szCs w:val="24"/>
          <w:lang w:val="sr-Cyrl-RS"/>
        </w:rPr>
        <w:t>достава”, осим ако другим прописом није другачије уређено.</w:t>
      </w:r>
    </w:p>
    <w:p w14:paraId="51B3C973" w14:textId="77777777" w:rsidR="00417051" w:rsidRPr="00F745C7" w:rsidRDefault="00417051"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Ако у прописаном року Писарница не прими потврду о пријему</w:t>
      </w:r>
      <w:r w:rsidR="004F45BC" w:rsidRPr="00F745C7">
        <w:rPr>
          <w:rFonts w:ascii="Times New Roman" w:hAnsi="Times New Roman" w:cs="Times New Roman"/>
          <w:noProof/>
          <w:color w:val="000000"/>
          <w:sz w:val="24"/>
          <w:szCs w:val="24"/>
          <w:lang w:val="sr-Cyrl-RS"/>
        </w:rPr>
        <w:t>,</w:t>
      </w:r>
      <w:r w:rsidRPr="00F745C7">
        <w:rPr>
          <w:rFonts w:ascii="Times New Roman" w:hAnsi="Times New Roman" w:cs="Times New Roman"/>
          <w:noProof/>
          <w:color w:val="000000"/>
          <w:sz w:val="24"/>
          <w:szCs w:val="24"/>
          <w:lang w:val="sr-Cyrl-RS"/>
        </w:rPr>
        <w:t xml:space="preserve"> уписује се статус </w:t>
      </w:r>
      <w:r w:rsidRPr="00F745C7">
        <w:rPr>
          <w:rFonts w:ascii="Times New Roman" w:hAnsi="Times New Roman" w:cs="Times New Roman"/>
          <w:noProof/>
          <w:sz w:val="24"/>
          <w:szCs w:val="24"/>
          <w:lang w:val="sr-Cyrl-RS"/>
        </w:rPr>
        <w:t>„</w:t>
      </w:r>
      <w:r w:rsidRPr="00F745C7">
        <w:rPr>
          <w:rFonts w:ascii="Times New Roman" w:hAnsi="Times New Roman" w:cs="Times New Roman"/>
          <w:noProof/>
          <w:color w:val="000000"/>
          <w:sz w:val="24"/>
          <w:szCs w:val="24"/>
          <w:lang w:val="sr-Cyrl-RS"/>
        </w:rPr>
        <w:t>достављено без потврде”</w:t>
      </w:r>
      <w:r w:rsidR="001B5EC1" w:rsidRPr="00F745C7">
        <w:rPr>
          <w:rFonts w:ascii="Times New Roman" w:hAnsi="Times New Roman" w:cs="Times New Roman"/>
          <w:noProof/>
          <w:color w:val="000000"/>
          <w:sz w:val="24"/>
          <w:szCs w:val="24"/>
          <w:lang w:val="sr-Cyrl-RS"/>
        </w:rPr>
        <w:t xml:space="preserve"> или „достављање није могуће“ у прописаним случајевима</w:t>
      </w:r>
      <w:r w:rsidRPr="00F745C7">
        <w:rPr>
          <w:rFonts w:ascii="Times New Roman" w:hAnsi="Times New Roman" w:cs="Times New Roman"/>
          <w:noProof/>
          <w:color w:val="000000"/>
          <w:sz w:val="24"/>
          <w:szCs w:val="24"/>
          <w:lang w:val="sr-Cyrl-RS"/>
        </w:rPr>
        <w:t>.</w:t>
      </w:r>
    </w:p>
    <w:p w14:paraId="79441CC0" w14:textId="03489E19" w:rsidR="008F0618" w:rsidRPr="00F745C7" w:rsidRDefault="00DC24A0"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Ако се </w:t>
      </w:r>
      <w:r w:rsidR="006F475C" w:rsidRPr="00F745C7">
        <w:rPr>
          <w:rFonts w:ascii="Times New Roman" w:hAnsi="Times New Roman" w:cs="Times New Roman"/>
          <w:noProof/>
          <w:color w:val="000000"/>
          <w:sz w:val="24"/>
          <w:szCs w:val="24"/>
          <w:lang w:val="sr-Cyrl-RS"/>
        </w:rPr>
        <w:t>достављање</w:t>
      </w:r>
      <w:r w:rsidR="008F0618" w:rsidRPr="00F745C7">
        <w:rPr>
          <w:rFonts w:ascii="Times New Roman" w:hAnsi="Times New Roman" w:cs="Times New Roman"/>
          <w:noProof/>
          <w:color w:val="000000"/>
          <w:sz w:val="24"/>
          <w:szCs w:val="24"/>
          <w:lang w:val="sr-Cyrl-RS"/>
        </w:rPr>
        <w:t xml:space="preserve"> </w:t>
      </w:r>
      <w:r w:rsidR="00BD7329" w:rsidRPr="00F745C7">
        <w:rPr>
          <w:rFonts w:ascii="Times New Roman" w:hAnsi="Times New Roman" w:cs="Times New Roman"/>
          <w:noProof/>
          <w:color w:val="000000"/>
          <w:sz w:val="24"/>
          <w:szCs w:val="24"/>
          <w:lang w:val="sr-Cyrl-RS"/>
        </w:rPr>
        <w:t>документарног материјала</w:t>
      </w:r>
      <w:r w:rsidR="008F0618" w:rsidRPr="00F745C7">
        <w:rPr>
          <w:rFonts w:ascii="Times New Roman" w:hAnsi="Times New Roman" w:cs="Times New Roman"/>
          <w:noProof/>
          <w:color w:val="000000"/>
          <w:sz w:val="24"/>
          <w:szCs w:val="24"/>
          <w:lang w:val="sr-Cyrl-RS"/>
        </w:rPr>
        <w:t xml:space="preserve"> </w:t>
      </w:r>
      <w:r w:rsidRPr="00F745C7">
        <w:rPr>
          <w:rFonts w:ascii="Times New Roman" w:hAnsi="Times New Roman" w:cs="Times New Roman"/>
          <w:noProof/>
          <w:color w:val="000000"/>
          <w:sz w:val="24"/>
          <w:szCs w:val="24"/>
          <w:lang w:val="sr-Cyrl-RS"/>
        </w:rPr>
        <w:t xml:space="preserve">врши </w:t>
      </w:r>
      <w:r w:rsidR="008F0618" w:rsidRPr="00F745C7">
        <w:rPr>
          <w:rFonts w:ascii="Times New Roman" w:hAnsi="Times New Roman" w:cs="Times New Roman"/>
          <w:noProof/>
          <w:color w:val="000000"/>
          <w:sz w:val="24"/>
          <w:szCs w:val="24"/>
          <w:lang w:val="sr-Cyrl-RS"/>
        </w:rPr>
        <w:t>у папирном облику</w:t>
      </w:r>
      <w:r w:rsidR="001B5EC1" w:rsidRPr="00F745C7">
        <w:rPr>
          <w:rFonts w:ascii="Times New Roman" w:hAnsi="Times New Roman" w:cs="Times New Roman"/>
          <w:noProof/>
          <w:color w:val="000000"/>
          <w:sz w:val="24"/>
          <w:szCs w:val="24"/>
          <w:lang w:val="sr-Cyrl-RS"/>
        </w:rPr>
        <w:t>,</w:t>
      </w:r>
      <w:r w:rsidR="008F0618" w:rsidRPr="00F745C7">
        <w:rPr>
          <w:rFonts w:ascii="Times New Roman" w:hAnsi="Times New Roman" w:cs="Times New Roman"/>
          <w:noProof/>
          <w:color w:val="000000"/>
          <w:sz w:val="24"/>
          <w:szCs w:val="24"/>
          <w:lang w:val="sr-Cyrl-RS"/>
        </w:rPr>
        <w:t xml:space="preserve"> </w:t>
      </w:r>
      <w:r w:rsidRPr="00F745C7">
        <w:rPr>
          <w:rFonts w:ascii="Times New Roman" w:hAnsi="Times New Roman" w:cs="Times New Roman"/>
          <w:noProof/>
          <w:color w:val="000000"/>
          <w:sz w:val="24"/>
          <w:szCs w:val="24"/>
          <w:lang w:val="sr-Cyrl-RS"/>
        </w:rPr>
        <w:t>обавља</w:t>
      </w:r>
      <w:r w:rsidR="008F0618" w:rsidRPr="00F745C7">
        <w:rPr>
          <w:rFonts w:ascii="Times New Roman" w:hAnsi="Times New Roman" w:cs="Times New Roman"/>
          <w:noProof/>
          <w:color w:val="000000"/>
          <w:sz w:val="24"/>
          <w:szCs w:val="24"/>
          <w:lang w:val="sr-Cyrl-RS"/>
        </w:rPr>
        <w:t xml:space="preserve"> се преко поштанског оператора или преко достављача (курира)</w:t>
      </w:r>
      <w:r w:rsidR="0018079D" w:rsidRPr="00F745C7">
        <w:rPr>
          <w:rFonts w:ascii="Times New Roman" w:hAnsi="Times New Roman" w:cs="Times New Roman"/>
          <w:noProof/>
          <w:color w:val="000000"/>
          <w:sz w:val="24"/>
          <w:szCs w:val="24"/>
          <w:lang w:val="sr-Cyrl-RS"/>
        </w:rPr>
        <w:t xml:space="preserve"> након евидентирања, односно разврставања категорија у Писарници</w:t>
      </w:r>
      <w:r w:rsidR="008F0618" w:rsidRPr="00F745C7">
        <w:rPr>
          <w:rFonts w:ascii="Times New Roman" w:hAnsi="Times New Roman" w:cs="Times New Roman"/>
          <w:noProof/>
          <w:color w:val="000000"/>
          <w:sz w:val="24"/>
          <w:szCs w:val="24"/>
          <w:lang w:val="sr-Cyrl-RS"/>
        </w:rPr>
        <w:t>.</w:t>
      </w:r>
    </w:p>
    <w:p w14:paraId="450FDD59" w14:textId="71442755" w:rsidR="00FC63C7" w:rsidRPr="00F745C7" w:rsidRDefault="00FC63C7"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Ако </w:t>
      </w:r>
      <w:r w:rsidR="009726F4" w:rsidRPr="00F745C7">
        <w:rPr>
          <w:rFonts w:ascii="Times New Roman" w:hAnsi="Times New Roman" w:cs="Times New Roman"/>
          <w:noProof/>
          <w:color w:val="000000"/>
          <w:sz w:val="24"/>
          <w:szCs w:val="24"/>
          <w:lang w:val="sr-Cyrl-RS"/>
        </w:rPr>
        <w:t>учесник</w:t>
      </w:r>
      <w:r w:rsidRPr="00F745C7">
        <w:rPr>
          <w:rFonts w:ascii="Times New Roman" w:hAnsi="Times New Roman" w:cs="Times New Roman"/>
          <w:noProof/>
          <w:color w:val="000000"/>
          <w:sz w:val="24"/>
          <w:szCs w:val="24"/>
          <w:lang w:val="sr-Cyrl-RS"/>
        </w:rPr>
        <w:t xml:space="preserve"> захтева доставу у папирном облику, Писарница додељује документарном </w:t>
      </w:r>
      <w:r w:rsidR="004E5D78" w:rsidRPr="00F745C7">
        <w:rPr>
          <w:rFonts w:ascii="Times New Roman" w:hAnsi="Times New Roman" w:cs="Times New Roman"/>
          <w:noProof/>
          <w:color w:val="000000"/>
          <w:sz w:val="24"/>
          <w:szCs w:val="24"/>
          <w:lang w:val="sr-Cyrl-RS"/>
        </w:rPr>
        <w:t xml:space="preserve">материјалу </w:t>
      </w:r>
      <w:r w:rsidRPr="00F745C7">
        <w:rPr>
          <w:rFonts w:ascii="Times New Roman" w:hAnsi="Times New Roman" w:cs="Times New Roman"/>
          <w:noProof/>
          <w:color w:val="000000"/>
          <w:sz w:val="24"/>
          <w:szCs w:val="24"/>
          <w:lang w:val="sr-Cyrl-RS"/>
        </w:rPr>
        <w:t xml:space="preserve">ознаку </w:t>
      </w:r>
      <w:r w:rsidRPr="00F745C7">
        <w:rPr>
          <w:rFonts w:ascii="Times New Roman" w:hAnsi="Times New Roman" w:cs="Times New Roman"/>
          <w:noProof/>
          <w:sz w:val="24"/>
          <w:szCs w:val="24"/>
          <w:lang w:val="sr-Cyrl-RS"/>
        </w:rPr>
        <w:t>„</w:t>
      </w:r>
      <w:r w:rsidR="004E5D78" w:rsidRPr="00F745C7">
        <w:rPr>
          <w:rFonts w:ascii="Times New Roman" w:hAnsi="Times New Roman" w:cs="Times New Roman"/>
          <w:noProof/>
          <w:sz w:val="24"/>
          <w:szCs w:val="24"/>
          <w:lang w:val="sr-Cyrl-RS"/>
        </w:rPr>
        <w:t>П</w:t>
      </w:r>
      <w:r w:rsidR="009726F4" w:rsidRPr="00F745C7">
        <w:rPr>
          <w:rFonts w:ascii="Times New Roman" w:hAnsi="Times New Roman" w:cs="Times New Roman"/>
          <w:noProof/>
          <w:sz w:val="24"/>
          <w:szCs w:val="24"/>
          <w:lang w:val="sr-Cyrl-RS"/>
        </w:rPr>
        <w:t>апирно</w:t>
      </w:r>
      <w:r w:rsidRPr="00F745C7">
        <w:rPr>
          <w:rFonts w:ascii="Times New Roman" w:hAnsi="Times New Roman" w:cs="Times New Roman"/>
          <w:noProof/>
          <w:color w:val="000000"/>
          <w:sz w:val="24"/>
          <w:szCs w:val="24"/>
          <w:lang w:val="sr-Cyrl-RS"/>
        </w:rPr>
        <w:t>”.</w:t>
      </w:r>
    </w:p>
    <w:p w14:paraId="0CAB72E1" w14:textId="77777777" w:rsidR="008F0618" w:rsidRPr="00F745C7" w:rsidRDefault="00BD7329"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Документарни материјал</w:t>
      </w:r>
      <w:r w:rsidR="008F0618" w:rsidRPr="00F745C7">
        <w:rPr>
          <w:rFonts w:ascii="Times New Roman" w:hAnsi="Times New Roman" w:cs="Times New Roman"/>
          <w:noProof/>
          <w:color w:val="000000"/>
          <w:sz w:val="24"/>
          <w:szCs w:val="24"/>
          <w:lang w:val="sr-Cyrl-RS"/>
        </w:rPr>
        <w:t xml:space="preserve"> </w:t>
      </w:r>
      <w:r w:rsidR="0018079D" w:rsidRPr="00F745C7">
        <w:rPr>
          <w:rFonts w:ascii="Times New Roman" w:hAnsi="Times New Roman" w:cs="Times New Roman"/>
          <w:noProof/>
          <w:color w:val="000000"/>
          <w:sz w:val="24"/>
          <w:szCs w:val="24"/>
          <w:lang w:val="sr-Cyrl-RS"/>
        </w:rPr>
        <w:t xml:space="preserve">у папирном облику </w:t>
      </w:r>
      <w:r w:rsidR="008F0618" w:rsidRPr="00F745C7">
        <w:rPr>
          <w:rFonts w:ascii="Times New Roman" w:hAnsi="Times New Roman" w:cs="Times New Roman"/>
          <w:noProof/>
          <w:color w:val="000000"/>
          <w:sz w:val="24"/>
          <w:szCs w:val="24"/>
          <w:lang w:val="sr-Cyrl-RS"/>
        </w:rPr>
        <w:t>преузет у току радног дана до 12 часова отпрем</w:t>
      </w:r>
      <w:r w:rsidRPr="00F745C7">
        <w:rPr>
          <w:rFonts w:ascii="Times New Roman" w:hAnsi="Times New Roman" w:cs="Times New Roman"/>
          <w:noProof/>
          <w:color w:val="000000"/>
          <w:sz w:val="24"/>
          <w:szCs w:val="24"/>
          <w:lang w:val="sr-Cyrl-RS"/>
        </w:rPr>
        <w:t>а се</w:t>
      </w:r>
      <w:r w:rsidR="008F0618" w:rsidRPr="00F745C7">
        <w:rPr>
          <w:rFonts w:ascii="Times New Roman" w:hAnsi="Times New Roman" w:cs="Times New Roman"/>
          <w:noProof/>
          <w:color w:val="000000"/>
          <w:sz w:val="24"/>
          <w:szCs w:val="24"/>
          <w:lang w:val="sr-Cyrl-RS"/>
        </w:rPr>
        <w:t xml:space="preserve"> истог дана.</w:t>
      </w:r>
    </w:p>
    <w:p w14:paraId="2862E985" w14:textId="77777777" w:rsidR="008F0618" w:rsidRPr="00F745C7" w:rsidRDefault="00BD7329"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Документарни материјал</w:t>
      </w:r>
      <w:r w:rsidR="008F0618" w:rsidRPr="00F745C7">
        <w:rPr>
          <w:rFonts w:ascii="Times New Roman" w:hAnsi="Times New Roman" w:cs="Times New Roman"/>
          <w:noProof/>
          <w:color w:val="000000"/>
          <w:sz w:val="24"/>
          <w:szCs w:val="24"/>
          <w:lang w:val="sr-Cyrl-RS"/>
        </w:rPr>
        <w:t xml:space="preserve"> </w:t>
      </w:r>
      <w:r w:rsidR="0018079D" w:rsidRPr="00F745C7">
        <w:rPr>
          <w:rFonts w:ascii="Times New Roman" w:hAnsi="Times New Roman" w:cs="Times New Roman"/>
          <w:noProof/>
          <w:color w:val="000000"/>
          <w:sz w:val="24"/>
          <w:szCs w:val="24"/>
          <w:lang w:val="sr-Cyrl-RS"/>
        </w:rPr>
        <w:t xml:space="preserve">у папирном облику </w:t>
      </w:r>
      <w:r w:rsidR="008F0618" w:rsidRPr="00F745C7">
        <w:rPr>
          <w:rFonts w:ascii="Times New Roman" w:hAnsi="Times New Roman" w:cs="Times New Roman"/>
          <w:noProof/>
          <w:color w:val="000000"/>
          <w:sz w:val="24"/>
          <w:szCs w:val="24"/>
          <w:lang w:val="sr-Cyrl-RS"/>
        </w:rPr>
        <w:t>који се истог дана упућуј</w:t>
      </w:r>
      <w:r w:rsidRPr="00F745C7">
        <w:rPr>
          <w:rFonts w:ascii="Times New Roman" w:hAnsi="Times New Roman" w:cs="Times New Roman"/>
          <w:noProof/>
          <w:color w:val="000000"/>
          <w:sz w:val="24"/>
          <w:szCs w:val="24"/>
          <w:lang w:val="sr-Cyrl-RS"/>
        </w:rPr>
        <w:t>е</w:t>
      </w:r>
      <w:r w:rsidR="008F0618" w:rsidRPr="00F745C7">
        <w:rPr>
          <w:rFonts w:ascii="Times New Roman" w:hAnsi="Times New Roman" w:cs="Times New Roman"/>
          <w:noProof/>
          <w:color w:val="000000"/>
          <w:sz w:val="24"/>
          <w:szCs w:val="24"/>
          <w:lang w:val="sr-Cyrl-RS"/>
        </w:rPr>
        <w:t xml:space="preserve"> на исту адресу ставља се обавезно у исти коверат</w:t>
      </w:r>
      <w:r w:rsidR="009E018B" w:rsidRPr="00F745C7">
        <w:rPr>
          <w:rFonts w:ascii="Times New Roman" w:hAnsi="Times New Roman" w:cs="Times New Roman"/>
          <w:noProof/>
          <w:color w:val="000000"/>
          <w:sz w:val="24"/>
          <w:szCs w:val="24"/>
          <w:lang w:val="sr-Cyrl-RS"/>
        </w:rPr>
        <w:t xml:space="preserve"> или пакет у складу са поштанским прописима.</w:t>
      </w:r>
      <w:r w:rsidR="008F0618" w:rsidRPr="00F745C7">
        <w:rPr>
          <w:rFonts w:ascii="Times New Roman" w:hAnsi="Times New Roman" w:cs="Times New Roman"/>
          <w:noProof/>
          <w:color w:val="000000"/>
          <w:sz w:val="24"/>
          <w:szCs w:val="24"/>
          <w:lang w:val="sr-Cyrl-RS"/>
        </w:rPr>
        <w:t xml:space="preserve"> Ако се један од тих предмета шаље препоручено, у заједнички коверат треба ставити и о</w:t>
      </w:r>
      <w:r w:rsidR="00213FFE" w:rsidRPr="00F745C7">
        <w:rPr>
          <w:rFonts w:ascii="Times New Roman" w:hAnsi="Times New Roman" w:cs="Times New Roman"/>
          <w:noProof/>
          <w:color w:val="000000"/>
          <w:sz w:val="24"/>
          <w:szCs w:val="24"/>
          <w:lang w:val="sr-Cyrl-RS"/>
        </w:rPr>
        <w:t>стали документарни материјал</w:t>
      </w:r>
      <w:r w:rsidR="008F0618" w:rsidRPr="00F745C7">
        <w:rPr>
          <w:rFonts w:ascii="Times New Roman" w:hAnsi="Times New Roman" w:cs="Times New Roman"/>
          <w:noProof/>
          <w:color w:val="000000"/>
          <w:sz w:val="24"/>
          <w:szCs w:val="24"/>
          <w:lang w:val="sr-Cyrl-RS"/>
        </w:rPr>
        <w:t xml:space="preserve">, који би иначе </w:t>
      </w:r>
      <w:r w:rsidR="00213FFE" w:rsidRPr="00F745C7">
        <w:rPr>
          <w:rFonts w:ascii="Times New Roman" w:hAnsi="Times New Roman" w:cs="Times New Roman"/>
          <w:noProof/>
          <w:color w:val="000000"/>
          <w:sz w:val="24"/>
          <w:szCs w:val="24"/>
          <w:lang w:val="sr-Cyrl-RS"/>
        </w:rPr>
        <w:t xml:space="preserve">био </w:t>
      </w:r>
      <w:r w:rsidR="008F0618" w:rsidRPr="00F745C7">
        <w:rPr>
          <w:rFonts w:ascii="Times New Roman" w:hAnsi="Times New Roman" w:cs="Times New Roman"/>
          <w:noProof/>
          <w:color w:val="000000"/>
          <w:sz w:val="24"/>
          <w:szCs w:val="24"/>
          <w:lang w:val="sr-Cyrl-RS"/>
        </w:rPr>
        <w:t>отпре</w:t>
      </w:r>
      <w:r w:rsidR="00213FFE" w:rsidRPr="00F745C7">
        <w:rPr>
          <w:rFonts w:ascii="Times New Roman" w:hAnsi="Times New Roman" w:cs="Times New Roman"/>
          <w:noProof/>
          <w:color w:val="000000"/>
          <w:sz w:val="24"/>
          <w:szCs w:val="24"/>
          <w:lang w:val="sr-Cyrl-RS"/>
        </w:rPr>
        <w:t>мљен</w:t>
      </w:r>
      <w:r w:rsidR="008F0618" w:rsidRPr="00F745C7">
        <w:rPr>
          <w:rFonts w:ascii="Times New Roman" w:hAnsi="Times New Roman" w:cs="Times New Roman"/>
          <w:noProof/>
          <w:color w:val="000000"/>
          <w:sz w:val="24"/>
          <w:szCs w:val="24"/>
          <w:lang w:val="sr-Cyrl-RS"/>
        </w:rPr>
        <w:t xml:space="preserve"> као обичн</w:t>
      </w:r>
      <w:r w:rsidR="00213FFE" w:rsidRPr="00F745C7">
        <w:rPr>
          <w:rFonts w:ascii="Times New Roman" w:hAnsi="Times New Roman" w:cs="Times New Roman"/>
          <w:noProof/>
          <w:color w:val="000000"/>
          <w:sz w:val="24"/>
          <w:szCs w:val="24"/>
          <w:lang w:val="sr-Cyrl-RS"/>
        </w:rPr>
        <w:t>а</w:t>
      </w:r>
      <w:r w:rsidR="008F0618" w:rsidRPr="00F745C7">
        <w:rPr>
          <w:rFonts w:ascii="Times New Roman" w:hAnsi="Times New Roman" w:cs="Times New Roman"/>
          <w:noProof/>
          <w:color w:val="000000"/>
          <w:sz w:val="24"/>
          <w:szCs w:val="24"/>
          <w:lang w:val="sr-Cyrl-RS"/>
        </w:rPr>
        <w:t xml:space="preserve"> пошиљк</w:t>
      </w:r>
      <w:r w:rsidR="00213FFE" w:rsidRPr="00F745C7">
        <w:rPr>
          <w:rFonts w:ascii="Times New Roman" w:hAnsi="Times New Roman" w:cs="Times New Roman"/>
          <w:noProof/>
          <w:color w:val="000000"/>
          <w:sz w:val="24"/>
          <w:szCs w:val="24"/>
          <w:lang w:val="sr-Cyrl-RS"/>
        </w:rPr>
        <w:t>а</w:t>
      </w:r>
      <w:r w:rsidR="008F0618" w:rsidRPr="00F745C7">
        <w:rPr>
          <w:rFonts w:ascii="Times New Roman" w:hAnsi="Times New Roman" w:cs="Times New Roman"/>
          <w:noProof/>
          <w:color w:val="000000"/>
          <w:sz w:val="24"/>
          <w:szCs w:val="24"/>
          <w:lang w:val="sr-Cyrl-RS"/>
        </w:rPr>
        <w:t>.</w:t>
      </w:r>
    </w:p>
    <w:p w14:paraId="75A56D9A" w14:textId="77777777" w:rsidR="008F0618" w:rsidRPr="00F745C7" w:rsidRDefault="008F0618"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Коверат у ком се отпремају акти треба да садржи у горњем левом углу прве стране: тачан назив и адресу пошиљаоца и ознаку свих аката који се налазе у коверту.</w:t>
      </w:r>
    </w:p>
    <w:p w14:paraId="666AA86D" w14:textId="77777777" w:rsidR="008D0B00" w:rsidRPr="00F745C7" w:rsidRDefault="00C82BA7" w:rsidP="00F56A7A">
      <w:pPr>
        <w:spacing w:after="0" w:line="240" w:lineRule="auto"/>
        <w:ind w:firstLine="709"/>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Документани материјал</w:t>
      </w:r>
      <w:r w:rsidR="000124DF" w:rsidRPr="00F745C7">
        <w:rPr>
          <w:rFonts w:ascii="Times New Roman" w:hAnsi="Times New Roman" w:cs="Times New Roman"/>
          <w:noProof/>
          <w:color w:val="000000"/>
          <w:sz w:val="24"/>
          <w:szCs w:val="24"/>
          <w:lang w:val="sr-Cyrl-RS"/>
        </w:rPr>
        <w:t xml:space="preserve"> кој</w:t>
      </w:r>
      <w:r w:rsidRPr="00F745C7">
        <w:rPr>
          <w:rFonts w:ascii="Times New Roman" w:hAnsi="Times New Roman" w:cs="Times New Roman"/>
          <w:noProof/>
          <w:color w:val="000000"/>
          <w:sz w:val="24"/>
          <w:szCs w:val="24"/>
          <w:lang w:val="sr-Cyrl-RS"/>
        </w:rPr>
        <w:t>и</w:t>
      </w:r>
      <w:r w:rsidR="000124DF" w:rsidRPr="00F745C7">
        <w:rPr>
          <w:rFonts w:ascii="Times New Roman" w:hAnsi="Times New Roman" w:cs="Times New Roman"/>
          <w:noProof/>
          <w:color w:val="000000"/>
          <w:sz w:val="24"/>
          <w:szCs w:val="24"/>
          <w:lang w:val="sr-Cyrl-RS"/>
        </w:rPr>
        <w:t xml:space="preserve"> се отпрема преко поштанске службе </w:t>
      </w:r>
      <w:r w:rsidRPr="00F745C7">
        <w:rPr>
          <w:rFonts w:ascii="Times New Roman" w:hAnsi="Times New Roman" w:cs="Times New Roman"/>
          <w:noProof/>
          <w:color w:val="000000"/>
          <w:sz w:val="24"/>
          <w:szCs w:val="24"/>
          <w:lang w:val="sr-Cyrl-RS"/>
        </w:rPr>
        <w:t xml:space="preserve">Писарница </w:t>
      </w:r>
      <w:r w:rsidR="000124DF" w:rsidRPr="00F745C7">
        <w:rPr>
          <w:rFonts w:ascii="Times New Roman" w:hAnsi="Times New Roman" w:cs="Times New Roman"/>
          <w:noProof/>
          <w:color w:val="000000"/>
          <w:sz w:val="24"/>
          <w:szCs w:val="24"/>
          <w:lang w:val="sr-Cyrl-RS"/>
        </w:rPr>
        <w:t xml:space="preserve">разврстава у две групе: </w:t>
      </w:r>
    </w:p>
    <w:p w14:paraId="24CC44A0" w14:textId="77777777" w:rsidR="008D0B00" w:rsidRPr="00F745C7" w:rsidRDefault="000124DF" w:rsidP="00F56A7A">
      <w:pPr>
        <w:pStyle w:val="ListParagraph"/>
        <w:numPr>
          <w:ilvl w:val="0"/>
          <w:numId w:val="10"/>
        </w:numPr>
        <w:spacing w:after="0" w:line="240" w:lineRule="auto"/>
        <w:ind w:left="1134" w:hanging="425"/>
        <w:contextualSpacing w:val="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обичне пошиљке</w:t>
      </w:r>
    </w:p>
    <w:p w14:paraId="4B717E99" w14:textId="77777777" w:rsidR="008D0B00" w:rsidRPr="00F745C7" w:rsidRDefault="000124DF" w:rsidP="00F56A7A">
      <w:pPr>
        <w:pStyle w:val="ListParagraph"/>
        <w:numPr>
          <w:ilvl w:val="0"/>
          <w:numId w:val="10"/>
        </w:numPr>
        <w:spacing w:after="0" w:line="240" w:lineRule="auto"/>
        <w:ind w:left="1134" w:hanging="425"/>
        <w:contextualSpacing w:val="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препоручене пошиљке</w:t>
      </w:r>
    </w:p>
    <w:p w14:paraId="5C129091" w14:textId="77777777" w:rsidR="000124DF" w:rsidRPr="00F745C7" w:rsidRDefault="000124DF" w:rsidP="00F56A7A">
      <w:pPr>
        <w:spacing w:after="0" w:line="240" w:lineRule="auto"/>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и тим редом уписују се у </w:t>
      </w:r>
      <w:r w:rsidR="00C82BA7" w:rsidRPr="00F745C7">
        <w:rPr>
          <w:rFonts w:ascii="Times New Roman" w:hAnsi="Times New Roman" w:cs="Times New Roman"/>
          <w:noProof/>
          <w:color w:val="000000"/>
          <w:sz w:val="24"/>
          <w:szCs w:val="24"/>
          <w:lang w:val="sr-Cyrl-RS"/>
        </w:rPr>
        <w:t>евиденцију</w:t>
      </w:r>
      <w:r w:rsidRPr="00F745C7">
        <w:rPr>
          <w:rFonts w:ascii="Times New Roman" w:hAnsi="Times New Roman" w:cs="Times New Roman"/>
          <w:noProof/>
          <w:color w:val="000000"/>
          <w:sz w:val="24"/>
          <w:szCs w:val="24"/>
          <w:lang w:val="sr-Cyrl-RS"/>
        </w:rPr>
        <w:t xml:space="preserve"> </w:t>
      </w:r>
      <w:r w:rsidR="00FC63C7" w:rsidRPr="00F745C7">
        <w:rPr>
          <w:rFonts w:ascii="Times New Roman" w:hAnsi="Times New Roman" w:cs="Times New Roman"/>
          <w:noProof/>
          <w:color w:val="000000"/>
          <w:sz w:val="24"/>
          <w:szCs w:val="24"/>
          <w:lang w:val="sr-Cyrl-RS"/>
        </w:rPr>
        <w:t>послатог документарног материјала</w:t>
      </w:r>
      <w:r w:rsidR="004F45BC" w:rsidRPr="00F745C7">
        <w:rPr>
          <w:rFonts w:ascii="Times New Roman" w:hAnsi="Times New Roman" w:cs="Times New Roman"/>
          <w:noProof/>
          <w:color w:val="000000"/>
          <w:sz w:val="24"/>
          <w:szCs w:val="24"/>
          <w:lang w:val="sr-Cyrl-RS"/>
        </w:rPr>
        <w:t xml:space="preserve"> у Писарници</w:t>
      </w:r>
      <w:r w:rsidRPr="00F745C7">
        <w:rPr>
          <w:rFonts w:ascii="Times New Roman" w:hAnsi="Times New Roman" w:cs="Times New Roman"/>
          <w:noProof/>
          <w:color w:val="000000"/>
          <w:sz w:val="24"/>
          <w:szCs w:val="24"/>
          <w:lang w:val="sr-Cyrl-RS"/>
        </w:rPr>
        <w:t>.</w:t>
      </w:r>
    </w:p>
    <w:p w14:paraId="4F40F479" w14:textId="04815C5B" w:rsidR="00E737EB" w:rsidRPr="00F745C7" w:rsidRDefault="00E737EB"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Доказ о извршеној достави</w:t>
      </w:r>
      <w:r w:rsidR="004F45BC" w:rsidRPr="00F745C7">
        <w:rPr>
          <w:rFonts w:ascii="Times New Roman" w:hAnsi="Times New Roman" w:cs="Times New Roman"/>
          <w:noProof/>
          <w:sz w:val="24"/>
          <w:szCs w:val="24"/>
          <w:lang w:val="sr-Cyrl-RS"/>
        </w:rPr>
        <w:t xml:space="preserve"> акта у папирном облику</w:t>
      </w:r>
      <w:r w:rsidRPr="00F745C7">
        <w:rPr>
          <w:rFonts w:ascii="Times New Roman" w:hAnsi="Times New Roman" w:cs="Times New Roman"/>
          <w:noProof/>
          <w:sz w:val="24"/>
          <w:szCs w:val="24"/>
          <w:lang w:val="sr-Cyrl-RS"/>
        </w:rPr>
        <w:t xml:space="preserve"> дигитализује се и придружује се предмету у Писарници.</w:t>
      </w:r>
    </w:p>
    <w:p w14:paraId="71C0B100" w14:textId="6B12E5F3" w:rsidR="006342BB" w:rsidRPr="00F745C7" w:rsidRDefault="006342BB"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lastRenderedPageBreak/>
        <w:t xml:space="preserve">У случају да се доказ </w:t>
      </w:r>
      <w:r w:rsidR="00F56A7A" w:rsidRPr="00F745C7">
        <w:rPr>
          <w:rFonts w:ascii="Times New Roman" w:hAnsi="Times New Roman" w:cs="Times New Roman"/>
          <w:noProof/>
          <w:sz w:val="24"/>
          <w:szCs w:val="24"/>
          <w:lang w:val="sr-Cyrl-RS"/>
        </w:rPr>
        <w:t xml:space="preserve">из става 11. </w:t>
      </w:r>
      <w:r w:rsidRPr="00F745C7">
        <w:rPr>
          <w:rFonts w:ascii="Times New Roman" w:hAnsi="Times New Roman" w:cs="Times New Roman"/>
          <w:noProof/>
          <w:sz w:val="24"/>
          <w:szCs w:val="24"/>
          <w:lang w:val="sr-Cyrl-RS"/>
        </w:rPr>
        <w:t>не достави</w:t>
      </w:r>
      <w:r w:rsidR="00F56A7A" w:rsidRPr="00F745C7">
        <w:rPr>
          <w:rFonts w:ascii="Times New Roman" w:hAnsi="Times New Roman" w:cs="Times New Roman"/>
          <w:noProof/>
          <w:sz w:val="24"/>
          <w:szCs w:val="24"/>
          <w:lang w:val="sr-Cyrl-RS"/>
        </w:rPr>
        <w:t xml:space="preserve"> Писарница додељује статус „достављено без потврде”.</w:t>
      </w:r>
    </w:p>
    <w:p w14:paraId="09EFB215" w14:textId="77777777" w:rsidR="006722A1" w:rsidRPr="00F745C7" w:rsidRDefault="006722A1"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Чување </w:t>
      </w:r>
      <w:r w:rsidR="00313D85" w:rsidRPr="00F745C7">
        <w:rPr>
          <w:rFonts w:ascii="Times New Roman" w:hAnsi="Times New Roman" w:cs="Times New Roman"/>
          <w:noProof/>
          <w:color w:val="000000"/>
          <w:sz w:val="24"/>
          <w:szCs w:val="24"/>
          <w:lang w:val="sr-Cyrl-RS"/>
        </w:rPr>
        <w:t>документарног материјала</w:t>
      </w:r>
    </w:p>
    <w:p w14:paraId="4B8F873A" w14:textId="757E7B1F" w:rsidR="006722A1" w:rsidRPr="00F745C7" w:rsidRDefault="00313D85" w:rsidP="00C4604F">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Члан </w:t>
      </w:r>
      <w:r w:rsidR="001A75DF" w:rsidRPr="00F745C7">
        <w:rPr>
          <w:rFonts w:ascii="Times New Roman" w:hAnsi="Times New Roman" w:cs="Times New Roman"/>
          <w:noProof/>
          <w:color w:val="000000"/>
          <w:sz w:val="24"/>
          <w:szCs w:val="24"/>
          <w:lang w:val="sr-Cyrl-RS"/>
        </w:rPr>
        <w:t>1</w:t>
      </w:r>
      <w:r w:rsidR="00266ACC" w:rsidRPr="00F745C7">
        <w:rPr>
          <w:rFonts w:ascii="Times New Roman" w:hAnsi="Times New Roman" w:cs="Times New Roman"/>
          <w:noProof/>
          <w:color w:val="000000"/>
          <w:sz w:val="24"/>
          <w:szCs w:val="24"/>
          <w:lang w:val="sr-Cyrl-RS"/>
        </w:rPr>
        <w:t>6</w:t>
      </w:r>
      <w:r w:rsidR="00F5046F" w:rsidRPr="00F745C7">
        <w:rPr>
          <w:rFonts w:ascii="Times New Roman" w:hAnsi="Times New Roman" w:cs="Times New Roman"/>
          <w:noProof/>
          <w:color w:val="000000"/>
          <w:sz w:val="24"/>
          <w:szCs w:val="24"/>
          <w:lang w:val="sr-Cyrl-RS"/>
        </w:rPr>
        <w:t>.</w:t>
      </w:r>
    </w:p>
    <w:p w14:paraId="5C438D5E" w14:textId="1E33293A" w:rsidR="006722A1" w:rsidRPr="00F745C7" w:rsidRDefault="004F45BC"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Д</w:t>
      </w:r>
      <w:r w:rsidR="00313D85" w:rsidRPr="00F745C7">
        <w:rPr>
          <w:rFonts w:ascii="Times New Roman" w:hAnsi="Times New Roman" w:cs="Times New Roman"/>
          <w:noProof/>
          <w:color w:val="000000"/>
          <w:sz w:val="24"/>
          <w:szCs w:val="24"/>
          <w:lang w:val="sr-Cyrl-RS"/>
        </w:rPr>
        <w:t xml:space="preserve">окументарни материјал </w:t>
      </w:r>
      <w:r w:rsidR="006722A1" w:rsidRPr="00F745C7">
        <w:rPr>
          <w:rFonts w:ascii="Times New Roman" w:hAnsi="Times New Roman" w:cs="Times New Roman"/>
          <w:noProof/>
          <w:color w:val="000000"/>
          <w:sz w:val="24"/>
          <w:szCs w:val="24"/>
          <w:lang w:val="sr-Cyrl-RS"/>
        </w:rPr>
        <w:t>органа евидентира</w:t>
      </w:r>
      <w:r w:rsidR="00313D85" w:rsidRPr="00F745C7">
        <w:rPr>
          <w:rFonts w:ascii="Times New Roman" w:hAnsi="Times New Roman" w:cs="Times New Roman"/>
          <w:noProof/>
          <w:color w:val="000000"/>
          <w:sz w:val="24"/>
          <w:szCs w:val="24"/>
          <w:lang w:val="sr-Cyrl-RS"/>
        </w:rPr>
        <w:t xml:space="preserve"> се</w:t>
      </w:r>
      <w:r w:rsidR="006722A1" w:rsidRPr="00F745C7">
        <w:rPr>
          <w:rFonts w:ascii="Times New Roman" w:hAnsi="Times New Roman" w:cs="Times New Roman"/>
          <w:noProof/>
          <w:color w:val="000000"/>
          <w:sz w:val="24"/>
          <w:szCs w:val="24"/>
          <w:lang w:val="sr-Cyrl-RS"/>
        </w:rPr>
        <w:t xml:space="preserve"> у Писарници у складу са законом,</w:t>
      </w:r>
      <w:r w:rsidR="00313D85" w:rsidRPr="00F745C7">
        <w:rPr>
          <w:rFonts w:ascii="Times New Roman" w:hAnsi="Times New Roman" w:cs="Times New Roman"/>
          <w:noProof/>
          <w:color w:val="000000"/>
          <w:sz w:val="24"/>
          <w:szCs w:val="24"/>
          <w:lang w:val="sr-Cyrl-RS"/>
        </w:rPr>
        <w:t xml:space="preserve"> у електронском облику</w:t>
      </w:r>
      <w:r w:rsidR="006722A1" w:rsidRPr="00F745C7">
        <w:rPr>
          <w:rFonts w:ascii="Times New Roman" w:hAnsi="Times New Roman" w:cs="Times New Roman"/>
          <w:noProof/>
          <w:color w:val="000000"/>
          <w:sz w:val="24"/>
          <w:szCs w:val="24"/>
          <w:lang w:val="sr-Cyrl-RS"/>
        </w:rPr>
        <w:t>,</w:t>
      </w:r>
      <w:r w:rsidR="00313D85" w:rsidRPr="00F745C7">
        <w:rPr>
          <w:rFonts w:ascii="Times New Roman" w:hAnsi="Times New Roman" w:cs="Times New Roman"/>
          <w:noProof/>
          <w:color w:val="000000"/>
          <w:sz w:val="24"/>
          <w:szCs w:val="24"/>
          <w:lang w:val="sr-Cyrl-RS"/>
        </w:rPr>
        <w:t xml:space="preserve"> по </w:t>
      </w:r>
      <w:r w:rsidR="006722A1" w:rsidRPr="00F745C7">
        <w:rPr>
          <w:rFonts w:ascii="Times New Roman" w:hAnsi="Times New Roman" w:cs="Times New Roman"/>
          <w:noProof/>
          <w:color w:val="000000"/>
          <w:sz w:val="24"/>
          <w:szCs w:val="24"/>
          <w:lang w:val="sr-Cyrl-RS"/>
        </w:rPr>
        <w:t>времену пријема, односно настанка, роковима чувања,</w:t>
      </w:r>
      <w:r w:rsidR="00313D85" w:rsidRPr="00F745C7">
        <w:rPr>
          <w:rFonts w:ascii="Times New Roman" w:hAnsi="Times New Roman" w:cs="Times New Roman"/>
          <w:noProof/>
          <w:color w:val="000000"/>
          <w:sz w:val="24"/>
          <w:szCs w:val="24"/>
          <w:lang w:val="sr-Cyrl-RS"/>
        </w:rPr>
        <w:t xml:space="preserve"> класификационим ознакама</w:t>
      </w:r>
      <w:r w:rsidR="006722A1" w:rsidRPr="00F745C7">
        <w:rPr>
          <w:rFonts w:ascii="Times New Roman" w:hAnsi="Times New Roman" w:cs="Times New Roman"/>
          <w:noProof/>
          <w:color w:val="000000"/>
          <w:sz w:val="24"/>
          <w:szCs w:val="24"/>
          <w:lang w:val="sr-Cyrl-RS"/>
        </w:rPr>
        <w:t xml:space="preserve"> и другим подацима из члана </w:t>
      </w:r>
      <w:r w:rsidR="00700A2B" w:rsidRPr="00F745C7">
        <w:rPr>
          <w:rFonts w:ascii="Times New Roman" w:hAnsi="Times New Roman" w:cs="Times New Roman"/>
          <w:noProof/>
          <w:color w:val="000000"/>
          <w:sz w:val="24"/>
          <w:szCs w:val="24"/>
          <w:lang w:val="sr-Cyrl-RS"/>
        </w:rPr>
        <w:t>8.</w:t>
      </w:r>
      <w:r w:rsidR="006722A1" w:rsidRPr="00F745C7">
        <w:rPr>
          <w:rFonts w:ascii="Times New Roman" w:hAnsi="Times New Roman" w:cs="Times New Roman"/>
          <w:noProof/>
          <w:color w:val="000000"/>
          <w:sz w:val="24"/>
          <w:szCs w:val="24"/>
          <w:lang w:val="sr-Cyrl-RS"/>
        </w:rPr>
        <w:t xml:space="preserve"> ове уредбе </w:t>
      </w:r>
      <w:r w:rsidR="00F5046F" w:rsidRPr="00F745C7">
        <w:rPr>
          <w:rFonts w:ascii="Times New Roman" w:hAnsi="Times New Roman" w:cs="Times New Roman"/>
          <w:noProof/>
          <w:color w:val="000000"/>
          <w:sz w:val="24"/>
          <w:szCs w:val="24"/>
          <w:lang w:val="sr-Cyrl-RS"/>
        </w:rPr>
        <w:t xml:space="preserve">који су </w:t>
      </w:r>
      <w:r w:rsidR="006722A1" w:rsidRPr="00F745C7">
        <w:rPr>
          <w:rFonts w:ascii="Times New Roman" w:hAnsi="Times New Roman" w:cs="Times New Roman"/>
          <w:noProof/>
          <w:color w:val="000000"/>
          <w:sz w:val="24"/>
          <w:szCs w:val="24"/>
          <w:lang w:val="sr-Cyrl-RS"/>
        </w:rPr>
        <w:t>од значаја за његово чување</w:t>
      </w:r>
      <w:r w:rsidR="00313D85" w:rsidRPr="00F745C7">
        <w:rPr>
          <w:rFonts w:ascii="Times New Roman" w:hAnsi="Times New Roman" w:cs="Times New Roman"/>
          <w:noProof/>
          <w:color w:val="000000"/>
          <w:sz w:val="24"/>
          <w:szCs w:val="24"/>
          <w:lang w:val="sr-Cyrl-RS"/>
        </w:rPr>
        <w:t>.</w:t>
      </w:r>
    </w:p>
    <w:p w14:paraId="26932C10" w14:textId="10463AB1" w:rsidR="006722A1" w:rsidRPr="00F745C7" w:rsidRDefault="00700A2B"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Д</w:t>
      </w:r>
      <w:r w:rsidR="006722A1" w:rsidRPr="00F745C7">
        <w:rPr>
          <w:rFonts w:ascii="Times New Roman" w:hAnsi="Times New Roman" w:cs="Times New Roman"/>
          <w:noProof/>
          <w:color w:val="000000"/>
          <w:sz w:val="24"/>
          <w:szCs w:val="24"/>
          <w:lang w:val="sr-Cyrl-RS"/>
        </w:rPr>
        <w:t xml:space="preserve">окументарни материјал органа за који је предвиђено трајно чување евидентира се и чува у </w:t>
      </w:r>
      <w:r w:rsidRPr="00F745C7">
        <w:rPr>
          <w:rFonts w:ascii="Times New Roman" w:hAnsi="Times New Roman" w:cs="Times New Roman"/>
          <w:noProof/>
          <w:color w:val="000000"/>
          <w:sz w:val="24"/>
          <w:szCs w:val="24"/>
          <w:lang w:val="sr-Cyrl-RS"/>
        </w:rPr>
        <w:t>а</w:t>
      </w:r>
      <w:r w:rsidR="006722A1" w:rsidRPr="00F745C7">
        <w:rPr>
          <w:rFonts w:ascii="Times New Roman" w:hAnsi="Times New Roman" w:cs="Times New Roman"/>
          <w:noProof/>
          <w:color w:val="000000"/>
          <w:sz w:val="24"/>
          <w:szCs w:val="24"/>
          <w:lang w:val="sr-Cyrl-RS"/>
        </w:rPr>
        <w:t>рхиви у складу са законом.</w:t>
      </w:r>
    </w:p>
    <w:p w14:paraId="770E1E47" w14:textId="5FCEB78D" w:rsidR="006722A1" w:rsidRPr="00F745C7" w:rsidRDefault="0058434B"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Служба Владе</w:t>
      </w:r>
      <w:r w:rsidR="006722A1" w:rsidRPr="00F745C7">
        <w:rPr>
          <w:rFonts w:ascii="Times New Roman" w:hAnsi="Times New Roman" w:cs="Times New Roman"/>
          <w:noProof/>
          <w:color w:val="000000"/>
          <w:sz w:val="24"/>
          <w:szCs w:val="24"/>
          <w:lang w:val="sr-Cyrl-RS"/>
        </w:rPr>
        <w:t xml:space="preserve"> </w:t>
      </w:r>
      <w:r w:rsidR="00700A2B" w:rsidRPr="00F745C7">
        <w:rPr>
          <w:rFonts w:ascii="Times New Roman" w:hAnsi="Times New Roman" w:cs="Times New Roman"/>
          <w:noProof/>
          <w:color w:val="000000"/>
          <w:sz w:val="24"/>
          <w:szCs w:val="24"/>
          <w:lang w:val="sr-Cyrl-RS"/>
        </w:rPr>
        <w:t>успоставља и технички одржава електронски а</w:t>
      </w:r>
      <w:r w:rsidR="006722A1" w:rsidRPr="00F745C7">
        <w:rPr>
          <w:rFonts w:ascii="Times New Roman" w:hAnsi="Times New Roman" w:cs="Times New Roman"/>
          <w:noProof/>
          <w:color w:val="000000"/>
          <w:sz w:val="24"/>
          <w:szCs w:val="24"/>
          <w:lang w:val="sr-Cyrl-RS"/>
        </w:rPr>
        <w:t>рхив</w:t>
      </w:r>
      <w:r w:rsidR="00700A2B" w:rsidRPr="00F745C7">
        <w:rPr>
          <w:rFonts w:ascii="Times New Roman" w:hAnsi="Times New Roman" w:cs="Times New Roman"/>
          <w:noProof/>
          <w:color w:val="000000"/>
          <w:sz w:val="24"/>
          <w:szCs w:val="24"/>
          <w:lang w:val="sr-Cyrl-RS"/>
        </w:rPr>
        <w:t xml:space="preserve"> у складу са прописима</w:t>
      </w:r>
      <w:r w:rsidR="006722A1" w:rsidRPr="00F745C7">
        <w:rPr>
          <w:rFonts w:ascii="Times New Roman" w:hAnsi="Times New Roman" w:cs="Times New Roman"/>
          <w:noProof/>
          <w:color w:val="000000"/>
          <w:sz w:val="24"/>
          <w:szCs w:val="24"/>
          <w:lang w:val="sr-Cyrl-RS"/>
        </w:rPr>
        <w:t>.</w:t>
      </w:r>
    </w:p>
    <w:p w14:paraId="73AC7A08" w14:textId="77777777" w:rsidR="004E5D78" w:rsidRPr="00F745C7" w:rsidRDefault="00594B28" w:rsidP="00F56A7A">
      <w:pPr>
        <w:spacing w:after="0" w:line="240" w:lineRule="auto"/>
        <w:ind w:firstLine="720"/>
        <w:jc w:val="both"/>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Електронски архив води се у Државном центру за управљање и чување података.</w:t>
      </w:r>
    </w:p>
    <w:p w14:paraId="3AD28901" w14:textId="1A216E52" w:rsidR="00594B28" w:rsidRPr="00F745C7" w:rsidRDefault="00971AD7"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Служба Владе</w:t>
      </w:r>
      <w:r w:rsidR="00594B28" w:rsidRPr="00F745C7">
        <w:rPr>
          <w:rFonts w:ascii="Times New Roman" w:hAnsi="Times New Roman" w:cs="Times New Roman"/>
          <w:noProof/>
          <w:sz w:val="24"/>
          <w:szCs w:val="24"/>
          <w:lang w:val="sr-Cyrl-RS"/>
        </w:rPr>
        <w:t xml:space="preserve"> обезбеђује интегритет документарног материјала у електронско</w:t>
      </w:r>
      <w:r w:rsidR="002F5746" w:rsidRPr="00F745C7">
        <w:rPr>
          <w:rFonts w:ascii="Times New Roman" w:hAnsi="Times New Roman" w:cs="Times New Roman"/>
          <w:noProof/>
          <w:sz w:val="24"/>
          <w:szCs w:val="24"/>
          <w:lang w:val="sr-Cyrl-RS"/>
        </w:rPr>
        <w:t>м</w:t>
      </w:r>
      <w:r w:rsidR="00594B28" w:rsidRPr="00F745C7">
        <w:rPr>
          <w:rFonts w:ascii="Times New Roman" w:hAnsi="Times New Roman" w:cs="Times New Roman"/>
          <w:noProof/>
          <w:sz w:val="24"/>
          <w:szCs w:val="24"/>
          <w:lang w:val="sr-Cyrl-RS"/>
        </w:rPr>
        <w:t xml:space="preserve"> архив</w:t>
      </w:r>
      <w:r w:rsidR="002F5746" w:rsidRPr="00F745C7">
        <w:rPr>
          <w:rFonts w:ascii="Times New Roman" w:hAnsi="Times New Roman" w:cs="Times New Roman"/>
          <w:noProof/>
          <w:sz w:val="24"/>
          <w:szCs w:val="24"/>
          <w:lang w:val="sr-Cyrl-RS"/>
        </w:rPr>
        <w:t>у</w:t>
      </w:r>
      <w:r w:rsidR="00594B28" w:rsidRPr="00F745C7">
        <w:rPr>
          <w:rFonts w:ascii="Times New Roman" w:hAnsi="Times New Roman" w:cs="Times New Roman"/>
          <w:noProof/>
          <w:sz w:val="24"/>
          <w:szCs w:val="24"/>
          <w:lang w:val="sr-Cyrl-RS"/>
        </w:rPr>
        <w:t xml:space="preserve"> на сваких пет година напредним печатом којем придружује квалификовани временски жиг.</w:t>
      </w:r>
    </w:p>
    <w:p w14:paraId="39DECE32" w14:textId="30DD8AE6" w:rsidR="006722A1" w:rsidRPr="00F745C7" w:rsidRDefault="006722A1"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Документарни материјал у папирном облику</w:t>
      </w:r>
      <w:r w:rsidR="00DB5BBC" w:rsidRPr="00F745C7">
        <w:rPr>
          <w:rFonts w:ascii="Times New Roman" w:hAnsi="Times New Roman" w:cs="Times New Roman"/>
          <w:noProof/>
          <w:sz w:val="24"/>
          <w:szCs w:val="24"/>
          <w:lang w:val="sr-Cyrl-RS"/>
        </w:rPr>
        <w:t xml:space="preserve"> за које је предвиђено трајно чување</w:t>
      </w:r>
      <w:r w:rsidRPr="00F745C7">
        <w:rPr>
          <w:rFonts w:ascii="Times New Roman" w:hAnsi="Times New Roman" w:cs="Times New Roman"/>
          <w:noProof/>
          <w:sz w:val="24"/>
          <w:szCs w:val="24"/>
          <w:lang w:val="sr-Cyrl-RS"/>
        </w:rPr>
        <w:t xml:space="preserve"> до предаје надлежном архиву, односно до излучивања орган чува у архиви, обезбе</w:t>
      </w:r>
      <w:r w:rsidR="00700A2B" w:rsidRPr="00F745C7">
        <w:rPr>
          <w:rFonts w:ascii="Times New Roman" w:hAnsi="Times New Roman" w:cs="Times New Roman"/>
          <w:noProof/>
          <w:sz w:val="24"/>
          <w:szCs w:val="24"/>
          <w:lang w:val="sr-Cyrl-RS"/>
        </w:rPr>
        <w:t>ђујући</w:t>
      </w:r>
      <w:r w:rsidRPr="00F745C7">
        <w:rPr>
          <w:rFonts w:ascii="Times New Roman" w:hAnsi="Times New Roman" w:cs="Times New Roman"/>
          <w:noProof/>
          <w:sz w:val="24"/>
          <w:szCs w:val="24"/>
          <w:lang w:val="sr-Cyrl-RS"/>
        </w:rPr>
        <w:t xml:space="preserve"> услове који спречавају нестанак</w:t>
      </w:r>
      <w:r w:rsidR="004F45BC" w:rsidRPr="00F745C7">
        <w:rPr>
          <w:rFonts w:ascii="Times New Roman" w:hAnsi="Times New Roman" w:cs="Times New Roman"/>
          <w:noProof/>
          <w:sz w:val="24"/>
          <w:szCs w:val="24"/>
          <w:lang w:val="sr-Cyrl-RS"/>
        </w:rPr>
        <w:t>, неовлашћен увид</w:t>
      </w:r>
      <w:r w:rsidRPr="00F745C7">
        <w:rPr>
          <w:rFonts w:ascii="Times New Roman" w:hAnsi="Times New Roman" w:cs="Times New Roman"/>
          <w:noProof/>
          <w:sz w:val="24"/>
          <w:szCs w:val="24"/>
          <w:lang w:val="sr-Cyrl-RS"/>
        </w:rPr>
        <w:t xml:space="preserve"> и материјално оштећење документарног материјала у папирном облику.</w:t>
      </w:r>
    </w:p>
    <w:p w14:paraId="33991E0B" w14:textId="10F2DADD" w:rsidR="006722A1" w:rsidRPr="00F745C7" w:rsidRDefault="006722A1"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Документарни материјал органа који се трајно чува </w:t>
      </w:r>
      <w:r w:rsidR="0058434B" w:rsidRPr="00F745C7">
        <w:rPr>
          <w:rFonts w:ascii="Times New Roman" w:hAnsi="Times New Roman" w:cs="Times New Roman"/>
          <w:noProof/>
          <w:sz w:val="24"/>
          <w:szCs w:val="24"/>
          <w:lang w:val="sr-Cyrl-RS"/>
        </w:rPr>
        <w:t xml:space="preserve">и представља архивску грађу </w:t>
      </w:r>
      <w:r w:rsidRPr="00F745C7">
        <w:rPr>
          <w:rFonts w:ascii="Times New Roman" w:hAnsi="Times New Roman" w:cs="Times New Roman"/>
          <w:noProof/>
          <w:sz w:val="24"/>
          <w:szCs w:val="24"/>
          <w:lang w:val="sr-Cyrl-RS"/>
        </w:rPr>
        <w:t xml:space="preserve">добија ознаку „архивска грађа” у Писарници, односно у </w:t>
      </w:r>
      <w:r w:rsidR="00700A2B" w:rsidRPr="00F745C7">
        <w:rPr>
          <w:rFonts w:ascii="Times New Roman" w:hAnsi="Times New Roman" w:cs="Times New Roman"/>
          <w:noProof/>
          <w:sz w:val="24"/>
          <w:szCs w:val="24"/>
          <w:lang w:val="sr-Cyrl-RS"/>
        </w:rPr>
        <w:t>а</w:t>
      </w:r>
      <w:r w:rsidRPr="00F745C7">
        <w:rPr>
          <w:rFonts w:ascii="Times New Roman" w:hAnsi="Times New Roman" w:cs="Times New Roman"/>
          <w:noProof/>
          <w:sz w:val="24"/>
          <w:szCs w:val="24"/>
          <w:lang w:val="sr-Cyrl-RS"/>
        </w:rPr>
        <w:t>рхиви.</w:t>
      </w:r>
    </w:p>
    <w:p w14:paraId="14226996" w14:textId="77777777" w:rsidR="006722A1" w:rsidRPr="00F745C7" w:rsidRDefault="006722A1"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Излучивање безвредног документарног материјала</w:t>
      </w:r>
    </w:p>
    <w:p w14:paraId="07394DF4" w14:textId="0EA0E79E" w:rsidR="006722A1" w:rsidRPr="00F745C7" w:rsidRDefault="00313D85" w:rsidP="00C4604F">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 xml:space="preserve">Члан </w:t>
      </w:r>
      <w:r w:rsidR="001A75DF" w:rsidRPr="00F745C7">
        <w:rPr>
          <w:rFonts w:ascii="Times New Roman" w:hAnsi="Times New Roman" w:cs="Times New Roman"/>
          <w:noProof/>
          <w:color w:val="000000"/>
          <w:sz w:val="24"/>
          <w:szCs w:val="24"/>
          <w:lang w:val="sr-Cyrl-RS"/>
        </w:rPr>
        <w:t>1</w:t>
      </w:r>
      <w:r w:rsidR="0058434B" w:rsidRPr="00F745C7">
        <w:rPr>
          <w:rFonts w:ascii="Times New Roman" w:hAnsi="Times New Roman" w:cs="Times New Roman"/>
          <w:noProof/>
          <w:color w:val="000000"/>
          <w:sz w:val="24"/>
          <w:szCs w:val="24"/>
          <w:lang w:val="sr-Cyrl-RS"/>
        </w:rPr>
        <w:t>7</w:t>
      </w:r>
      <w:r w:rsidRPr="00F745C7">
        <w:rPr>
          <w:rFonts w:ascii="Times New Roman" w:hAnsi="Times New Roman" w:cs="Times New Roman"/>
          <w:noProof/>
          <w:color w:val="000000"/>
          <w:sz w:val="24"/>
          <w:szCs w:val="24"/>
          <w:lang w:val="sr-Cyrl-RS"/>
        </w:rPr>
        <w:t>.</w:t>
      </w:r>
    </w:p>
    <w:p w14:paraId="3C702E6E" w14:textId="3BCA9A5E" w:rsidR="006722A1" w:rsidRPr="00F745C7" w:rsidRDefault="00700A2B" w:rsidP="00F56A7A">
      <w:pPr>
        <w:spacing w:after="0" w:line="240" w:lineRule="auto"/>
        <w:ind w:firstLine="720"/>
        <w:jc w:val="both"/>
        <w:rPr>
          <w:rFonts w:ascii="Times New Roman" w:hAnsi="Times New Roman" w:cs="Times New Roman"/>
          <w:noProof/>
          <w:sz w:val="24"/>
          <w:szCs w:val="24"/>
        </w:rPr>
      </w:pPr>
      <w:r w:rsidRPr="00F745C7">
        <w:rPr>
          <w:rFonts w:ascii="Times New Roman" w:hAnsi="Times New Roman" w:cs="Times New Roman"/>
          <w:noProof/>
          <w:sz w:val="24"/>
          <w:szCs w:val="24"/>
          <w:lang w:val="sr-Cyrl-RS"/>
        </w:rPr>
        <w:t xml:space="preserve">У </w:t>
      </w:r>
      <w:r w:rsidR="006722A1" w:rsidRPr="00F745C7">
        <w:rPr>
          <w:rFonts w:ascii="Times New Roman" w:hAnsi="Times New Roman" w:cs="Times New Roman"/>
          <w:noProof/>
          <w:sz w:val="24"/>
          <w:szCs w:val="24"/>
          <w:lang w:val="sr-Cyrl-RS"/>
        </w:rPr>
        <w:t>Писарниц</w:t>
      </w:r>
      <w:r w:rsidRPr="00F745C7">
        <w:rPr>
          <w:rFonts w:ascii="Times New Roman" w:hAnsi="Times New Roman" w:cs="Times New Roman"/>
          <w:noProof/>
          <w:sz w:val="24"/>
          <w:szCs w:val="24"/>
          <w:lang w:val="sr-Cyrl-RS"/>
        </w:rPr>
        <w:t>и</w:t>
      </w:r>
      <w:r w:rsidR="006722A1" w:rsidRPr="00F745C7">
        <w:rPr>
          <w:rFonts w:ascii="Times New Roman" w:hAnsi="Times New Roman" w:cs="Times New Roman"/>
          <w:noProof/>
          <w:sz w:val="24"/>
          <w:szCs w:val="24"/>
          <w:lang w:val="sr-Cyrl-RS"/>
        </w:rPr>
        <w:t xml:space="preserve"> </w:t>
      </w:r>
      <w:r w:rsidRPr="00F745C7">
        <w:rPr>
          <w:rFonts w:ascii="Times New Roman" w:hAnsi="Times New Roman" w:cs="Times New Roman"/>
          <w:noProof/>
          <w:sz w:val="24"/>
          <w:szCs w:val="24"/>
          <w:lang w:val="sr-Cyrl-RS"/>
        </w:rPr>
        <w:t xml:space="preserve">се креира </w:t>
      </w:r>
      <w:r w:rsidR="0058434B" w:rsidRPr="00F745C7">
        <w:rPr>
          <w:rFonts w:ascii="Times New Roman" w:hAnsi="Times New Roman" w:cs="Times New Roman"/>
          <w:noProof/>
          <w:sz w:val="24"/>
          <w:szCs w:val="24"/>
          <w:lang w:val="sr-Cyrl-RS"/>
        </w:rPr>
        <w:t>попис</w:t>
      </w:r>
      <w:r w:rsidR="006722A1" w:rsidRPr="00F745C7">
        <w:rPr>
          <w:rFonts w:ascii="Times New Roman" w:hAnsi="Times New Roman" w:cs="Times New Roman"/>
          <w:noProof/>
          <w:sz w:val="24"/>
          <w:szCs w:val="24"/>
          <w:lang w:val="sr-Cyrl-RS"/>
        </w:rPr>
        <w:t xml:space="preserve"> документарног материјала којем је истекао рок чувања.</w:t>
      </w:r>
    </w:p>
    <w:p w14:paraId="4BCB29C4" w14:textId="7D87DA76" w:rsidR="00E47593" w:rsidRPr="00F745C7" w:rsidRDefault="00E47593" w:rsidP="00E47593">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По истеку рокова чувања орган по добијању одобрења надлежног архива излучује безвредни документарни материјал којем је истекао рок чувања и </w:t>
      </w:r>
      <w:r w:rsidRPr="00F745C7">
        <w:rPr>
          <w:rFonts w:ascii="Times New Roman" w:hAnsi="Times New Roman" w:cs="Times New Roman"/>
          <w:sz w:val="24"/>
          <w:szCs w:val="24"/>
        </w:rPr>
        <w:t xml:space="preserve">мења </w:t>
      </w:r>
      <w:r w:rsidRPr="00F745C7">
        <w:rPr>
          <w:rFonts w:ascii="Times New Roman" w:hAnsi="Times New Roman" w:cs="Times New Roman"/>
          <w:sz w:val="24"/>
          <w:szCs w:val="24"/>
          <w:lang w:val="sr-Cyrl-RS"/>
        </w:rPr>
        <w:t xml:space="preserve">се статус </w:t>
      </w:r>
      <w:r w:rsidRPr="00F745C7">
        <w:rPr>
          <w:rFonts w:ascii="Times New Roman" w:hAnsi="Times New Roman" w:cs="Times New Roman"/>
          <w:sz w:val="24"/>
          <w:szCs w:val="24"/>
        </w:rPr>
        <w:t>у „дозвољено брисање”</w:t>
      </w:r>
      <w:r w:rsidRPr="00F745C7">
        <w:rPr>
          <w:rFonts w:ascii="Times New Roman" w:hAnsi="Times New Roman" w:cs="Times New Roman"/>
          <w:sz w:val="24"/>
          <w:szCs w:val="24"/>
          <w:lang w:val="sr-Cyrl-RS"/>
        </w:rPr>
        <w:t xml:space="preserve">, односно </w:t>
      </w:r>
      <w:r w:rsidRPr="00F745C7">
        <w:rPr>
          <w:rFonts w:ascii="Times New Roman" w:hAnsi="Times New Roman" w:cs="Times New Roman"/>
          <w:sz w:val="24"/>
          <w:szCs w:val="24"/>
        </w:rPr>
        <w:t>„</w:t>
      </w:r>
      <w:r w:rsidRPr="00F745C7">
        <w:rPr>
          <w:rFonts w:ascii="Times New Roman" w:hAnsi="Times New Roman" w:cs="Times New Roman"/>
          <w:sz w:val="24"/>
          <w:szCs w:val="24"/>
          <w:lang w:val="sr-Cyrl-RS"/>
        </w:rPr>
        <w:t>дозвољено уништавање</w:t>
      </w:r>
      <w:r w:rsidRPr="00F745C7">
        <w:rPr>
          <w:rFonts w:ascii="Times New Roman" w:hAnsi="Times New Roman" w:cs="Times New Roman"/>
          <w:sz w:val="24"/>
          <w:szCs w:val="24"/>
        </w:rPr>
        <w:t>”</w:t>
      </w:r>
      <w:r w:rsidRPr="00F745C7">
        <w:rPr>
          <w:rFonts w:ascii="Times New Roman" w:hAnsi="Times New Roman" w:cs="Times New Roman"/>
          <w:sz w:val="24"/>
          <w:szCs w:val="24"/>
          <w:lang w:val="sr-Cyrl-RS"/>
        </w:rPr>
        <w:t xml:space="preserve"> за </w:t>
      </w:r>
      <w:r w:rsidRPr="00F745C7">
        <w:rPr>
          <w:rFonts w:ascii="Times New Roman" w:hAnsi="Times New Roman" w:cs="Times New Roman"/>
          <w:noProof/>
          <w:sz w:val="24"/>
          <w:szCs w:val="24"/>
          <w:lang w:val="sr-Cyrl-RS"/>
        </w:rPr>
        <w:t>документарни материјал у папирном облику.</w:t>
      </w:r>
    </w:p>
    <w:p w14:paraId="5174783E" w14:textId="7BAF244C" w:rsidR="00DB5BBC" w:rsidRPr="00F745C7" w:rsidRDefault="00DB5BBC" w:rsidP="00F56A7A">
      <w:pPr>
        <w:spacing w:after="0" w:line="240" w:lineRule="auto"/>
        <w:ind w:firstLine="720"/>
        <w:jc w:val="both"/>
        <w:rPr>
          <w:rFonts w:ascii="Times New Roman" w:hAnsi="Times New Roman" w:cs="Times New Roman"/>
          <w:sz w:val="24"/>
          <w:szCs w:val="24"/>
        </w:rPr>
      </w:pPr>
      <w:r w:rsidRPr="00F745C7">
        <w:rPr>
          <w:rFonts w:ascii="Times New Roman" w:hAnsi="Times New Roman" w:cs="Times New Roman"/>
          <w:sz w:val="24"/>
          <w:szCs w:val="24"/>
        </w:rPr>
        <w:t>За документарни материјал који се излучује уписују се следећи подаци: назив органа у чијем је раду настао документарни материјал; година настанка материјала и класификациона ознака и јединствена идентификациона ознака, рок чувања предмета</w:t>
      </w:r>
      <w:r w:rsidRPr="00F745C7">
        <w:rPr>
          <w:rFonts w:ascii="Times New Roman" w:hAnsi="Times New Roman" w:cs="Times New Roman"/>
          <w:sz w:val="24"/>
          <w:szCs w:val="24"/>
          <w:lang w:val="sr-Cyrl-RS"/>
        </w:rPr>
        <w:t>, као и одобрење надлежног архива</w:t>
      </w:r>
      <w:r w:rsidRPr="00F745C7">
        <w:rPr>
          <w:rFonts w:ascii="Times New Roman" w:hAnsi="Times New Roman" w:cs="Times New Roman"/>
          <w:sz w:val="24"/>
          <w:szCs w:val="24"/>
        </w:rPr>
        <w:t>.</w:t>
      </w:r>
    </w:p>
    <w:p w14:paraId="716C29DE" w14:textId="5C7F8059" w:rsidR="00D66E58" w:rsidRPr="00F745C7" w:rsidRDefault="006722A1"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Не може се излучивати документарни материјал који нема одговарајући документ којом се поступак окончава.</w:t>
      </w:r>
    </w:p>
    <w:p w14:paraId="102861DF" w14:textId="73904812" w:rsidR="003C56AE" w:rsidRPr="00F745C7" w:rsidRDefault="003C56AE"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Архивирање документарног материјала</w:t>
      </w:r>
      <w:r w:rsidR="00E6364D" w:rsidRPr="00F745C7">
        <w:rPr>
          <w:rFonts w:ascii="Times New Roman" w:hAnsi="Times New Roman" w:cs="Times New Roman"/>
          <w:noProof/>
          <w:color w:val="000000"/>
          <w:sz w:val="24"/>
          <w:szCs w:val="24"/>
          <w:lang w:val="sr-Cyrl-RS"/>
        </w:rPr>
        <w:t xml:space="preserve"> у папирном облику</w:t>
      </w:r>
    </w:p>
    <w:p w14:paraId="0129CDB5" w14:textId="4B27F19D" w:rsidR="00813E75" w:rsidRPr="00F745C7" w:rsidRDefault="00813E75" w:rsidP="00C4604F">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Члан 18.</w:t>
      </w:r>
    </w:p>
    <w:p w14:paraId="312721C6" w14:textId="1B8550F3" w:rsidR="004C33C1" w:rsidRPr="00F745C7" w:rsidRDefault="00422A92" w:rsidP="00620CEA">
      <w:pPr>
        <w:spacing w:after="120" w:line="240" w:lineRule="auto"/>
        <w:ind w:firstLine="720"/>
        <w:jc w:val="both"/>
        <w:rPr>
          <w:rFonts w:ascii="Times New Roman" w:hAnsi="Times New Roman" w:cs="Times New Roman"/>
          <w:sz w:val="24"/>
          <w:szCs w:val="24"/>
        </w:rPr>
      </w:pPr>
      <w:r w:rsidRPr="00F745C7">
        <w:rPr>
          <w:rFonts w:ascii="Times New Roman" w:hAnsi="Times New Roman" w:cs="Times New Roman"/>
          <w:color w:val="000000"/>
          <w:sz w:val="24"/>
          <w:szCs w:val="24"/>
        </w:rPr>
        <w:t xml:space="preserve">Завршени (архивирани) предмети и други </w:t>
      </w:r>
      <w:r w:rsidR="00F74AD3" w:rsidRPr="00F745C7">
        <w:rPr>
          <w:rFonts w:ascii="Times New Roman" w:hAnsi="Times New Roman" w:cs="Times New Roman"/>
          <w:color w:val="000000"/>
          <w:sz w:val="24"/>
          <w:szCs w:val="24"/>
        </w:rPr>
        <w:t xml:space="preserve">документарни </w:t>
      </w:r>
      <w:r w:rsidRPr="00F745C7">
        <w:rPr>
          <w:rFonts w:ascii="Times New Roman" w:hAnsi="Times New Roman" w:cs="Times New Roman"/>
          <w:color w:val="000000"/>
          <w:sz w:val="24"/>
          <w:szCs w:val="24"/>
        </w:rPr>
        <w:t xml:space="preserve">материјали </w:t>
      </w:r>
      <w:r w:rsidR="0073541F" w:rsidRPr="00F745C7">
        <w:rPr>
          <w:rFonts w:ascii="Times New Roman" w:hAnsi="Times New Roman" w:cs="Times New Roman"/>
          <w:color w:val="000000"/>
          <w:sz w:val="24"/>
          <w:szCs w:val="24"/>
        </w:rPr>
        <w:t xml:space="preserve">у папирном облику </w:t>
      </w:r>
      <w:r w:rsidRPr="00F745C7">
        <w:rPr>
          <w:rFonts w:ascii="Times New Roman" w:hAnsi="Times New Roman" w:cs="Times New Roman"/>
          <w:color w:val="000000"/>
          <w:sz w:val="24"/>
          <w:szCs w:val="24"/>
        </w:rPr>
        <w:t>чувају се у архиви</w:t>
      </w:r>
      <w:r w:rsidR="00E6364D" w:rsidRPr="00F745C7">
        <w:rPr>
          <w:rFonts w:ascii="Times New Roman" w:hAnsi="Times New Roman" w:cs="Times New Roman"/>
          <w:color w:val="000000"/>
          <w:sz w:val="24"/>
          <w:szCs w:val="24"/>
          <w:lang w:val="sr-Cyrl-RS"/>
        </w:rPr>
        <w:t xml:space="preserve"> органа</w:t>
      </w:r>
      <w:r w:rsidRPr="00F745C7">
        <w:rPr>
          <w:rFonts w:ascii="Times New Roman" w:hAnsi="Times New Roman" w:cs="Times New Roman"/>
          <w:color w:val="000000"/>
          <w:sz w:val="24"/>
          <w:szCs w:val="24"/>
        </w:rPr>
        <w:t xml:space="preserve"> у одговарајућим </w:t>
      </w:r>
      <w:r w:rsidR="00E6364D" w:rsidRPr="00F745C7">
        <w:rPr>
          <w:rFonts w:ascii="Times New Roman" w:hAnsi="Times New Roman" w:cs="Times New Roman"/>
          <w:color w:val="000000"/>
          <w:sz w:val="24"/>
          <w:szCs w:val="24"/>
          <w:lang w:val="sr-Cyrl-RS"/>
        </w:rPr>
        <w:t>архивским</w:t>
      </w:r>
      <w:r w:rsidR="00D71C00" w:rsidRPr="00F745C7">
        <w:rPr>
          <w:rFonts w:ascii="Times New Roman" w:hAnsi="Times New Roman" w:cs="Times New Roman"/>
          <w:color w:val="000000"/>
          <w:sz w:val="24"/>
          <w:szCs w:val="24"/>
        </w:rPr>
        <w:t xml:space="preserve"> </w:t>
      </w:r>
      <w:r w:rsidRPr="00F745C7">
        <w:rPr>
          <w:rFonts w:ascii="Times New Roman" w:hAnsi="Times New Roman" w:cs="Times New Roman"/>
          <w:color w:val="000000"/>
          <w:sz w:val="24"/>
          <w:szCs w:val="24"/>
        </w:rPr>
        <w:t xml:space="preserve">јединицама, </w:t>
      </w:r>
      <w:r w:rsidR="002C7118" w:rsidRPr="00F745C7">
        <w:rPr>
          <w:rFonts w:ascii="Times New Roman" w:hAnsi="Times New Roman" w:cs="Times New Roman"/>
          <w:color w:val="000000"/>
          <w:sz w:val="24"/>
          <w:szCs w:val="24"/>
          <w:lang w:val="sr-Cyrl-RS"/>
        </w:rPr>
        <w:t>у условима који</w:t>
      </w:r>
      <w:r w:rsidRPr="00F745C7">
        <w:rPr>
          <w:rFonts w:ascii="Times New Roman" w:hAnsi="Times New Roman" w:cs="Times New Roman"/>
          <w:color w:val="000000"/>
          <w:sz w:val="24"/>
          <w:szCs w:val="24"/>
        </w:rPr>
        <w:t xml:space="preserve"> </w:t>
      </w:r>
      <w:r w:rsidR="002C7118" w:rsidRPr="00F745C7">
        <w:rPr>
          <w:rFonts w:ascii="Times New Roman" w:hAnsi="Times New Roman" w:cs="Times New Roman"/>
          <w:color w:val="000000"/>
          <w:sz w:val="24"/>
          <w:szCs w:val="24"/>
        </w:rPr>
        <w:t>осигура</w:t>
      </w:r>
      <w:r w:rsidR="002C7118" w:rsidRPr="00F745C7">
        <w:rPr>
          <w:rFonts w:ascii="Times New Roman" w:hAnsi="Times New Roman" w:cs="Times New Roman"/>
          <w:color w:val="000000"/>
          <w:sz w:val="24"/>
          <w:szCs w:val="24"/>
          <w:lang w:val="sr-Cyrl-RS"/>
        </w:rPr>
        <w:t>вају</w:t>
      </w:r>
      <w:r w:rsidR="002C7118" w:rsidRPr="00F745C7">
        <w:rPr>
          <w:rFonts w:ascii="Times New Roman" w:hAnsi="Times New Roman" w:cs="Times New Roman"/>
          <w:color w:val="000000"/>
          <w:sz w:val="24"/>
          <w:szCs w:val="24"/>
        </w:rPr>
        <w:t xml:space="preserve"> </w:t>
      </w:r>
      <w:r w:rsidR="002C7118" w:rsidRPr="00F745C7">
        <w:rPr>
          <w:rFonts w:ascii="Times New Roman" w:hAnsi="Times New Roman" w:cs="Times New Roman"/>
          <w:color w:val="000000"/>
          <w:sz w:val="24"/>
          <w:szCs w:val="24"/>
          <w:lang w:val="sr-Cyrl-RS"/>
        </w:rPr>
        <w:t xml:space="preserve">њихово очување </w:t>
      </w:r>
      <w:r w:rsidRPr="00F745C7">
        <w:rPr>
          <w:rFonts w:ascii="Times New Roman" w:hAnsi="Times New Roman" w:cs="Times New Roman"/>
          <w:color w:val="000000"/>
          <w:sz w:val="24"/>
          <w:szCs w:val="24"/>
        </w:rPr>
        <w:t>од нестајања, оштећења</w:t>
      </w:r>
      <w:r w:rsidR="002C7118" w:rsidRPr="00F745C7">
        <w:rPr>
          <w:rFonts w:ascii="Times New Roman" w:hAnsi="Times New Roman" w:cs="Times New Roman"/>
          <w:color w:val="000000"/>
          <w:sz w:val="24"/>
          <w:szCs w:val="24"/>
          <w:lang w:val="sr-Cyrl-RS"/>
        </w:rPr>
        <w:t xml:space="preserve"> и неовлашћеног увида,</w:t>
      </w:r>
      <w:r w:rsidR="00F5046F" w:rsidRPr="00F745C7">
        <w:rPr>
          <w:rFonts w:ascii="Times New Roman" w:hAnsi="Times New Roman" w:cs="Times New Roman"/>
          <w:color w:val="000000"/>
          <w:sz w:val="24"/>
          <w:szCs w:val="24"/>
        </w:rPr>
        <w:t xml:space="preserve"> и в</w:t>
      </w:r>
      <w:r w:rsidR="00E6364D" w:rsidRPr="00F745C7">
        <w:rPr>
          <w:rFonts w:ascii="Times New Roman" w:hAnsi="Times New Roman" w:cs="Times New Roman"/>
          <w:color w:val="000000"/>
          <w:sz w:val="24"/>
          <w:szCs w:val="24"/>
        </w:rPr>
        <w:t xml:space="preserve">оде се </w:t>
      </w:r>
      <w:r w:rsidR="00F5046F" w:rsidRPr="00F745C7">
        <w:rPr>
          <w:rFonts w:ascii="Times New Roman" w:hAnsi="Times New Roman" w:cs="Times New Roman"/>
          <w:color w:val="000000"/>
          <w:sz w:val="24"/>
          <w:szCs w:val="24"/>
        </w:rPr>
        <w:t>у архивској књи</w:t>
      </w:r>
      <w:r w:rsidR="00594B28" w:rsidRPr="00F745C7">
        <w:rPr>
          <w:rFonts w:ascii="Times New Roman" w:hAnsi="Times New Roman" w:cs="Times New Roman"/>
          <w:color w:val="000000"/>
          <w:sz w:val="24"/>
          <w:szCs w:val="24"/>
        </w:rPr>
        <w:t>зи</w:t>
      </w:r>
      <w:r w:rsidRPr="00F745C7">
        <w:rPr>
          <w:rFonts w:ascii="Times New Roman" w:hAnsi="Times New Roman" w:cs="Times New Roman"/>
          <w:color w:val="000000"/>
          <w:sz w:val="24"/>
          <w:szCs w:val="24"/>
        </w:rPr>
        <w:t>.</w:t>
      </w:r>
    </w:p>
    <w:p w14:paraId="3C3A8FB3" w14:textId="77777777" w:rsidR="009B0C4C" w:rsidRDefault="009B0C4C" w:rsidP="00C4604F">
      <w:pPr>
        <w:spacing w:before="240" w:after="120" w:line="240" w:lineRule="auto"/>
        <w:jc w:val="center"/>
        <w:rPr>
          <w:rFonts w:ascii="Times New Roman" w:hAnsi="Times New Roman" w:cs="Times New Roman"/>
          <w:noProof/>
          <w:color w:val="000000"/>
          <w:sz w:val="24"/>
          <w:szCs w:val="24"/>
        </w:rPr>
      </w:pPr>
    </w:p>
    <w:p w14:paraId="61D2A3DC" w14:textId="0C074084" w:rsidR="004C33C1" w:rsidRPr="00F745C7" w:rsidRDefault="00422A92"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lastRenderedPageBreak/>
        <w:t xml:space="preserve">Члан </w:t>
      </w:r>
      <w:r w:rsidR="00813E75" w:rsidRPr="00F745C7">
        <w:rPr>
          <w:rFonts w:ascii="Times New Roman" w:hAnsi="Times New Roman" w:cs="Times New Roman"/>
          <w:noProof/>
          <w:color w:val="000000"/>
          <w:sz w:val="24"/>
          <w:szCs w:val="24"/>
          <w:lang w:val="sr-Cyrl-RS"/>
        </w:rPr>
        <w:t>19</w:t>
      </w:r>
      <w:r w:rsidRPr="00F745C7">
        <w:rPr>
          <w:rFonts w:ascii="Times New Roman" w:hAnsi="Times New Roman" w:cs="Times New Roman"/>
          <w:noProof/>
          <w:color w:val="000000"/>
          <w:sz w:val="24"/>
          <w:szCs w:val="24"/>
          <w:lang w:val="sr-Cyrl-RS"/>
        </w:rPr>
        <w:t>.</w:t>
      </w:r>
    </w:p>
    <w:p w14:paraId="68E51A4B" w14:textId="3CFBFD3B" w:rsidR="004C33C1" w:rsidRPr="00F745C7" w:rsidRDefault="00E6364D"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Д</w:t>
      </w:r>
      <w:r w:rsidR="00C31BE9" w:rsidRPr="00F745C7">
        <w:rPr>
          <w:rFonts w:ascii="Times New Roman" w:hAnsi="Times New Roman" w:cs="Times New Roman"/>
          <w:noProof/>
          <w:color w:val="000000"/>
          <w:sz w:val="24"/>
          <w:szCs w:val="24"/>
          <w:lang w:val="sr-Cyrl-RS"/>
        </w:rPr>
        <w:t xml:space="preserve">окументарни </w:t>
      </w:r>
      <w:r w:rsidR="00422A92" w:rsidRPr="00F745C7">
        <w:rPr>
          <w:rFonts w:ascii="Times New Roman" w:hAnsi="Times New Roman" w:cs="Times New Roman"/>
          <w:noProof/>
          <w:color w:val="000000"/>
          <w:sz w:val="24"/>
          <w:szCs w:val="24"/>
          <w:lang w:val="sr-Cyrl-RS"/>
        </w:rPr>
        <w:t xml:space="preserve">материјал уписује се у архивску књигу </w:t>
      </w:r>
      <w:r w:rsidR="00C31BE9" w:rsidRPr="00F745C7">
        <w:rPr>
          <w:rFonts w:ascii="Times New Roman" w:hAnsi="Times New Roman" w:cs="Times New Roman"/>
          <w:noProof/>
          <w:color w:val="000000"/>
          <w:sz w:val="24"/>
          <w:szCs w:val="24"/>
          <w:lang w:val="sr-Cyrl-RS"/>
        </w:rPr>
        <w:t xml:space="preserve">у електронском облику </w:t>
      </w:r>
      <w:r w:rsidR="00F5046F" w:rsidRPr="00F745C7">
        <w:rPr>
          <w:rFonts w:ascii="Times New Roman" w:hAnsi="Times New Roman" w:cs="Times New Roman"/>
          <w:noProof/>
          <w:color w:val="000000"/>
          <w:sz w:val="24"/>
          <w:szCs w:val="24"/>
          <w:lang w:val="sr-Cyrl-RS"/>
        </w:rPr>
        <w:t xml:space="preserve">у Писарници </w:t>
      </w:r>
      <w:r w:rsidR="00422A92" w:rsidRPr="00F745C7">
        <w:rPr>
          <w:rFonts w:ascii="Times New Roman" w:hAnsi="Times New Roman" w:cs="Times New Roman"/>
          <w:noProof/>
          <w:color w:val="000000"/>
          <w:sz w:val="24"/>
          <w:szCs w:val="24"/>
          <w:lang w:val="sr-Cyrl-RS"/>
        </w:rPr>
        <w:t xml:space="preserve">по годинама и класификационим </w:t>
      </w:r>
      <w:r w:rsidR="00C31BE9" w:rsidRPr="00F745C7">
        <w:rPr>
          <w:rFonts w:ascii="Times New Roman" w:hAnsi="Times New Roman" w:cs="Times New Roman"/>
          <w:noProof/>
          <w:color w:val="000000"/>
          <w:sz w:val="24"/>
          <w:szCs w:val="24"/>
          <w:lang w:val="sr-Cyrl-RS"/>
        </w:rPr>
        <w:t>о</w:t>
      </w:r>
      <w:r w:rsidR="00422A92" w:rsidRPr="00F745C7">
        <w:rPr>
          <w:rFonts w:ascii="Times New Roman" w:hAnsi="Times New Roman" w:cs="Times New Roman"/>
          <w:noProof/>
          <w:color w:val="000000"/>
          <w:sz w:val="24"/>
          <w:szCs w:val="24"/>
          <w:lang w:val="sr-Cyrl-RS"/>
        </w:rPr>
        <w:t>зна</w:t>
      </w:r>
      <w:r w:rsidR="00C31BE9" w:rsidRPr="00F745C7">
        <w:rPr>
          <w:rFonts w:ascii="Times New Roman" w:hAnsi="Times New Roman" w:cs="Times New Roman"/>
          <w:noProof/>
          <w:color w:val="000000"/>
          <w:sz w:val="24"/>
          <w:szCs w:val="24"/>
          <w:lang w:val="sr-Cyrl-RS"/>
        </w:rPr>
        <w:t>кам</w:t>
      </w:r>
      <w:r w:rsidR="00422A92" w:rsidRPr="00F745C7">
        <w:rPr>
          <w:rFonts w:ascii="Times New Roman" w:hAnsi="Times New Roman" w:cs="Times New Roman"/>
          <w:noProof/>
          <w:color w:val="000000"/>
          <w:sz w:val="24"/>
          <w:szCs w:val="24"/>
          <w:lang w:val="sr-Cyrl-RS"/>
        </w:rPr>
        <w:t>а.</w:t>
      </w:r>
    </w:p>
    <w:p w14:paraId="382E9440" w14:textId="151A4AE2" w:rsidR="00BD7627" w:rsidRPr="00F745C7" w:rsidRDefault="00422A92"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color w:val="000000"/>
          <w:sz w:val="24"/>
          <w:szCs w:val="24"/>
          <w:lang w:val="sr-Cyrl-RS"/>
        </w:rPr>
        <w:t xml:space="preserve">Архивска књига води се као општи инвентарски преглед целокупног </w:t>
      </w:r>
      <w:r w:rsidR="00813E75" w:rsidRPr="00F745C7">
        <w:rPr>
          <w:rFonts w:ascii="Times New Roman" w:hAnsi="Times New Roman" w:cs="Times New Roman"/>
          <w:noProof/>
          <w:color w:val="000000"/>
          <w:sz w:val="24"/>
          <w:szCs w:val="24"/>
          <w:lang w:val="sr-Cyrl-RS"/>
        </w:rPr>
        <w:t>документарног</w:t>
      </w:r>
      <w:r w:rsidRPr="00F745C7">
        <w:rPr>
          <w:rFonts w:ascii="Times New Roman" w:hAnsi="Times New Roman" w:cs="Times New Roman"/>
          <w:noProof/>
          <w:color w:val="000000"/>
          <w:sz w:val="24"/>
          <w:szCs w:val="24"/>
          <w:lang w:val="sr-Cyrl-RS"/>
        </w:rPr>
        <w:t xml:space="preserve"> материјала из </w:t>
      </w:r>
      <w:r w:rsidRPr="00F745C7">
        <w:rPr>
          <w:rFonts w:ascii="Times New Roman" w:hAnsi="Times New Roman" w:cs="Times New Roman"/>
          <w:noProof/>
          <w:sz w:val="24"/>
          <w:szCs w:val="24"/>
          <w:lang w:val="sr-Cyrl-RS"/>
        </w:rPr>
        <w:t>ранијих година</w:t>
      </w:r>
      <w:r w:rsidR="00DB5BBC" w:rsidRPr="00F745C7">
        <w:rPr>
          <w:rFonts w:ascii="Times New Roman" w:hAnsi="Times New Roman" w:cs="Times New Roman"/>
          <w:noProof/>
          <w:sz w:val="24"/>
          <w:szCs w:val="24"/>
          <w:lang w:val="sr-Cyrl-RS"/>
        </w:rPr>
        <w:t>, у складу са законом којим се уређује архивска грађа.</w:t>
      </w:r>
    </w:p>
    <w:p w14:paraId="6DFA2F64" w14:textId="6F4FAD73" w:rsidR="004C33C1" w:rsidRPr="00F745C7" w:rsidRDefault="00422A92" w:rsidP="00C4604F">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Члан </w:t>
      </w:r>
      <w:r w:rsidR="001A75DF" w:rsidRPr="00F745C7">
        <w:rPr>
          <w:rFonts w:ascii="Times New Roman" w:hAnsi="Times New Roman" w:cs="Times New Roman"/>
          <w:noProof/>
          <w:sz w:val="24"/>
          <w:szCs w:val="24"/>
          <w:lang w:val="sr-Cyrl-RS"/>
        </w:rPr>
        <w:t>2</w:t>
      </w:r>
      <w:r w:rsidR="00813E75" w:rsidRPr="00F745C7">
        <w:rPr>
          <w:rFonts w:ascii="Times New Roman" w:hAnsi="Times New Roman" w:cs="Times New Roman"/>
          <w:noProof/>
          <w:sz w:val="24"/>
          <w:szCs w:val="24"/>
          <w:lang w:val="sr-Cyrl-RS"/>
        </w:rPr>
        <w:t>0</w:t>
      </w:r>
      <w:r w:rsidRPr="00F745C7">
        <w:rPr>
          <w:rFonts w:ascii="Times New Roman" w:hAnsi="Times New Roman" w:cs="Times New Roman"/>
          <w:noProof/>
          <w:sz w:val="24"/>
          <w:szCs w:val="24"/>
          <w:lang w:val="sr-Cyrl-RS"/>
        </w:rPr>
        <w:t>.</w:t>
      </w:r>
    </w:p>
    <w:p w14:paraId="31F90EDB" w14:textId="77777777" w:rsidR="004C33C1" w:rsidRPr="00F745C7" w:rsidRDefault="00422A92" w:rsidP="00620CEA">
      <w:pPr>
        <w:spacing w:after="15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Завршени предмети и други </w:t>
      </w:r>
      <w:r w:rsidR="00BB539C" w:rsidRPr="00F745C7">
        <w:rPr>
          <w:rFonts w:ascii="Times New Roman" w:hAnsi="Times New Roman" w:cs="Times New Roman"/>
          <w:noProof/>
          <w:sz w:val="24"/>
          <w:szCs w:val="24"/>
          <w:lang w:val="sr-Cyrl-RS"/>
        </w:rPr>
        <w:t xml:space="preserve">документарни </w:t>
      </w:r>
      <w:r w:rsidRPr="00F745C7">
        <w:rPr>
          <w:rFonts w:ascii="Times New Roman" w:hAnsi="Times New Roman" w:cs="Times New Roman"/>
          <w:noProof/>
          <w:sz w:val="24"/>
          <w:szCs w:val="24"/>
          <w:lang w:val="sr-Cyrl-RS"/>
        </w:rPr>
        <w:t xml:space="preserve">материјали чувају се у архиви према </w:t>
      </w:r>
      <w:r w:rsidR="00594B28" w:rsidRPr="00F745C7">
        <w:rPr>
          <w:rFonts w:ascii="Times New Roman" w:hAnsi="Times New Roman" w:cs="Times New Roman"/>
          <w:noProof/>
          <w:sz w:val="24"/>
          <w:szCs w:val="24"/>
          <w:lang w:val="sr-Cyrl-RS"/>
        </w:rPr>
        <w:t xml:space="preserve">јединственим идентификационим ознакама </w:t>
      </w:r>
      <w:r w:rsidRPr="00F745C7">
        <w:rPr>
          <w:rFonts w:ascii="Times New Roman" w:hAnsi="Times New Roman" w:cs="Times New Roman"/>
          <w:noProof/>
          <w:sz w:val="24"/>
          <w:szCs w:val="24"/>
          <w:lang w:val="sr-Cyrl-RS"/>
        </w:rPr>
        <w:t>из архивске књиге.</w:t>
      </w:r>
    </w:p>
    <w:p w14:paraId="3ABBC764" w14:textId="1B134DBC" w:rsidR="004C33C1" w:rsidRPr="00F745C7" w:rsidRDefault="00422A92" w:rsidP="00C4604F">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Члан </w:t>
      </w:r>
      <w:r w:rsidR="001A75DF" w:rsidRPr="00F745C7">
        <w:rPr>
          <w:rFonts w:ascii="Times New Roman" w:hAnsi="Times New Roman" w:cs="Times New Roman"/>
          <w:noProof/>
          <w:sz w:val="24"/>
          <w:szCs w:val="24"/>
          <w:lang w:val="sr-Cyrl-RS"/>
        </w:rPr>
        <w:t>2</w:t>
      </w:r>
      <w:r w:rsidR="00813E75" w:rsidRPr="00F745C7">
        <w:rPr>
          <w:rFonts w:ascii="Times New Roman" w:hAnsi="Times New Roman" w:cs="Times New Roman"/>
          <w:noProof/>
          <w:sz w:val="24"/>
          <w:szCs w:val="24"/>
          <w:lang w:val="sr-Cyrl-RS"/>
        </w:rPr>
        <w:t>1</w:t>
      </w:r>
      <w:r w:rsidRPr="00F745C7">
        <w:rPr>
          <w:rFonts w:ascii="Times New Roman" w:hAnsi="Times New Roman" w:cs="Times New Roman"/>
          <w:noProof/>
          <w:sz w:val="24"/>
          <w:szCs w:val="24"/>
          <w:lang w:val="sr-Cyrl-RS"/>
        </w:rPr>
        <w:t>.</w:t>
      </w:r>
    </w:p>
    <w:p w14:paraId="50DD2D61" w14:textId="5A17C5B9" w:rsidR="004C33C1" w:rsidRPr="00F745C7" w:rsidRDefault="00F5046F"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Орган предаје документарни материјал који</w:t>
      </w:r>
      <w:r w:rsidR="00BF7E8A" w:rsidRPr="00F745C7">
        <w:rPr>
          <w:rFonts w:ascii="Times New Roman" w:hAnsi="Times New Roman" w:cs="Times New Roman"/>
          <w:noProof/>
          <w:sz w:val="24"/>
          <w:szCs w:val="24"/>
          <w:lang w:val="sr-Cyrl-RS"/>
        </w:rPr>
        <w:t xml:space="preserve"> се трајно чува надлежном архиву променом статуса у Писарници у „</w:t>
      </w:r>
      <w:r w:rsidR="00DB5BBC" w:rsidRPr="00F745C7">
        <w:rPr>
          <w:rFonts w:ascii="Times New Roman" w:hAnsi="Times New Roman" w:cs="Times New Roman"/>
          <w:noProof/>
          <w:sz w:val="24"/>
          <w:szCs w:val="24"/>
          <w:lang w:val="sr-Cyrl-RS"/>
        </w:rPr>
        <w:t xml:space="preserve">предато </w:t>
      </w:r>
      <w:r w:rsidR="00BF7E8A" w:rsidRPr="00F745C7">
        <w:rPr>
          <w:rFonts w:ascii="Times New Roman" w:hAnsi="Times New Roman" w:cs="Times New Roman"/>
          <w:noProof/>
          <w:sz w:val="24"/>
          <w:szCs w:val="24"/>
          <w:lang w:val="sr-Cyrl-RS"/>
        </w:rPr>
        <w:t>архив</w:t>
      </w:r>
      <w:r w:rsidR="00DB5BBC" w:rsidRPr="00F745C7">
        <w:rPr>
          <w:rFonts w:ascii="Times New Roman" w:hAnsi="Times New Roman" w:cs="Times New Roman"/>
          <w:noProof/>
          <w:sz w:val="24"/>
          <w:szCs w:val="24"/>
          <w:lang w:val="sr-Cyrl-RS"/>
        </w:rPr>
        <w:t>у</w:t>
      </w:r>
      <w:r w:rsidR="00BF7E8A" w:rsidRPr="00F745C7">
        <w:rPr>
          <w:rFonts w:ascii="Times New Roman" w:hAnsi="Times New Roman" w:cs="Times New Roman"/>
          <w:noProof/>
          <w:sz w:val="24"/>
          <w:szCs w:val="24"/>
          <w:lang w:val="sr-Cyrl-RS"/>
        </w:rPr>
        <w:t xml:space="preserve">”. </w:t>
      </w:r>
    </w:p>
    <w:p w14:paraId="5022CB36" w14:textId="77777777" w:rsidR="00AA3705" w:rsidRPr="00F745C7" w:rsidRDefault="00AA3705"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Писарница омогућава управљање означеним документарним материјалом из става 1. овог члана овлашћеним лицима из надлежног архива.</w:t>
      </w:r>
    </w:p>
    <w:p w14:paraId="61DAC2D0" w14:textId="77777777" w:rsidR="008D0986" w:rsidRPr="00F745C7" w:rsidRDefault="008D0986" w:rsidP="00F56A7A">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Архивиран документарни материјал у папирном облику предаје се надлежном архиву у складу са прописима.</w:t>
      </w:r>
    </w:p>
    <w:p w14:paraId="20708A7E" w14:textId="77777777" w:rsidR="003C56AE" w:rsidRPr="00F745C7" w:rsidRDefault="003C56AE" w:rsidP="00C4604F">
      <w:pPr>
        <w:spacing w:before="24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Прелазне и завршне одредбе</w:t>
      </w:r>
    </w:p>
    <w:p w14:paraId="6D8F4F67" w14:textId="77777777" w:rsidR="00E47593" w:rsidRPr="00F745C7" w:rsidRDefault="00E47593" w:rsidP="00E47593">
      <w:pPr>
        <w:spacing w:before="120" w:after="120" w:line="240" w:lineRule="auto"/>
        <w:jc w:val="center"/>
        <w:rPr>
          <w:rFonts w:ascii="Times New Roman" w:hAnsi="Times New Roman" w:cs="Times New Roman"/>
          <w:noProof/>
          <w:color w:val="000000"/>
          <w:sz w:val="24"/>
          <w:szCs w:val="24"/>
          <w:lang w:val="sr-Cyrl-RS"/>
        </w:rPr>
      </w:pPr>
      <w:r w:rsidRPr="00F745C7">
        <w:rPr>
          <w:rFonts w:ascii="Times New Roman" w:hAnsi="Times New Roman" w:cs="Times New Roman"/>
          <w:noProof/>
          <w:color w:val="000000"/>
          <w:sz w:val="24"/>
          <w:szCs w:val="24"/>
          <w:lang w:val="sr-Cyrl-RS"/>
        </w:rPr>
        <w:t>Члан 22.</w:t>
      </w:r>
    </w:p>
    <w:p w14:paraId="2DE603FA" w14:textId="3DDBC44F" w:rsidR="00E47593" w:rsidRPr="00F745C7" w:rsidRDefault="00E47593" w:rsidP="00E47593">
      <w:pPr>
        <w:spacing w:after="15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Министар надлежан за послове у области управе донеће упутство о спровођењу ове уредбе року од 6 месеци од дана ступања на снагу ове уредбе.</w:t>
      </w:r>
    </w:p>
    <w:p w14:paraId="6C33547A" w14:textId="77777777" w:rsidR="00E47593" w:rsidRPr="00F745C7" w:rsidRDefault="00E47593" w:rsidP="00E47593">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23.</w:t>
      </w:r>
    </w:p>
    <w:p w14:paraId="083CB12D" w14:textId="1A1BCFEE" w:rsidR="00E47593" w:rsidRPr="00F745C7" w:rsidRDefault="00E47593" w:rsidP="00E47593">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Органи који су успоставили сопствен</w:t>
      </w:r>
      <w:r w:rsidR="00AE2DAD" w:rsidRPr="00F745C7">
        <w:rPr>
          <w:rFonts w:ascii="Times New Roman" w:hAnsi="Times New Roman" w:cs="Times New Roman"/>
          <w:noProof/>
          <w:sz w:val="24"/>
          <w:szCs w:val="24"/>
          <w:lang w:val="sr-Cyrl-RS"/>
        </w:rPr>
        <w:t>о софтверско решење</w:t>
      </w:r>
      <w:r w:rsidRPr="00F745C7">
        <w:rPr>
          <w:rFonts w:ascii="Times New Roman" w:hAnsi="Times New Roman" w:cs="Times New Roman"/>
          <w:noProof/>
          <w:sz w:val="24"/>
          <w:szCs w:val="24"/>
          <w:lang w:val="sr-Cyrl-RS"/>
        </w:rPr>
        <w:t xml:space="preserve"> </w:t>
      </w:r>
      <w:r w:rsidR="00AE2DAD" w:rsidRPr="00F745C7">
        <w:rPr>
          <w:rFonts w:ascii="Times New Roman" w:hAnsi="Times New Roman" w:cs="Times New Roman"/>
          <w:noProof/>
          <w:sz w:val="24"/>
          <w:szCs w:val="24"/>
          <w:lang w:val="sr-Cyrl-RS"/>
        </w:rPr>
        <w:t xml:space="preserve">у којем се води евиденција о преметима </w:t>
      </w:r>
      <w:r w:rsidRPr="00F745C7">
        <w:rPr>
          <w:rFonts w:ascii="Times New Roman" w:hAnsi="Times New Roman" w:cs="Times New Roman"/>
          <w:noProof/>
          <w:sz w:val="24"/>
          <w:szCs w:val="24"/>
          <w:lang w:val="sr-Cyrl-RS"/>
        </w:rPr>
        <w:t xml:space="preserve">пре ступања на снагу ове уредбе дужни су да у року од три године од дана ступања на снагу ове уредбе </w:t>
      </w:r>
      <w:r w:rsidR="00AE2DAD" w:rsidRPr="00F745C7">
        <w:rPr>
          <w:rFonts w:ascii="Times New Roman" w:hAnsi="Times New Roman" w:cs="Times New Roman"/>
          <w:noProof/>
          <w:sz w:val="24"/>
          <w:szCs w:val="24"/>
          <w:lang w:val="sr-Cyrl-RS"/>
        </w:rPr>
        <w:t xml:space="preserve">ове послове обављају </w:t>
      </w:r>
      <w:r w:rsidRPr="00F745C7">
        <w:rPr>
          <w:rFonts w:ascii="Times New Roman" w:hAnsi="Times New Roman" w:cs="Times New Roman"/>
          <w:noProof/>
          <w:sz w:val="24"/>
          <w:szCs w:val="24"/>
          <w:lang w:val="sr-Cyrl-RS"/>
        </w:rPr>
        <w:t>преко Писарнице.</w:t>
      </w:r>
    </w:p>
    <w:p w14:paraId="2C2AD5BC" w14:textId="19D11B41" w:rsidR="00E47593" w:rsidRPr="00F745C7" w:rsidRDefault="00E47593" w:rsidP="0083404F">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Органи који су успоставили сопствено софтверско решење</w:t>
      </w:r>
      <w:r w:rsidR="00AE2DAD" w:rsidRPr="00F745C7">
        <w:rPr>
          <w:rFonts w:ascii="Times New Roman" w:hAnsi="Times New Roman" w:cs="Times New Roman"/>
          <w:noProof/>
          <w:sz w:val="24"/>
          <w:szCs w:val="24"/>
          <w:lang w:val="sr-Cyrl-RS"/>
        </w:rPr>
        <w:t xml:space="preserve"> за управљање документима</w:t>
      </w:r>
      <w:r w:rsidRPr="00F745C7">
        <w:rPr>
          <w:rFonts w:ascii="Times New Roman" w:hAnsi="Times New Roman" w:cs="Times New Roman"/>
          <w:noProof/>
          <w:sz w:val="24"/>
          <w:szCs w:val="24"/>
          <w:lang w:val="sr-Cyrl-RS"/>
        </w:rPr>
        <w:t xml:space="preserve"> пре ступања на снагу ове уредбе дужни су да у року од</w:t>
      </w:r>
      <w:r w:rsidR="00726136" w:rsidRPr="00F745C7">
        <w:rPr>
          <w:rFonts w:ascii="Times New Roman" w:hAnsi="Times New Roman" w:cs="Times New Roman"/>
          <w:noProof/>
          <w:sz w:val="24"/>
          <w:szCs w:val="24"/>
          <w:lang w:val="sr-Cyrl-RS"/>
        </w:rPr>
        <w:t xml:space="preserve"> три године</w:t>
      </w:r>
      <w:r w:rsidRPr="00F745C7">
        <w:rPr>
          <w:rFonts w:ascii="Times New Roman" w:hAnsi="Times New Roman" w:cs="Times New Roman"/>
          <w:noProof/>
          <w:sz w:val="24"/>
          <w:szCs w:val="24"/>
          <w:lang w:val="sr-Cyrl-RS"/>
        </w:rPr>
        <w:t xml:space="preserve"> од дана ступања на снагу ове уредбе ускладе тај систем да одредбама ове уредбе или преузму Систем за управљање документима који успостави Служба Владе.</w:t>
      </w:r>
    </w:p>
    <w:p w14:paraId="025663FE" w14:textId="77777777" w:rsidR="00E47593" w:rsidRPr="00F745C7" w:rsidRDefault="00E47593" w:rsidP="00E47593">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24.</w:t>
      </w:r>
    </w:p>
    <w:p w14:paraId="7DC485C4" w14:textId="54A96DD8" w:rsidR="00E47593" w:rsidRPr="00F745C7" w:rsidRDefault="00E47593" w:rsidP="00E47593">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Канцеларијско пословање у вези са посту</w:t>
      </w:r>
      <w:r w:rsidR="00991064" w:rsidRPr="00F745C7">
        <w:rPr>
          <w:rFonts w:ascii="Times New Roman" w:hAnsi="Times New Roman" w:cs="Times New Roman"/>
          <w:noProof/>
          <w:sz w:val="24"/>
          <w:szCs w:val="24"/>
          <w:lang w:val="sr-Cyrl-RS"/>
        </w:rPr>
        <w:t>п</w:t>
      </w:r>
      <w:r w:rsidRPr="00F745C7">
        <w:rPr>
          <w:rFonts w:ascii="Times New Roman" w:hAnsi="Times New Roman" w:cs="Times New Roman"/>
          <w:noProof/>
          <w:sz w:val="24"/>
          <w:szCs w:val="24"/>
          <w:lang w:val="sr-Cyrl-RS"/>
        </w:rPr>
        <w:t>цима који нису окончани до почетка примене ове уредбе наставља да се врши применом прописа сагласном којима је отпочето, односно формиран предмет, а ускладиће се и наставити водити сагласно одредбама ове уредбе – најкасније у року од 3 месеца од дана почетка примене ове уредбе.</w:t>
      </w:r>
    </w:p>
    <w:p w14:paraId="774CBA12" w14:textId="77777777" w:rsidR="00E47593" w:rsidRPr="00F745C7" w:rsidRDefault="00E47593" w:rsidP="00E47593">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25.</w:t>
      </w:r>
    </w:p>
    <w:p w14:paraId="387CA2AB" w14:textId="36ABEFF7" w:rsidR="00E47593" w:rsidRDefault="00E47593" w:rsidP="00E47593">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 xml:space="preserve">Почетком примене ове уредбе престају да важе Уредба о канцеларијском пословању органа државне управе („Службени гласник РС”, бр. 80/92, 45/16 и 98/16) и Уредба о електронском канцеларијском пословању органа државне управе („Службени гласник РС”, бр. 40/10 и 42/17), осим у поступцима коју су </w:t>
      </w:r>
      <w:r w:rsidRPr="00F745C7">
        <w:rPr>
          <w:rFonts w:ascii="Times New Roman" w:hAnsi="Times New Roman" w:cs="Times New Roman"/>
          <w:noProof/>
          <w:sz w:val="24"/>
          <w:szCs w:val="24"/>
          <w:lang w:val="sr-Cyrl-RS"/>
        </w:rPr>
        <w:lastRenderedPageBreak/>
        <w:t>започети а нису окончани до њеног почетка примене а најкас</w:t>
      </w:r>
      <w:r w:rsidR="00EB2444" w:rsidRPr="00F745C7">
        <w:rPr>
          <w:rFonts w:ascii="Times New Roman" w:hAnsi="Times New Roman" w:cs="Times New Roman"/>
          <w:noProof/>
          <w:sz w:val="24"/>
          <w:szCs w:val="24"/>
          <w:lang w:val="sr-Cyrl-RS"/>
        </w:rPr>
        <w:t>није до истека рока из члана 24</w:t>
      </w:r>
      <w:r w:rsidR="00F47345" w:rsidRPr="00F745C7">
        <w:rPr>
          <w:rFonts w:ascii="Times New Roman" w:hAnsi="Times New Roman" w:cs="Times New Roman"/>
          <w:noProof/>
          <w:sz w:val="24"/>
          <w:szCs w:val="24"/>
          <w:lang w:val="sr-Cyrl-RS"/>
        </w:rPr>
        <w:t>.</w:t>
      </w:r>
      <w:r w:rsidRPr="00F745C7">
        <w:rPr>
          <w:rFonts w:ascii="Times New Roman" w:hAnsi="Times New Roman" w:cs="Times New Roman"/>
          <w:noProof/>
          <w:sz w:val="24"/>
          <w:szCs w:val="24"/>
          <w:lang w:val="sr-Cyrl-RS"/>
        </w:rPr>
        <w:t xml:space="preserve"> ове уредбе.</w:t>
      </w:r>
    </w:p>
    <w:p w14:paraId="7D21AF98" w14:textId="3C88CC7B" w:rsidR="00F745C7" w:rsidRDefault="00F745C7" w:rsidP="00E47593">
      <w:pPr>
        <w:spacing w:after="0" w:line="240" w:lineRule="auto"/>
        <w:ind w:firstLine="720"/>
        <w:jc w:val="both"/>
        <w:rPr>
          <w:rFonts w:ascii="Times New Roman" w:hAnsi="Times New Roman" w:cs="Times New Roman"/>
          <w:noProof/>
          <w:sz w:val="24"/>
          <w:szCs w:val="24"/>
          <w:lang w:val="sr-Cyrl-RS"/>
        </w:rPr>
      </w:pPr>
    </w:p>
    <w:p w14:paraId="67196711" w14:textId="77777777" w:rsidR="00F745C7" w:rsidRPr="00F745C7" w:rsidRDefault="00F745C7" w:rsidP="00E47593">
      <w:pPr>
        <w:spacing w:after="0" w:line="240" w:lineRule="auto"/>
        <w:ind w:firstLine="720"/>
        <w:jc w:val="both"/>
        <w:rPr>
          <w:rFonts w:ascii="Times New Roman" w:hAnsi="Times New Roman" w:cs="Times New Roman"/>
          <w:noProof/>
          <w:sz w:val="24"/>
          <w:szCs w:val="24"/>
          <w:lang w:val="sr-Cyrl-RS"/>
        </w:rPr>
      </w:pPr>
    </w:p>
    <w:p w14:paraId="20794307" w14:textId="77777777" w:rsidR="00E47593" w:rsidRPr="00F745C7" w:rsidRDefault="00E47593" w:rsidP="00E47593">
      <w:pPr>
        <w:spacing w:before="240" w:after="120" w:line="240" w:lineRule="auto"/>
        <w:jc w:val="center"/>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Члан 26.</w:t>
      </w:r>
    </w:p>
    <w:p w14:paraId="70CF74BA" w14:textId="4F132EF4" w:rsidR="009C6727" w:rsidRPr="00F745C7" w:rsidRDefault="00E47593" w:rsidP="00820FC0">
      <w:pPr>
        <w:spacing w:after="0" w:line="240" w:lineRule="auto"/>
        <w:ind w:firstLine="720"/>
        <w:jc w:val="both"/>
        <w:rPr>
          <w:rFonts w:ascii="Times New Roman" w:hAnsi="Times New Roman" w:cs="Times New Roman"/>
          <w:noProof/>
          <w:sz w:val="24"/>
          <w:szCs w:val="24"/>
          <w:lang w:val="sr-Cyrl-RS"/>
        </w:rPr>
      </w:pPr>
      <w:r w:rsidRPr="00F745C7">
        <w:rPr>
          <w:rFonts w:ascii="Times New Roman" w:hAnsi="Times New Roman" w:cs="Times New Roman"/>
          <w:noProof/>
          <w:sz w:val="24"/>
          <w:szCs w:val="24"/>
          <w:lang w:val="sr-Cyrl-RS"/>
        </w:rPr>
        <w:t>Ова уредба ступа на снагу осмог дана од дана објављивања у „Службеном гласнику Републике Србије”, а примењује од 1. априла 2021. године, осим одредбе члана 22. ове уредбе која се примењује од дана ступања на снагу ове уредбе.</w:t>
      </w:r>
    </w:p>
    <w:p w14:paraId="2DFD38AF" w14:textId="661EA60B" w:rsidR="00F745C7" w:rsidRDefault="00F745C7" w:rsidP="00820FC0">
      <w:pPr>
        <w:spacing w:after="0" w:line="240" w:lineRule="auto"/>
        <w:ind w:firstLine="720"/>
        <w:jc w:val="both"/>
        <w:rPr>
          <w:rFonts w:ascii="Times New Roman" w:hAnsi="Times New Roman" w:cs="Times New Roman"/>
          <w:noProof/>
          <w:sz w:val="24"/>
          <w:szCs w:val="24"/>
          <w:lang w:val="sr-Cyrl-RS"/>
        </w:rPr>
      </w:pPr>
    </w:p>
    <w:p w14:paraId="40D4EAC2" w14:textId="42A94EBB" w:rsidR="00F745C7" w:rsidRDefault="00F745C7" w:rsidP="00820FC0">
      <w:pPr>
        <w:spacing w:after="0" w:line="240" w:lineRule="auto"/>
        <w:ind w:firstLine="720"/>
        <w:jc w:val="both"/>
        <w:rPr>
          <w:rFonts w:ascii="Times New Roman" w:hAnsi="Times New Roman" w:cs="Times New Roman"/>
          <w:noProof/>
          <w:sz w:val="24"/>
          <w:szCs w:val="24"/>
          <w:lang w:val="sr-Cyrl-RS"/>
        </w:rPr>
      </w:pPr>
    </w:p>
    <w:p w14:paraId="743E231D" w14:textId="77777777" w:rsidR="00F745C7" w:rsidRPr="00F745C7" w:rsidRDefault="00F745C7" w:rsidP="00820FC0">
      <w:pPr>
        <w:spacing w:after="0" w:line="240" w:lineRule="auto"/>
        <w:ind w:firstLine="720"/>
        <w:jc w:val="both"/>
        <w:rPr>
          <w:rFonts w:ascii="Times New Roman" w:hAnsi="Times New Roman" w:cs="Times New Roman"/>
          <w:noProof/>
          <w:sz w:val="24"/>
          <w:szCs w:val="24"/>
          <w:lang w:val="sr-Cyrl-RS"/>
        </w:rPr>
      </w:pPr>
    </w:p>
    <w:p w14:paraId="44C404AB" w14:textId="1EB3ED36" w:rsidR="00F745C7" w:rsidRPr="00F745C7" w:rsidRDefault="00F745C7" w:rsidP="00F745C7">
      <w:pPr>
        <w:spacing w:after="0" w:line="240" w:lineRule="auto"/>
        <w:rPr>
          <w:rFonts w:ascii="Times New Roman" w:hAnsi="Times New Roman" w:cs="Times New Roman"/>
          <w:color w:val="000000"/>
          <w:sz w:val="24"/>
          <w:szCs w:val="24"/>
          <w:lang w:val="sr-Cyrl-CS"/>
        </w:rPr>
      </w:pPr>
      <w:r w:rsidRPr="00F745C7">
        <w:rPr>
          <w:rFonts w:ascii="Times New Roman" w:hAnsi="Times New Roman" w:cs="Times New Roman"/>
          <w:color w:val="000000"/>
          <w:sz w:val="24"/>
          <w:szCs w:val="24"/>
          <w:lang w:val="sr-Cyrl-CS"/>
        </w:rPr>
        <w:t xml:space="preserve">05 Број: </w:t>
      </w:r>
      <w:r>
        <w:rPr>
          <w:rFonts w:ascii="Times New Roman" w:hAnsi="Times New Roman" w:cs="Times New Roman"/>
          <w:color w:val="000000"/>
          <w:sz w:val="24"/>
          <w:szCs w:val="24"/>
          <w:lang w:val="sr-Cyrl-CS"/>
        </w:rPr>
        <w:t>110</w:t>
      </w:r>
      <w:r w:rsidRPr="00F745C7">
        <w:rPr>
          <w:rFonts w:ascii="Times New Roman" w:hAnsi="Times New Roman" w:cs="Times New Roman"/>
          <w:color w:val="000000"/>
          <w:sz w:val="24"/>
          <w:szCs w:val="24"/>
          <w:lang w:val="sr-Cyrl-CS"/>
        </w:rPr>
        <w:t>-</w:t>
      </w:r>
      <w:r>
        <w:rPr>
          <w:rFonts w:ascii="Times New Roman" w:hAnsi="Times New Roman" w:cs="Times New Roman"/>
          <w:color w:val="000000"/>
          <w:sz w:val="24"/>
          <w:szCs w:val="24"/>
          <w:lang w:val="sr-Cyrl-CS"/>
        </w:rPr>
        <w:t>2122</w:t>
      </w:r>
      <w:r w:rsidRPr="00F745C7">
        <w:rPr>
          <w:rFonts w:ascii="Times New Roman" w:hAnsi="Times New Roman" w:cs="Times New Roman"/>
          <w:color w:val="000000"/>
          <w:sz w:val="24"/>
          <w:szCs w:val="24"/>
          <w:lang w:val="sr-Cyrl-CS"/>
        </w:rPr>
        <w:t>/2020</w:t>
      </w:r>
    </w:p>
    <w:p w14:paraId="2EF3E9C4" w14:textId="2F0FDC58" w:rsidR="00F745C7" w:rsidRDefault="00F745C7" w:rsidP="00F745C7">
      <w:pPr>
        <w:spacing w:after="0" w:line="240" w:lineRule="auto"/>
        <w:rPr>
          <w:rFonts w:ascii="Times New Roman" w:hAnsi="Times New Roman" w:cs="Times New Roman"/>
          <w:sz w:val="24"/>
          <w:szCs w:val="24"/>
          <w:lang w:val="sr-Cyrl-CS"/>
        </w:rPr>
      </w:pPr>
      <w:r w:rsidRPr="00F745C7">
        <w:rPr>
          <w:rFonts w:ascii="Times New Roman" w:hAnsi="Times New Roman" w:cs="Times New Roman"/>
          <w:sz w:val="24"/>
          <w:szCs w:val="24"/>
          <w:lang w:val="sr-Cyrl-CS"/>
        </w:rPr>
        <w:t xml:space="preserve">У Београду, </w:t>
      </w:r>
      <w:r>
        <w:rPr>
          <w:rFonts w:ascii="Times New Roman" w:hAnsi="Times New Roman" w:cs="Times New Roman"/>
          <w:sz w:val="24"/>
          <w:szCs w:val="24"/>
          <w:lang w:val="sr-Cyrl-CS"/>
        </w:rPr>
        <w:t>5</w:t>
      </w:r>
      <w:r w:rsidRPr="00F745C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м</w:t>
      </w:r>
      <w:r w:rsidRPr="00F745C7">
        <w:rPr>
          <w:rFonts w:ascii="Times New Roman" w:hAnsi="Times New Roman" w:cs="Times New Roman"/>
          <w:sz w:val="24"/>
          <w:szCs w:val="24"/>
          <w:lang w:val="sr-Cyrl-CS"/>
        </w:rPr>
        <w:t>ар</w:t>
      </w:r>
      <w:r>
        <w:rPr>
          <w:rFonts w:ascii="Times New Roman" w:hAnsi="Times New Roman" w:cs="Times New Roman"/>
          <w:sz w:val="24"/>
          <w:szCs w:val="24"/>
          <w:lang w:val="sr-Cyrl-CS"/>
        </w:rPr>
        <w:t>т</w:t>
      </w:r>
      <w:r w:rsidRPr="00F745C7">
        <w:rPr>
          <w:rFonts w:ascii="Times New Roman" w:hAnsi="Times New Roman" w:cs="Times New Roman"/>
          <w:sz w:val="24"/>
          <w:szCs w:val="24"/>
          <w:lang w:val="sr-Cyrl-CS"/>
        </w:rPr>
        <w:t>а 2020. године</w:t>
      </w:r>
    </w:p>
    <w:p w14:paraId="0E84D8D0" w14:textId="77777777" w:rsidR="00F745C7" w:rsidRPr="00F745C7" w:rsidRDefault="00F745C7" w:rsidP="00F745C7">
      <w:pPr>
        <w:spacing w:after="0" w:line="240" w:lineRule="auto"/>
        <w:rPr>
          <w:rFonts w:ascii="Times New Roman" w:hAnsi="Times New Roman" w:cs="Times New Roman"/>
          <w:sz w:val="24"/>
          <w:szCs w:val="24"/>
          <w:lang w:val="sr-Cyrl-CS"/>
        </w:rPr>
      </w:pPr>
    </w:p>
    <w:p w14:paraId="032BD726" w14:textId="01ED276F" w:rsidR="00F745C7" w:rsidRDefault="00F745C7" w:rsidP="00F745C7">
      <w:pPr>
        <w:spacing w:after="0"/>
        <w:jc w:val="center"/>
        <w:rPr>
          <w:rFonts w:ascii="Times New Roman" w:hAnsi="Times New Roman" w:cs="Times New Roman"/>
          <w:sz w:val="24"/>
          <w:szCs w:val="24"/>
          <w:lang w:val="sr-Cyrl-CS"/>
        </w:rPr>
      </w:pPr>
      <w:r w:rsidRPr="00F745C7">
        <w:rPr>
          <w:rFonts w:ascii="Times New Roman" w:hAnsi="Times New Roman" w:cs="Times New Roman"/>
          <w:sz w:val="24"/>
          <w:szCs w:val="24"/>
          <w:lang w:val="sr-Cyrl-CS"/>
        </w:rPr>
        <w:t>В Л А Д А</w:t>
      </w:r>
    </w:p>
    <w:p w14:paraId="39DB43D4" w14:textId="77777777" w:rsidR="00174607" w:rsidRPr="00C65B7A" w:rsidRDefault="00174607">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174607" w:rsidRPr="00174607" w14:paraId="61A31A8F" w14:textId="77777777">
        <w:tc>
          <w:tcPr>
            <w:tcW w:w="4360" w:type="dxa"/>
          </w:tcPr>
          <w:p w14:paraId="58DD6B4B" w14:textId="179E1687" w:rsidR="00174607" w:rsidRPr="00174607" w:rsidRDefault="00174607">
            <w:pPr>
              <w:jc w:val="center"/>
              <w:rPr>
                <w:rFonts w:ascii="Times New Roman" w:hAnsi="Times New Roman" w:cs="Times New Roman"/>
                <w:sz w:val="24"/>
                <w:szCs w:val="24"/>
                <w:lang w:val="ru-RU"/>
              </w:rPr>
            </w:pPr>
          </w:p>
        </w:tc>
        <w:tc>
          <w:tcPr>
            <w:tcW w:w="4360" w:type="dxa"/>
          </w:tcPr>
          <w:p w14:paraId="10E1610F" w14:textId="77777777" w:rsidR="00174607" w:rsidRDefault="00174607" w:rsidP="00174607">
            <w:pPr>
              <w:spacing w:after="0" w:line="240" w:lineRule="auto"/>
              <w:jc w:val="center"/>
              <w:rPr>
                <w:rFonts w:ascii="Times New Roman" w:hAnsi="Times New Roman" w:cs="Times New Roman"/>
                <w:sz w:val="24"/>
                <w:szCs w:val="24"/>
                <w:lang w:val="ru-RU"/>
              </w:rPr>
            </w:pPr>
          </w:p>
          <w:p w14:paraId="1AF845CF" w14:textId="3565790B" w:rsidR="00174607" w:rsidRDefault="00174607" w:rsidP="00174607">
            <w:pPr>
              <w:spacing w:after="0" w:line="240" w:lineRule="auto"/>
              <w:jc w:val="center"/>
              <w:rPr>
                <w:rFonts w:ascii="Times New Roman" w:hAnsi="Times New Roman" w:cs="Times New Roman"/>
                <w:sz w:val="24"/>
                <w:szCs w:val="24"/>
                <w:lang w:val="ru-RU"/>
              </w:rPr>
            </w:pPr>
            <w:r w:rsidRPr="00174607">
              <w:rPr>
                <w:rFonts w:ascii="Times New Roman" w:hAnsi="Times New Roman" w:cs="Times New Roman"/>
                <w:sz w:val="24"/>
                <w:szCs w:val="24"/>
                <w:lang w:val="ru-RU"/>
              </w:rPr>
              <w:t>ПРЕДСЕДНИК</w:t>
            </w:r>
          </w:p>
          <w:p w14:paraId="534AFDA5" w14:textId="275ED5A6" w:rsidR="00174607" w:rsidRDefault="00174607" w:rsidP="00174607">
            <w:pPr>
              <w:spacing w:after="0" w:line="240" w:lineRule="auto"/>
              <w:jc w:val="center"/>
              <w:rPr>
                <w:rFonts w:ascii="Times New Roman" w:hAnsi="Times New Roman" w:cs="Times New Roman"/>
                <w:sz w:val="24"/>
                <w:szCs w:val="24"/>
                <w:lang w:val="ru-RU"/>
              </w:rPr>
            </w:pPr>
          </w:p>
          <w:p w14:paraId="7C36F9CC" w14:textId="77777777" w:rsidR="00174607" w:rsidRPr="00174607" w:rsidRDefault="00174607" w:rsidP="00174607">
            <w:pPr>
              <w:spacing w:after="0" w:line="240" w:lineRule="auto"/>
              <w:jc w:val="center"/>
              <w:rPr>
                <w:rFonts w:ascii="Times New Roman" w:hAnsi="Times New Roman" w:cs="Times New Roman"/>
                <w:sz w:val="24"/>
                <w:szCs w:val="24"/>
                <w:lang w:val="ru-RU"/>
              </w:rPr>
            </w:pPr>
          </w:p>
          <w:p w14:paraId="67C73E04" w14:textId="0FA83C30" w:rsidR="00174607" w:rsidRPr="005E3A1F" w:rsidRDefault="005E3A1F" w:rsidP="00174607">
            <w:pPr>
              <w:pStyle w:val="Footer"/>
              <w:jc w:val="center"/>
              <w:rPr>
                <w:rFonts w:ascii="Times New Roman" w:hAnsi="Times New Roman" w:cs="Times New Roman"/>
                <w:sz w:val="24"/>
                <w:szCs w:val="24"/>
              </w:rPr>
            </w:pPr>
            <w:r>
              <w:rPr>
                <w:rFonts w:ascii="Times New Roman" w:hAnsi="Times New Roman" w:cs="Times New Roman"/>
                <w:sz w:val="24"/>
                <w:szCs w:val="24"/>
                <w:lang w:val="ru-RU"/>
              </w:rPr>
              <w:t>Ана Брнабић</w:t>
            </w:r>
          </w:p>
        </w:tc>
      </w:tr>
    </w:tbl>
    <w:p w14:paraId="493ECA7F" w14:textId="77777777" w:rsidR="00174607" w:rsidRPr="00174607" w:rsidRDefault="00174607">
      <w:pPr>
        <w:rPr>
          <w:rFonts w:ascii="Times New Roman" w:hAnsi="Times New Roman" w:cs="Times New Roman"/>
          <w:sz w:val="24"/>
          <w:szCs w:val="24"/>
          <w:lang w:val="sr-Latn-CS"/>
        </w:rPr>
      </w:pPr>
    </w:p>
    <w:p w14:paraId="4219B923" w14:textId="5A3B8E9F" w:rsidR="00174607" w:rsidRDefault="00174607" w:rsidP="00F745C7">
      <w:pPr>
        <w:spacing w:after="0"/>
        <w:jc w:val="center"/>
        <w:rPr>
          <w:rFonts w:ascii="Times New Roman" w:hAnsi="Times New Roman" w:cs="Times New Roman"/>
          <w:sz w:val="24"/>
          <w:szCs w:val="24"/>
          <w:lang w:val="sr-Cyrl-CS"/>
        </w:rPr>
      </w:pPr>
    </w:p>
    <w:sectPr w:rsidR="00174607" w:rsidSect="00F745C7">
      <w:headerReference w:type="even" r:id="rId8"/>
      <w:headerReference w:type="default" r:id="rId9"/>
      <w:pgSz w:w="11907" w:h="16839" w:code="9"/>
      <w:pgMar w:top="1440" w:right="1797" w:bottom="1440" w:left="1797"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9178B2" w14:textId="77777777" w:rsidR="008278CA" w:rsidRDefault="008278CA" w:rsidP="00F745C7">
      <w:pPr>
        <w:spacing w:after="0" w:line="240" w:lineRule="auto"/>
      </w:pPr>
      <w:r>
        <w:separator/>
      </w:r>
    </w:p>
  </w:endnote>
  <w:endnote w:type="continuationSeparator" w:id="0">
    <w:p w14:paraId="600EEB80" w14:textId="77777777" w:rsidR="008278CA" w:rsidRDefault="008278CA" w:rsidP="00F74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0D14D2" w14:textId="77777777" w:rsidR="008278CA" w:rsidRDefault="008278CA" w:rsidP="00F745C7">
      <w:pPr>
        <w:spacing w:after="0" w:line="240" w:lineRule="auto"/>
      </w:pPr>
      <w:r>
        <w:separator/>
      </w:r>
    </w:p>
  </w:footnote>
  <w:footnote w:type="continuationSeparator" w:id="0">
    <w:p w14:paraId="00F611F6" w14:textId="77777777" w:rsidR="008278CA" w:rsidRDefault="008278CA" w:rsidP="00F74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3847AB" w14:textId="77777777" w:rsidR="00F745C7" w:rsidRDefault="00F745C7" w:rsidP="00DC1D2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B52DF5E" w14:textId="77777777" w:rsidR="00F745C7" w:rsidRDefault="00F745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2500D" w14:textId="1B4C8508" w:rsidR="00F745C7" w:rsidRPr="00F745C7" w:rsidRDefault="00F745C7" w:rsidP="00DC1D26">
    <w:pPr>
      <w:pStyle w:val="Header"/>
      <w:framePr w:wrap="around" w:vAnchor="text" w:hAnchor="margin" w:xAlign="center" w:y="1"/>
      <w:rPr>
        <w:rStyle w:val="PageNumber"/>
        <w:rFonts w:ascii="Times New Roman" w:hAnsi="Times New Roman" w:cs="Times New Roman"/>
      </w:rPr>
    </w:pPr>
    <w:r w:rsidRPr="00F745C7">
      <w:rPr>
        <w:rStyle w:val="PageNumber"/>
        <w:rFonts w:ascii="Times New Roman" w:hAnsi="Times New Roman" w:cs="Times New Roman"/>
      </w:rPr>
      <w:fldChar w:fldCharType="begin"/>
    </w:r>
    <w:r w:rsidRPr="00F745C7">
      <w:rPr>
        <w:rStyle w:val="PageNumber"/>
        <w:rFonts w:ascii="Times New Roman" w:hAnsi="Times New Roman" w:cs="Times New Roman"/>
      </w:rPr>
      <w:instrText xml:space="preserve"> PAGE </w:instrText>
    </w:r>
    <w:r w:rsidRPr="00F745C7">
      <w:rPr>
        <w:rStyle w:val="PageNumber"/>
        <w:rFonts w:ascii="Times New Roman" w:hAnsi="Times New Roman" w:cs="Times New Roman"/>
      </w:rPr>
      <w:fldChar w:fldCharType="separate"/>
    </w:r>
    <w:r w:rsidR="002B41E5">
      <w:rPr>
        <w:rStyle w:val="PageNumber"/>
        <w:rFonts w:ascii="Times New Roman" w:hAnsi="Times New Roman" w:cs="Times New Roman"/>
        <w:noProof/>
      </w:rPr>
      <w:t>11</w:t>
    </w:r>
    <w:r w:rsidRPr="00F745C7">
      <w:rPr>
        <w:rStyle w:val="PageNumber"/>
        <w:rFonts w:ascii="Times New Roman" w:hAnsi="Times New Roman" w:cs="Times New Roman"/>
      </w:rPr>
      <w:fldChar w:fldCharType="end"/>
    </w:r>
  </w:p>
  <w:p w14:paraId="05329C38" w14:textId="77777777" w:rsidR="00F745C7" w:rsidRPr="00F745C7" w:rsidRDefault="00F745C7">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535D"/>
    <w:multiLevelType w:val="hybridMultilevel"/>
    <w:tmpl w:val="F63E5C24"/>
    <w:lvl w:ilvl="0" w:tplc="515A71F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7E379D"/>
    <w:multiLevelType w:val="hybridMultilevel"/>
    <w:tmpl w:val="48A2E86A"/>
    <w:lvl w:ilvl="0" w:tplc="3A0A234A">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F9569A"/>
    <w:multiLevelType w:val="hybridMultilevel"/>
    <w:tmpl w:val="546AB7C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911A43"/>
    <w:multiLevelType w:val="hybridMultilevel"/>
    <w:tmpl w:val="47B208EA"/>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8434E2A"/>
    <w:multiLevelType w:val="hybridMultilevel"/>
    <w:tmpl w:val="6D1C4630"/>
    <w:lvl w:ilvl="0" w:tplc="1B3C165E">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884D2E"/>
    <w:multiLevelType w:val="hybridMultilevel"/>
    <w:tmpl w:val="2B26970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762B4E"/>
    <w:multiLevelType w:val="hybridMultilevel"/>
    <w:tmpl w:val="5372AFF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6E86A7C"/>
    <w:multiLevelType w:val="hybridMultilevel"/>
    <w:tmpl w:val="7CD8DA4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4F467010"/>
    <w:multiLevelType w:val="hybridMultilevel"/>
    <w:tmpl w:val="F7540B52"/>
    <w:lvl w:ilvl="0" w:tplc="11A2D7F2">
      <w:start w:val="9"/>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52BF3104"/>
    <w:multiLevelType w:val="hybridMultilevel"/>
    <w:tmpl w:val="587620A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3E654E1"/>
    <w:multiLevelType w:val="hybridMultilevel"/>
    <w:tmpl w:val="EF92486C"/>
    <w:lvl w:ilvl="0" w:tplc="0409000F">
      <w:start w:val="1"/>
      <w:numFmt w:val="decimal"/>
      <w:lvlText w:val="%1."/>
      <w:lvlJc w:val="left"/>
      <w:pPr>
        <w:ind w:left="81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 w15:restartNumberingAfterBreak="0">
    <w:nsid w:val="5D4B4405"/>
    <w:multiLevelType w:val="hybridMultilevel"/>
    <w:tmpl w:val="8508138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ABF7472"/>
    <w:multiLevelType w:val="hybridMultilevel"/>
    <w:tmpl w:val="107E28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1301F56"/>
    <w:multiLevelType w:val="hybridMultilevel"/>
    <w:tmpl w:val="C534EF64"/>
    <w:lvl w:ilvl="0" w:tplc="04090011">
      <w:start w:val="1"/>
      <w:numFmt w:val="decimal"/>
      <w:lvlText w:val="%1)"/>
      <w:lvlJc w:val="left"/>
      <w:pPr>
        <w:ind w:left="720" w:hanging="360"/>
      </w:p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4" w15:restartNumberingAfterBreak="0">
    <w:nsid w:val="77526905"/>
    <w:multiLevelType w:val="hybridMultilevel"/>
    <w:tmpl w:val="710A10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2"/>
  </w:num>
  <w:num w:numId="3">
    <w:abstractNumId w:val="1"/>
  </w:num>
  <w:num w:numId="4">
    <w:abstractNumId w:val="5"/>
  </w:num>
  <w:num w:numId="5">
    <w:abstractNumId w:val="3"/>
  </w:num>
  <w:num w:numId="6">
    <w:abstractNumId w:val="6"/>
  </w:num>
  <w:num w:numId="7">
    <w:abstractNumId w:val="11"/>
  </w:num>
  <w:num w:numId="8">
    <w:abstractNumId w:val="0"/>
  </w:num>
  <w:num w:numId="9">
    <w:abstractNumId w:val="10"/>
  </w:num>
  <w:num w:numId="10">
    <w:abstractNumId w:val="14"/>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2"/>
  </w:num>
  <w:num w:numId="14">
    <w:abstractNumId w:val="13"/>
  </w:num>
  <w:num w:numId="15">
    <w:abstractNumId w:val="7"/>
  </w:num>
  <w:num w:numId="1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33C1"/>
    <w:rsid w:val="00000AE7"/>
    <w:rsid w:val="00006DF9"/>
    <w:rsid w:val="000100C9"/>
    <w:rsid w:val="000124DF"/>
    <w:rsid w:val="00015FB5"/>
    <w:rsid w:val="000225BA"/>
    <w:rsid w:val="00024262"/>
    <w:rsid w:val="00025119"/>
    <w:rsid w:val="00025688"/>
    <w:rsid w:val="00027241"/>
    <w:rsid w:val="00034B7E"/>
    <w:rsid w:val="0005536D"/>
    <w:rsid w:val="000621B9"/>
    <w:rsid w:val="000640FB"/>
    <w:rsid w:val="00064F10"/>
    <w:rsid w:val="0007050A"/>
    <w:rsid w:val="00071C8D"/>
    <w:rsid w:val="00074C58"/>
    <w:rsid w:val="00076343"/>
    <w:rsid w:val="000773FC"/>
    <w:rsid w:val="0008174F"/>
    <w:rsid w:val="00082ACD"/>
    <w:rsid w:val="000A3826"/>
    <w:rsid w:val="000A514F"/>
    <w:rsid w:val="000A54BE"/>
    <w:rsid w:val="000A68FB"/>
    <w:rsid w:val="000B581E"/>
    <w:rsid w:val="000B7735"/>
    <w:rsid w:val="000D31B1"/>
    <w:rsid w:val="000D5A3C"/>
    <w:rsid w:val="000E18C6"/>
    <w:rsid w:val="000E2BE9"/>
    <w:rsid w:val="000F3576"/>
    <w:rsid w:val="000F4B69"/>
    <w:rsid w:val="001007FD"/>
    <w:rsid w:val="001078A5"/>
    <w:rsid w:val="001121C2"/>
    <w:rsid w:val="001128D0"/>
    <w:rsid w:val="001134C6"/>
    <w:rsid w:val="001135D2"/>
    <w:rsid w:val="0011417F"/>
    <w:rsid w:val="00114336"/>
    <w:rsid w:val="00114983"/>
    <w:rsid w:val="00120480"/>
    <w:rsid w:val="001307FA"/>
    <w:rsid w:val="00130B3C"/>
    <w:rsid w:val="001320E9"/>
    <w:rsid w:val="00133BF0"/>
    <w:rsid w:val="001434F6"/>
    <w:rsid w:val="001624C0"/>
    <w:rsid w:val="001634F6"/>
    <w:rsid w:val="00172430"/>
    <w:rsid w:val="00174607"/>
    <w:rsid w:val="00174697"/>
    <w:rsid w:val="00175581"/>
    <w:rsid w:val="0018079D"/>
    <w:rsid w:val="0018086B"/>
    <w:rsid w:val="00180CE0"/>
    <w:rsid w:val="00186EE9"/>
    <w:rsid w:val="00191493"/>
    <w:rsid w:val="00192B42"/>
    <w:rsid w:val="001A3AEB"/>
    <w:rsid w:val="001A409C"/>
    <w:rsid w:val="001A4F2F"/>
    <w:rsid w:val="001A75DF"/>
    <w:rsid w:val="001B0811"/>
    <w:rsid w:val="001B5799"/>
    <w:rsid w:val="001B5EC1"/>
    <w:rsid w:val="001C123E"/>
    <w:rsid w:val="001E1BA0"/>
    <w:rsid w:val="001E4AF7"/>
    <w:rsid w:val="001F526E"/>
    <w:rsid w:val="00200F1C"/>
    <w:rsid w:val="00203C11"/>
    <w:rsid w:val="00213975"/>
    <w:rsid w:val="00213FFE"/>
    <w:rsid w:val="00220B6B"/>
    <w:rsid w:val="00220DB3"/>
    <w:rsid w:val="00222AF5"/>
    <w:rsid w:val="00223DA4"/>
    <w:rsid w:val="00224FB7"/>
    <w:rsid w:val="00231098"/>
    <w:rsid w:val="002370FB"/>
    <w:rsid w:val="00240FB9"/>
    <w:rsid w:val="0024450E"/>
    <w:rsid w:val="0026092D"/>
    <w:rsid w:val="00266ACC"/>
    <w:rsid w:val="00267AD3"/>
    <w:rsid w:val="00277F31"/>
    <w:rsid w:val="0028076F"/>
    <w:rsid w:val="00281A78"/>
    <w:rsid w:val="00282707"/>
    <w:rsid w:val="00285C03"/>
    <w:rsid w:val="002912A5"/>
    <w:rsid w:val="00293031"/>
    <w:rsid w:val="002941F7"/>
    <w:rsid w:val="002A5E9E"/>
    <w:rsid w:val="002B41E5"/>
    <w:rsid w:val="002B6557"/>
    <w:rsid w:val="002B7C21"/>
    <w:rsid w:val="002C44E9"/>
    <w:rsid w:val="002C7118"/>
    <w:rsid w:val="002C7F03"/>
    <w:rsid w:val="002D1C1E"/>
    <w:rsid w:val="002D6D75"/>
    <w:rsid w:val="002E1C15"/>
    <w:rsid w:val="002E4E1E"/>
    <w:rsid w:val="002F1792"/>
    <w:rsid w:val="002F2925"/>
    <w:rsid w:val="002F2A6E"/>
    <w:rsid w:val="002F2AD1"/>
    <w:rsid w:val="002F5746"/>
    <w:rsid w:val="002F70BC"/>
    <w:rsid w:val="00300D64"/>
    <w:rsid w:val="00303C03"/>
    <w:rsid w:val="00313D85"/>
    <w:rsid w:val="00315BDC"/>
    <w:rsid w:val="00316371"/>
    <w:rsid w:val="00341037"/>
    <w:rsid w:val="00341489"/>
    <w:rsid w:val="003448CD"/>
    <w:rsid w:val="00344E3E"/>
    <w:rsid w:val="003467AF"/>
    <w:rsid w:val="003504E5"/>
    <w:rsid w:val="00371492"/>
    <w:rsid w:val="00374A98"/>
    <w:rsid w:val="00376944"/>
    <w:rsid w:val="003773A0"/>
    <w:rsid w:val="003A0071"/>
    <w:rsid w:val="003A2E1A"/>
    <w:rsid w:val="003A7071"/>
    <w:rsid w:val="003B39F0"/>
    <w:rsid w:val="003B5E94"/>
    <w:rsid w:val="003C093C"/>
    <w:rsid w:val="003C29F7"/>
    <w:rsid w:val="003C358A"/>
    <w:rsid w:val="003C56AE"/>
    <w:rsid w:val="003C6591"/>
    <w:rsid w:val="003D0EFA"/>
    <w:rsid w:val="003E4752"/>
    <w:rsid w:val="003E5632"/>
    <w:rsid w:val="003E6B79"/>
    <w:rsid w:val="003F48F8"/>
    <w:rsid w:val="003F4DC5"/>
    <w:rsid w:val="004019B0"/>
    <w:rsid w:val="0040356E"/>
    <w:rsid w:val="0040637A"/>
    <w:rsid w:val="00406394"/>
    <w:rsid w:val="00416B41"/>
    <w:rsid w:val="00417051"/>
    <w:rsid w:val="00422A92"/>
    <w:rsid w:val="00430215"/>
    <w:rsid w:val="00430266"/>
    <w:rsid w:val="00432D60"/>
    <w:rsid w:val="00436E03"/>
    <w:rsid w:val="00437406"/>
    <w:rsid w:val="0044386C"/>
    <w:rsid w:val="0044388D"/>
    <w:rsid w:val="004519B7"/>
    <w:rsid w:val="004535D9"/>
    <w:rsid w:val="00455735"/>
    <w:rsid w:val="00457846"/>
    <w:rsid w:val="00457BD6"/>
    <w:rsid w:val="004629D7"/>
    <w:rsid w:val="004723FB"/>
    <w:rsid w:val="00474B5A"/>
    <w:rsid w:val="0049402E"/>
    <w:rsid w:val="00494651"/>
    <w:rsid w:val="00494876"/>
    <w:rsid w:val="00495160"/>
    <w:rsid w:val="0049670E"/>
    <w:rsid w:val="004A0EBB"/>
    <w:rsid w:val="004B127E"/>
    <w:rsid w:val="004C1929"/>
    <w:rsid w:val="004C33C1"/>
    <w:rsid w:val="004D11CF"/>
    <w:rsid w:val="004D2141"/>
    <w:rsid w:val="004D5B63"/>
    <w:rsid w:val="004D65CC"/>
    <w:rsid w:val="004D7A18"/>
    <w:rsid w:val="004E1B48"/>
    <w:rsid w:val="004E22EE"/>
    <w:rsid w:val="004E28F8"/>
    <w:rsid w:val="004E5D78"/>
    <w:rsid w:val="004E6B6D"/>
    <w:rsid w:val="004F0766"/>
    <w:rsid w:val="004F3714"/>
    <w:rsid w:val="004F45BC"/>
    <w:rsid w:val="004F4BBB"/>
    <w:rsid w:val="004F6AC7"/>
    <w:rsid w:val="004F6ACB"/>
    <w:rsid w:val="004F6B34"/>
    <w:rsid w:val="00501169"/>
    <w:rsid w:val="00506531"/>
    <w:rsid w:val="00510913"/>
    <w:rsid w:val="00517C85"/>
    <w:rsid w:val="0052317F"/>
    <w:rsid w:val="00524456"/>
    <w:rsid w:val="00534A1C"/>
    <w:rsid w:val="00534B46"/>
    <w:rsid w:val="0053713E"/>
    <w:rsid w:val="005531AB"/>
    <w:rsid w:val="00555798"/>
    <w:rsid w:val="00570A8A"/>
    <w:rsid w:val="005763AC"/>
    <w:rsid w:val="005775C0"/>
    <w:rsid w:val="005806A4"/>
    <w:rsid w:val="0058118E"/>
    <w:rsid w:val="0058434B"/>
    <w:rsid w:val="00584997"/>
    <w:rsid w:val="00586B39"/>
    <w:rsid w:val="00587B70"/>
    <w:rsid w:val="00594B28"/>
    <w:rsid w:val="00595B24"/>
    <w:rsid w:val="00597A58"/>
    <w:rsid w:val="005A1D57"/>
    <w:rsid w:val="005A2A78"/>
    <w:rsid w:val="005A3C34"/>
    <w:rsid w:val="005B3D66"/>
    <w:rsid w:val="005B49EF"/>
    <w:rsid w:val="005B4B83"/>
    <w:rsid w:val="005B6C34"/>
    <w:rsid w:val="005C42A0"/>
    <w:rsid w:val="005C4849"/>
    <w:rsid w:val="005C4F0C"/>
    <w:rsid w:val="005C72A0"/>
    <w:rsid w:val="005D4E28"/>
    <w:rsid w:val="005E127D"/>
    <w:rsid w:val="005E3A1F"/>
    <w:rsid w:val="005E4B44"/>
    <w:rsid w:val="005E509B"/>
    <w:rsid w:val="005E63FE"/>
    <w:rsid w:val="005F12F4"/>
    <w:rsid w:val="005F5976"/>
    <w:rsid w:val="00600EB6"/>
    <w:rsid w:val="006138F8"/>
    <w:rsid w:val="00614279"/>
    <w:rsid w:val="0061442B"/>
    <w:rsid w:val="006152F7"/>
    <w:rsid w:val="00620CEA"/>
    <w:rsid w:val="00621C2C"/>
    <w:rsid w:val="00631E31"/>
    <w:rsid w:val="00632E64"/>
    <w:rsid w:val="00632F16"/>
    <w:rsid w:val="006342BB"/>
    <w:rsid w:val="00634EC5"/>
    <w:rsid w:val="00641242"/>
    <w:rsid w:val="00641D4D"/>
    <w:rsid w:val="00641FE9"/>
    <w:rsid w:val="006477CF"/>
    <w:rsid w:val="006679BE"/>
    <w:rsid w:val="00667CEA"/>
    <w:rsid w:val="00667F54"/>
    <w:rsid w:val="00670075"/>
    <w:rsid w:val="006722A1"/>
    <w:rsid w:val="006757BB"/>
    <w:rsid w:val="00681125"/>
    <w:rsid w:val="00681E66"/>
    <w:rsid w:val="006876C9"/>
    <w:rsid w:val="0069465D"/>
    <w:rsid w:val="00694911"/>
    <w:rsid w:val="006B1E10"/>
    <w:rsid w:val="006B1FD3"/>
    <w:rsid w:val="006D2C45"/>
    <w:rsid w:val="006D2F5D"/>
    <w:rsid w:val="006D361B"/>
    <w:rsid w:val="006E0DB5"/>
    <w:rsid w:val="006E4D66"/>
    <w:rsid w:val="006E5119"/>
    <w:rsid w:val="006E645C"/>
    <w:rsid w:val="006F15BA"/>
    <w:rsid w:val="006F475C"/>
    <w:rsid w:val="006F5DED"/>
    <w:rsid w:val="00700A2B"/>
    <w:rsid w:val="0071020A"/>
    <w:rsid w:val="00712EBC"/>
    <w:rsid w:val="007213DB"/>
    <w:rsid w:val="00722D8D"/>
    <w:rsid w:val="007230EC"/>
    <w:rsid w:val="0072397E"/>
    <w:rsid w:val="00726136"/>
    <w:rsid w:val="0073541F"/>
    <w:rsid w:val="0073597F"/>
    <w:rsid w:val="0075017C"/>
    <w:rsid w:val="00750985"/>
    <w:rsid w:val="0075461A"/>
    <w:rsid w:val="00756EDF"/>
    <w:rsid w:val="00757181"/>
    <w:rsid w:val="00760A98"/>
    <w:rsid w:val="0076248F"/>
    <w:rsid w:val="00763F8E"/>
    <w:rsid w:val="00765785"/>
    <w:rsid w:val="00766CE0"/>
    <w:rsid w:val="00770631"/>
    <w:rsid w:val="00773591"/>
    <w:rsid w:val="00781976"/>
    <w:rsid w:val="00795F0A"/>
    <w:rsid w:val="007A2368"/>
    <w:rsid w:val="007B3C71"/>
    <w:rsid w:val="007C75E8"/>
    <w:rsid w:val="007D3EEC"/>
    <w:rsid w:val="007D61BD"/>
    <w:rsid w:val="007E0BCE"/>
    <w:rsid w:val="007F002D"/>
    <w:rsid w:val="007F104C"/>
    <w:rsid w:val="007F35FA"/>
    <w:rsid w:val="00800524"/>
    <w:rsid w:val="00800940"/>
    <w:rsid w:val="008047B8"/>
    <w:rsid w:val="008050FC"/>
    <w:rsid w:val="008125D1"/>
    <w:rsid w:val="00813E75"/>
    <w:rsid w:val="00820FC0"/>
    <w:rsid w:val="008278CA"/>
    <w:rsid w:val="00831608"/>
    <w:rsid w:val="0083230B"/>
    <w:rsid w:val="0083404F"/>
    <w:rsid w:val="00836856"/>
    <w:rsid w:val="008447AE"/>
    <w:rsid w:val="00846F3A"/>
    <w:rsid w:val="008501C4"/>
    <w:rsid w:val="008655F1"/>
    <w:rsid w:val="00870B9A"/>
    <w:rsid w:val="00871908"/>
    <w:rsid w:val="008723DD"/>
    <w:rsid w:val="00872734"/>
    <w:rsid w:val="00880090"/>
    <w:rsid w:val="0088262A"/>
    <w:rsid w:val="0089393C"/>
    <w:rsid w:val="008A35AB"/>
    <w:rsid w:val="008A53B1"/>
    <w:rsid w:val="008B4164"/>
    <w:rsid w:val="008C174E"/>
    <w:rsid w:val="008C1F74"/>
    <w:rsid w:val="008C484A"/>
    <w:rsid w:val="008D07D0"/>
    <w:rsid w:val="008D0986"/>
    <w:rsid w:val="008D0B00"/>
    <w:rsid w:val="008D4C29"/>
    <w:rsid w:val="008D7D2A"/>
    <w:rsid w:val="008E4077"/>
    <w:rsid w:val="008E54BF"/>
    <w:rsid w:val="008E709F"/>
    <w:rsid w:val="008F0618"/>
    <w:rsid w:val="008F1D23"/>
    <w:rsid w:val="008F73B9"/>
    <w:rsid w:val="0091100E"/>
    <w:rsid w:val="0091263A"/>
    <w:rsid w:val="009133BB"/>
    <w:rsid w:val="009151CA"/>
    <w:rsid w:val="00923D94"/>
    <w:rsid w:val="00925D9A"/>
    <w:rsid w:val="009313A8"/>
    <w:rsid w:val="0093382C"/>
    <w:rsid w:val="009416AD"/>
    <w:rsid w:val="0094442C"/>
    <w:rsid w:val="0094459A"/>
    <w:rsid w:val="009506E9"/>
    <w:rsid w:val="00954BFA"/>
    <w:rsid w:val="009600D1"/>
    <w:rsid w:val="00961949"/>
    <w:rsid w:val="00971AD7"/>
    <w:rsid w:val="009726F4"/>
    <w:rsid w:val="009733EA"/>
    <w:rsid w:val="00991064"/>
    <w:rsid w:val="00994BF5"/>
    <w:rsid w:val="009A1AE7"/>
    <w:rsid w:val="009A393A"/>
    <w:rsid w:val="009A4C14"/>
    <w:rsid w:val="009B0C4C"/>
    <w:rsid w:val="009B2337"/>
    <w:rsid w:val="009B3F39"/>
    <w:rsid w:val="009B582F"/>
    <w:rsid w:val="009B5FEA"/>
    <w:rsid w:val="009C032C"/>
    <w:rsid w:val="009C6727"/>
    <w:rsid w:val="009D13F0"/>
    <w:rsid w:val="009D3167"/>
    <w:rsid w:val="009D65B3"/>
    <w:rsid w:val="009E018B"/>
    <w:rsid w:val="009E38A5"/>
    <w:rsid w:val="009E7729"/>
    <w:rsid w:val="009F4766"/>
    <w:rsid w:val="009F70B5"/>
    <w:rsid w:val="00A00D46"/>
    <w:rsid w:val="00A072FB"/>
    <w:rsid w:val="00A12326"/>
    <w:rsid w:val="00A142A0"/>
    <w:rsid w:val="00A2016F"/>
    <w:rsid w:val="00A300CC"/>
    <w:rsid w:val="00A32334"/>
    <w:rsid w:val="00A40C1E"/>
    <w:rsid w:val="00A43EA6"/>
    <w:rsid w:val="00A55AB5"/>
    <w:rsid w:val="00A63A02"/>
    <w:rsid w:val="00A646FA"/>
    <w:rsid w:val="00A65A06"/>
    <w:rsid w:val="00A7630C"/>
    <w:rsid w:val="00A81E35"/>
    <w:rsid w:val="00AA3705"/>
    <w:rsid w:val="00AC1AE8"/>
    <w:rsid w:val="00AC365C"/>
    <w:rsid w:val="00AD3087"/>
    <w:rsid w:val="00AE1155"/>
    <w:rsid w:val="00AE2DAD"/>
    <w:rsid w:val="00AE4ABB"/>
    <w:rsid w:val="00AE54A7"/>
    <w:rsid w:val="00AF1AE1"/>
    <w:rsid w:val="00B001BC"/>
    <w:rsid w:val="00B1303B"/>
    <w:rsid w:val="00B21E9F"/>
    <w:rsid w:val="00B22622"/>
    <w:rsid w:val="00B24373"/>
    <w:rsid w:val="00B26DCB"/>
    <w:rsid w:val="00B30E54"/>
    <w:rsid w:val="00B33D3F"/>
    <w:rsid w:val="00B341A0"/>
    <w:rsid w:val="00B36FB3"/>
    <w:rsid w:val="00B37106"/>
    <w:rsid w:val="00B4546D"/>
    <w:rsid w:val="00B52CAD"/>
    <w:rsid w:val="00B55585"/>
    <w:rsid w:val="00B56356"/>
    <w:rsid w:val="00B64C65"/>
    <w:rsid w:val="00B66432"/>
    <w:rsid w:val="00B66E0D"/>
    <w:rsid w:val="00B672CF"/>
    <w:rsid w:val="00B7774B"/>
    <w:rsid w:val="00B7793E"/>
    <w:rsid w:val="00B80080"/>
    <w:rsid w:val="00B80F8D"/>
    <w:rsid w:val="00B8530B"/>
    <w:rsid w:val="00BA0093"/>
    <w:rsid w:val="00BA0509"/>
    <w:rsid w:val="00BA19D2"/>
    <w:rsid w:val="00BA3336"/>
    <w:rsid w:val="00BA3814"/>
    <w:rsid w:val="00BA4667"/>
    <w:rsid w:val="00BA5D7E"/>
    <w:rsid w:val="00BA6CA8"/>
    <w:rsid w:val="00BB539C"/>
    <w:rsid w:val="00BB6F9D"/>
    <w:rsid w:val="00BC03EC"/>
    <w:rsid w:val="00BC05C4"/>
    <w:rsid w:val="00BC1F10"/>
    <w:rsid w:val="00BD7329"/>
    <w:rsid w:val="00BD7627"/>
    <w:rsid w:val="00BE23A9"/>
    <w:rsid w:val="00BE6840"/>
    <w:rsid w:val="00BF7E8A"/>
    <w:rsid w:val="00C02B12"/>
    <w:rsid w:val="00C03FA5"/>
    <w:rsid w:val="00C12501"/>
    <w:rsid w:val="00C12EBC"/>
    <w:rsid w:val="00C1641E"/>
    <w:rsid w:val="00C170DD"/>
    <w:rsid w:val="00C23174"/>
    <w:rsid w:val="00C24E53"/>
    <w:rsid w:val="00C25AFE"/>
    <w:rsid w:val="00C26D96"/>
    <w:rsid w:val="00C31BE9"/>
    <w:rsid w:val="00C33F60"/>
    <w:rsid w:val="00C349FB"/>
    <w:rsid w:val="00C43F9F"/>
    <w:rsid w:val="00C451AF"/>
    <w:rsid w:val="00C45427"/>
    <w:rsid w:val="00C4604F"/>
    <w:rsid w:val="00C46AD4"/>
    <w:rsid w:val="00C50D50"/>
    <w:rsid w:val="00C52794"/>
    <w:rsid w:val="00C55C36"/>
    <w:rsid w:val="00C5708D"/>
    <w:rsid w:val="00C72843"/>
    <w:rsid w:val="00C77AF1"/>
    <w:rsid w:val="00C814E0"/>
    <w:rsid w:val="00C82BA7"/>
    <w:rsid w:val="00C84733"/>
    <w:rsid w:val="00C86A2D"/>
    <w:rsid w:val="00C86F8C"/>
    <w:rsid w:val="00CA3F76"/>
    <w:rsid w:val="00CA7413"/>
    <w:rsid w:val="00CB0E94"/>
    <w:rsid w:val="00CB5205"/>
    <w:rsid w:val="00CC0F25"/>
    <w:rsid w:val="00CC3A62"/>
    <w:rsid w:val="00CC3F86"/>
    <w:rsid w:val="00CC41BB"/>
    <w:rsid w:val="00CC4E62"/>
    <w:rsid w:val="00CD238A"/>
    <w:rsid w:val="00CE1784"/>
    <w:rsid w:val="00CE1ABD"/>
    <w:rsid w:val="00CF07C2"/>
    <w:rsid w:val="00CF0AEF"/>
    <w:rsid w:val="00CF4CE8"/>
    <w:rsid w:val="00CF518B"/>
    <w:rsid w:val="00CF57C3"/>
    <w:rsid w:val="00CF6232"/>
    <w:rsid w:val="00D00B63"/>
    <w:rsid w:val="00D0259D"/>
    <w:rsid w:val="00D0454A"/>
    <w:rsid w:val="00D05F7A"/>
    <w:rsid w:val="00D064D3"/>
    <w:rsid w:val="00D10606"/>
    <w:rsid w:val="00D12DD7"/>
    <w:rsid w:val="00D13F1B"/>
    <w:rsid w:val="00D169E4"/>
    <w:rsid w:val="00D210E5"/>
    <w:rsid w:val="00D279D7"/>
    <w:rsid w:val="00D35C48"/>
    <w:rsid w:val="00D36425"/>
    <w:rsid w:val="00D37D4F"/>
    <w:rsid w:val="00D4383D"/>
    <w:rsid w:val="00D4470A"/>
    <w:rsid w:val="00D470AD"/>
    <w:rsid w:val="00D66E58"/>
    <w:rsid w:val="00D71C00"/>
    <w:rsid w:val="00D71D60"/>
    <w:rsid w:val="00D82B4A"/>
    <w:rsid w:val="00D87203"/>
    <w:rsid w:val="00D92823"/>
    <w:rsid w:val="00DA0713"/>
    <w:rsid w:val="00DB5BBC"/>
    <w:rsid w:val="00DC24A0"/>
    <w:rsid w:val="00DD0D4F"/>
    <w:rsid w:val="00DD2E9B"/>
    <w:rsid w:val="00DD3BB9"/>
    <w:rsid w:val="00DD3C5C"/>
    <w:rsid w:val="00DD7249"/>
    <w:rsid w:val="00DD7E5D"/>
    <w:rsid w:val="00DE1A8C"/>
    <w:rsid w:val="00DE256E"/>
    <w:rsid w:val="00DE68F1"/>
    <w:rsid w:val="00DE7157"/>
    <w:rsid w:val="00DF1464"/>
    <w:rsid w:val="00DF2A58"/>
    <w:rsid w:val="00DF5E06"/>
    <w:rsid w:val="00E01C48"/>
    <w:rsid w:val="00E0207A"/>
    <w:rsid w:val="00E050DB"/>
    <w:rsid w:val="00E11D26"/>
    <w:rsid w:val="00E12097"/>
    <w:rsid w:val="00E154F8"/>
    <w:rsid w:val="00E209D6"/>
    <w:rsid w:val="00E21129"/>
    <w:rsid w:val="00E21C18"/>
    <w:rsid w:val="00E23725"/>
    <w:rsid w:val="00E23EE9"/>
    <w:rsid w:val="00E36F58"/>
    <w:rsid w:val="00E4505E"/>
    <w:rsid w:val="00E47593"/>
    <w:rsid w:val="00E50AA8"/>
    <w:rsid w:val="00E51050"/>
    <w:rsid w:val="00E6364D"/>
    <w:rsid w:val="00E6371B"/>
    <w:rsid w:val="00E653CD"/>
    <w:rsid w:val="00E662CD"/>
    <w:rsid w:val="00E7222E"/>
    <w:rsid w:val="00E737EB"/>
    <w:rsid w:val="00E816F9"/>
    <w:rsid w:val="00E8313D"/>
    <w:rsid w:val="00E863B8"/>
    <w:rsid w:val="00E904DD"/>
    <w:rsid w:val="00E91656"/>
    <w:rsid w:val="00E9272B"/>
    <w:rsid w:val="00E94A55"/>
    <w:rsid w:val="00EA1F10"/>
    <w:rsid w:val="00EA43FA"/>
    <w:rsid w:val="00EA5785"/>
    <w:rsid w:val="00EA6549"/>
    <w:rsid w:val="00EB2444"/>
    <w:rsid w:val="00EB3792"/>
    <w:rsid w:val="00EB474E"/>
    <w:rsid w:val="00EB5621"/>
    <w:rsid w:val="00EC0ADC"/>
    <w:rsid w:val="00EC0EDE"/>
    <w:rsid w:val="00EC180F"/>
    <w:rsid w:val="00EC599F"/>
    <w:rsid w:val="00EC74D9"/>
    <w:rsid w:val="00ED38F8"/>
    <w:rsid w:val="00EE1573"/>
    <w:rsid w:val="00EE28C0"/>
    <w:rsid w:val="00EE7D16"/>
    <w:rsid w:val="00EF63AE"/>
    <w:rsid w:val="00EF6E6B"/>
    <w:rsid w:val="00F0014F"/>
    <w:rsid w:val="00F02D84"/>
    <w:rsid w:val="00F0411D"/>
    <w:rsid w:val="00F05BAC"/>
    <w:rsid w:val="00F10B32"/>
    <w:rsid w:val="00F114C6"/>
    <w:rsid w:val="00F1421D"/>
    <w:rsid w:val="00F310B1"/>
    <w:rsid w:val="00F3243A"/>
    <w:rsid w:val="00F35E53"/>
    <w:rsid w:val="00F366DD"/>
    <w:rsid w:val="00F42156"/>
    <w:rsid w:val="00F47345"/>
    <w:rsid w:val="00F50435"/>
    <w:rsid w:val="00F5046F"/>
    <w:rsid w:val="00F55051"/>
    <w:rsid w:val="00F56A7A"/>
    <w:rsid w:val="00F57681"/>
    <w:rsid w:val="00F64D1C"/>
    <w:rsid w:val="00F745C7"/>
    <w:rsid w:val="00F7464A"/>
    <w:rsid w:val="00F74AD3"/>
    <w:rsid w:val="00F76C2F"/>
    <w:rsid w:val="00F77FEA"/>
    <w:rsid w:val="00F812A6"/>
    <w:rsid w:val="00F8369F"/>
    <w:rsid w:val="00F85275"/>
    <w:rsid w:val="00F868BF"/>
    <w:rsid w:val="00F93EDB"/>
    <w:rsid w:val="00F97026"/>
    <w:rsid w:val="00F97565"/>
    <w:rsid w:val="00FB4EFD"/>
    <w:rsid w:val="00FC63C7"/>
    <w:rsid w:val="00FC76EA"/>
    <w:rsid w:val="00FD2523"/>
    <w:rsid w:val="00FD3806"/>
    <w:rsid w:val="00FD4230"/>
    <w:rsid w:val="00FE0A63"/>
    <w:rsid w:val="00FE2358"/>
    <w:rsid w:val="00FE53D5"/>
    <w:rsid w:val="00FE77D2"/>
    <w:rsid w:val="00FF0A10"/>
    <w:rsid w:val="00FF0BBF"/>
    <w:rsid w:val="00FF2484"/>
    <w:rsid w:val="00FF27A2"/>
    <w:rsid w:val="00FF52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C9990"/>
  <w15:docId w15:val="{73127AC7-C6DD-40C2-9B4C-B4ED813FC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rPr>
      <w:rFonts w:ascii="Verdana" w:hAnsi="Verdana" w:cs="Verdana"/>
    </w:rPr>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customStyle="1" w:styleId="DocDefaults">
    <w:name w:val="DocDefaults"/>
  </w:style>
  <w:style w:type="paragraph" w:styleId="BalloonText">
    <w:name w:val="Balloon Text"/>
    <w:basedOn w:val="Normal"/>
    <w:link w:val="BalloonTextChar"/>
    <w:uiPriority w:val="99"/>
    <w:semiHidden/>
    <w:unhideWhenUsed/>
    <w:rsid w:val="0040356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356E"/>
    <w:rPr>
      <w:rFonts w:ascii="Segoe UI" w:hAnsi="Segoe UI" w:cs="Segoe UI"/>
      <w:sz w:val="18"/>
      <w:szCs w:val="18"/>
    </w:rPr>
  </w:style>
  <w:style w:type="paragraph" w:styleId="ListParagraph">
    <w:name w:val="List Paragraph"/>
    <w:basedOn w:val="Normal"/>
    <w:uiPriority w:val="99"/>
    <w:qFormat/>
    <w:rsid w:val="00880090"/>
    <w:pPr>
      <w:ind w:left="720"/>
      <w:contextualSpacing/>
    </w:pPr>
  </w:style>
  <w:style w:type="character" w:styleId="CommentReference">
    <w:name w:val="annotation reference"/>
    <w:basedOn w:val="DefaultParagraphFont"/>
    <w:uiPriority w:val="99"/>
    <w:semiHidden/>
    <w:unhideWhenUsed/>
    <w:rsid w:val="00CC41BB"/>
    <w:rPr>
      <w:sz w:val="16"/>
      <w:szCs w:val="16"/>
    </w:rPr>
  </w:style>
  <w:style w:type="paragraph" w:styleId="CommentText">
    <w:name w:val="annotation text"/>
    <w:basedOn w:val="Normal"/>
    <w:link w:val="CommentTextChar"/>
    <w:uiPriority w:val="99"/>
    <w:semiHidden/>
    <w:unhideWhenUsed/>
    <w:rsid w:val="00CC41BB"/>
    <w:pPr>
      <w:spacing w:line="240" w:lineRule="auto"/>
    </w:pPr>
    <w:rPr>
      <w:sz w:val="20"/>
      <w:szCs w:val="20"/>
    </w:rPr>
  </w:style>
  <w:style w:type="character" w:customStyle="1" w:styleId="CommentTextChar">
    <w:name w:val="Comment Text Char"/>
    <w:basedOn w:val="DefaultParagraphFont"/>
    <w:link w:val="CommentText"/>
    <w:uiPriority w:val="99"/>
    <w:semiHidden/>
    <w:rsid w:val="00CC41BB"/>
    <w:rPr>
      <w:rFonts w:ascii="Verdana" w:hAnsi="Verdana" w:cs="Verdana"/>
      <w:sz w:val="20"/>
      <w:szCs w:val="20"/>
    </w:rPr>
  </w:style>
  <w:style w:type="paragraph" w:styleId="CommentSubject">
    <w:name w:val="annotation subject"/>
    <w:basedOn w:val="CommentText"/>
    <w:next w:val="CommentText"/>
    <w:link w:val="CommentSubjectChar"/>
    <w:uiPriority w:val="99"/>
    <w:semiHidden/>
    <w:unhideWhenUsed/>
    <w:rsid w:val="00CC41BB"/>
    <w:rPr>
      <w:b/>
      <w:bCs/>
    </w:rPr>
  </w:style>
  <w:style w:type="character" w:customStyle="1" w:styleId="CommentSubjectChar">
    <w:name w:val="Comment Subject Char"/>
    <w:basedOn w:val="CommentTextChar"/>
    <w:link w:val="CommentSubject"/>
    <w:uiPriority w:val="99"/>
    <w:semiHidden/>
    <w:rsid w:val="00CC41BB"/>
    <w:rPr>
      <w:rFonts w:ascii="Verdana" w:hAnsi="Verdana" w:cs="Verdana"/>
      <w:b/>
      <w:bCs/>
      <w:sz w:val="20"/>
      <w:szCs w:val="20"/>
    </w:rPr>
  </w:style>
  <w:style w:type="paragraph" w:styleId="Revision">
    <w:name w:val="Revision"/>
    <w:hidden/>
    <w:uiPriority w:val="99"/>
    <w:semiHidden/>
    <w:rsid w:val="003B5E94"/>
    <w:pPr>
      <w:spacing w:after="0" w:line="240" w:lineRule="auto"/>
    </w:pPr>
    <w:rPr>
      <w:rFonts w:ascii="Verdana" w:hAnsi="Verdana" w:cs="Verdana"/>
    </w:rPr>
  </w:style>
  <w:style w:type="paragraph" w:customStyle="1" w:styleId="clan">
    <w:name w:val="clan"/>
    <w:basedOn w:val="Normal"/>
    <w:rsid w:val="00D66E5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uto-style2">
    <w:name w:val="auto-style2"/>
    <w:basedOn w:val="Normal"/>
    <w:rsid w:val="00D66E5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4E22EE"/>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F745C7"/>
    <w:pPr>
      <w:tabs>
        <w:tab w:val="center" w:pos="4680"/>
        <w:tab w:val="right" w:pos="9360"/>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F745C7"/>
    <w:rPr>
      <w:rFonts w:ascii="Verdana" w:hAnsi="Verdana" w:cs="Verdana"/>
    </w:rPr>
  </w:style>
  <w:style w:type="character" w:styleId="PageNumber">
    <w:name w:val="page number"/>
    <w:basedOn w:val="DefaultParagraphFont"/>
    <w:uiPriority w:val="99"/>
    <w:semiHidden/>
    <w:unhideWhenUsed/>
    <w:rsid w:val="00F745C7"/>
  </w:style>
  <w:style w:type="paragraph" w:customStyle="1" w:styleId="1tekst">
    <w:name w:val="1tekst"/>
    <w:basedOn w:val="Normal"/>
    <w:rsid w:val="00174607"/>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5354575">
      <w:bodyDiv w:val="1"/>
      <w:marLeft w:val="0"/>
      <w:marRight w:val="0"/>
      <w:marTop w:val="0"/>
      <w:marBottom w:val="0"/>
      <w:divBdr>
        <w:top w:val="none" w:sz="0" w:space="0" w:color="auto"/>
        <w:left w:val="none" w:sz="0" w:space="0" w:color="auto"/>
        <w:bottom w:val="none" w:sz="0" w:space="0" w:color="auto"/>
        <w:right w:val="none" w:sz="0" w:space="0" w:color="auto"/>
      </w:divBdr>
    </w:div>
    <w:div w:id="1370959611">
      <w:bodyDiv w:val="1"/>
      <w:marLeft w:val="0"/>
      <w:marRight w:val="0"/>
      <w:marTop w:val="0"/>
      <w:marBottom w:val="0"/>
      <w:divBdr>
        <w:top w:val="none" w:sz="0" w:space="0" w:color="auto"/>
        <w:left w:val="none" w:sz="0" w:space="0" w:color="auto"/>
        <w:bottom w:val="none" w:sz="0" w:space="0" w:color="auto"/>
        <w:right w:val="none" w:sz="0" w:space="0" w:color="auto"/>
      </w:divBdr>
    </w:div>
    <w:div w:id="205488242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255DD7A-B070-4512-BCDF-1C0478AD29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3607</Words>
  <Characters>20565</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Kancelarija za IT i e-upravu</Company>
  <LinksUpToDate>false</LinksUpToDate>
  <CharactersWithSpaces>24124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Josimov</dc:creator>
  <cp:lastModifiedBy>Bojan Grgic</cp:lastModifiedBy>
  <cp:revision>2</cp:revision>
  <cp:lastPrinted>2020-03-05T08:11:00Z</cp:lastPrinted>
  <dcterms:created xsi:type="dcterms:W3CDTF">2020-03-05T14:41:00Z</dcterms:created>
  <dcterms:modified xsi:type="dcterms:W3CDTF">2020-03-05T14:41:00Z</dcterms:modified>
</cp:coreProperties>
</file>