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Default="006C333B" w:rsidP="00942B7E">
      <w:pPr>
        <w:tabs>
          <w:tab w:val="left" w:pos="1418"/>
        </w:tabs>
        <w:jc w:val="right"/>
        <w:rPr>
          <w:lang w:val="sr-Cyrl-CS"/>
        </w:rPr>
      </w:pPr>
      <w:r>
        <w:rPr>
          <w:lang w:val="sr-Cyrl-CS"/>
        </w:rPr>
        <w:t>Образац</w:t>
      </w:r>
    </w:p>
    <w:p w:rsidR="006C333B" w:rsidRPr="005B2FA6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:rsidR="000D709C" w:rsidRPr="005B2FA6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RS"/>
        </w:rPr>
      </w:pPr>
      <w:r w:rsidRPr="00DE1F90">
        <w:rPr>
          <w:b/>
          <w:sz w:val="22"/>
          <w:szCs w:val="20"/>
          <w:lang w:val="sr-Cyrl-CS"/>
        </w:rPr>
        <w:t>ПРИЈАВА ЗА ДОДЕЛУ ВАУЧЕРА ЗА СУБВЕНЦИОНИСАНО КОРИШЋЕЊЕ УСЛУГА СМЕШТАЈА У УГОСТИТЕЉСКИМ ОБЈЕКТИМА</w:t>
      </w:r>
      <w:r w:rsidR="00A4484E" w:rsidRPr="00DE1F90">
        <w:rPr>
          <w:b/>
          <w:sz w:val="22"/>
          <w:szCs w:val="20"/>
          <w:lang w:val="sr-Latn-RS"/>
        </w:rPr>
        <w:t xml:space="preserve"> </w:t>
      </w:r>
      <w:r w:rsidR="003770AE" w:rsidRPr="007E3166">
        <w:rPr>
          <w:b/>
          <w:lang w:val="sr-Cyrl-RS"/>
        </w:rPr>
        <w:t>У</w:t>
      </w:r>
      <w:r w:rsidR="00A4484E" w:rsidRPr="007E3166">
        <w:rPr>
          <w:b/>
          <w:lang w:val="sr-Latn-RS"/>
        </w:rPr>
        <w:t xml:space="preserve"> </w:t>
      </w:r>
      <w:r w:rsidR="005D5C61" w:rsidRPr="007E3166">
        <w:rPr>
          <w:b/>
          <w:lang w:val="sr-Latn-RS"/>
        </w:rPr>
        <w:t>2020</w:t>
      </w:r>
      <w:r w:rsidR="00A4484E" w:rsidRPr="007E3166">
        <w:rPr>
          <w:b/>
          <w:lang w:val="sr-Latn-RS"/>
        </w:rPr>
        <w:t>.</w:t>
      </w:r>
      <w:r w:rsidR="00A4484E" w:rsidRPr="005021B3">
        <w:rPr>
          <w:b/>
          <w:sz w:val="28"/>
          <w:szCs w:val="28"/>
          <w:lang w:val="sr-Latn-RS"/>
        </w:rPr>
        <w:t xml:space="preserve"> </w:t>
      </w:r>
      <w:r w:rsidR="00A4484E" w:rsidRPr="005021B3">
        <w:rPr>
          <w:b/>
          <w:sz w:val="28"/>
          <w:szCs w:val="28"/>
          <w:lang w:val="sr-Cyrl-RS"/>
        </w:rPr>
        <w:t>годин</w:t>
      </w:r>
      <w:r w:rsidR="003770AE" w:rsidRPr="005021B3">
        <w:rPr>
          <w:b/>
          <w:sz w:val="28"/>
          <w:szCs w:val="28"/>
          <w:lang w:val="sr-Cyrl-RS"/>
        </w:rPr>
        <w:t>и</w:t>
      </w:r>
    </w:p>
    <w:p w:rsidR="00291498" w:rsidRPr="005B2FA6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RS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5B2FA6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5B2FA6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5B2FA6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DD4FCC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B063DA">
              <w:rPr>
                <w:sz w:val="22"/>
                <w:szCs w:val="22"/>
                <w:lang w:val="sr-Cyrl-CS"/>
              </w:rPr>
              <w:t>Адреса преб</w:t>
            </w:r>
            <w:r w:rsidRPr="00B063DA">
              <w:rPr>
                <w:sz w:val="22"/>
                <w:szCs w:val="22"/>
                <w:lang w:val="sr-Cyrl-RS"/>
              </w:rPr>
              <w:t>ив</w:t>
            </w:r>
            <w:r w:rsidRPr="00B063DA">
              <w:rPr>
                <w:sz w:val="22"/>
                <w:szCs w:val="22"/>
                <w:lang w:val="sr-Cyrl-CS"/>
              </w:rPr>
              <w:t xml:space="preserve">алишта или привременог боравишта </w:t>
            </w:r>
            <w:r w:rsidR="00807216" w:rsidRPr="00B063DA">
              <w:rPr>
                <w:sz w:val="22"/>
                <w:szCs w:val="22"/>
                <w:lang w:val="sr-Cyrl-RS"/>
              </w:rPr>
              <w:t xml:space="preserve">корисника ваучера </w:t>
            </w:r>
            <w:r w:rsidRPr="00B063DA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073CB6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073CB6">
              <w:rPr>
                <w:sz w:val="22"/>
                <w:szCs w:val="22"/>
                <w:lang w:val="sr-Cyrl-CS"/>
              </w:rPr>
              <w:t>, место</w:t>
            </w:r>
            <w:r w:rsidRPr="00073CB6">
              <w:rPr>
                <w:sz w:val="22"/>
                <w:szCs w:val="22"/>
                <w:lang w:val="sr-Cyrl-CS"/>
              </w:rPr>
              <w:t>)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5B2FA6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5B2FA6" w:rsidRDefault="008E676C" w:rsidP="00015362">
            <w:pPr>
              <w:tabs>
                <w:tab w:val="left" w:pos="1418"/>
              </w:tabs>
              <w:rPr>
                <w:lang w:val="sr-Cyrl-RS"/>
              </w:rPr>
            </w:pPr>
            <w:r w:rsidRPr="00073CB6">
              <w:rPr>
                <w:sz w:val="22"/>
                <w:lang w:val="sr-Cyrl-R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073CB6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5B2FA6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5B2FA6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5B2FA6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Default="00073CB6" w:rsidP="00015362">
            <w:r w:rsidRPr="00073CB6">
              <w:rPr>
                <w:sz w:val="22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073CB6" w:rsidRDefault="00073CB6" w:rsidP="00015362">
            <w:pPr>
              <w:rPr>
                <w:sz w:val="22"/>
              </w:rPr>
            </w:pPr>
          </w:p>
        </w:tc>
      </w:tr>
      <w:tr w:rsidR="00073CB6" w:rsidRPr="005B2FA6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073CB6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073CB6">
              <w:rPr>
                <w:sz w:val="22"/>
                <w:szCs w:val="20"/>
                <w:lang w:val="sr-Cyrl-CS"/>
              </w:rPr>
              <w:t xml:space="preserve">Период </w:t>
            </w:r>
            <w:r w:rsidR="00015362">
              <w:rPr>
                <w:sz w:val="22"/>
                <w:szCs w:val="20"/>
                <w:lang w:val="sr-Cyrl-CS"/>
              </w:rPr>
              <w:t>резервације</w:t>
            </w:r>
            <w:r w:rsidRPr="00073CB6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073CB6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5B2FA6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5B2FA6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5B2FA6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3B143D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Latn-RS"/>
              </w:rPr>
              <w:t>O</w:t>
            </w:r>
            <w:r w:rsidR="00604ED6" w:rsidRPr="005B2FA6">
              <w:rPr>
                <w:sz w:val="20"/>
                <w:szCs w:val="20"/>
                <w:lang w:val="sr-Cyrl-CS"/>
              </w:rPr>
              <w:t>значити са</w:t>
            </w:r>
            <w:r w:rsidR="003B143D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5B2FA6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 w:rsidRPr="005B2FA6">
              <w:rPr>
                <w:sz w:val="20"/>
                <w:szCs w:val="20"/>
                <w:lang w:val="sr-Cyrl-RS"/>
              </w:rPr>
              <w:t>Подаци за тач</w:t>
            </w:r>
            <w:r w:rsidR="005B2FA6">
              <w:rPr>
                <w:sz w:val="20"/>
                <w:szCs w:val="20"/>
                <w:lang w:val="sr-Cyrl-RS"/>
              </w:rPr>
              <w:t xml:space="preserve">. </w:t>
            </w:r>
          </w:p>
          <w:p w:rsidR="005E4620" w:rsidRPr="005B2FA6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 w:rsidRPr="005B2FA6">
              <w:rPr>
                <w:sz w:val="20"/>
                <w:szCs w:val="20"/>
                <w:lang w:val="sr-Cyrl-RS"/>
              </w:rPr>
              <w:t>2,3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  <w:r w:rsidRPr="005B2FA6">
              <w:rPr>
                <w:sz w:val="20"/>
                <w:szCs w:val="20"/>
                <w:lang w:val="sr-Cyrl-RS"/>
              </w:rPr>
              <w:t xml:space="preserve"> и 7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604ED6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015362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Права на пензију - исплаћена </w:t>
            </w:r>
            <w:r w:rsidRPr="00C42E9D">
              <w:rPr>
                <w:rFonts w:ascii="Times New Roman" w:hAnsi="Times New Roman"/>
                <w:sz w:val="20"/>
                <w:szCs w:val="20"/>
                <w:lang w:val="sr-Cyrl-CS"/>
              </w:rPr>
              <w:t>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5B2FA6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015362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5362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15362">
              <w:rPr>
                <w:rFonts w:ascii="Times New Roman" w:hAnsi="Times New Roman"/>
                <w:sz w:val="20"/>
                <w:szCs w:val="20"/>
                <w:lang w:val="sr-Cyrl-CS"/>
              </w:rPr>
              <w:t>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42E9D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2E9D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245748" w:rsidRPr="00966F7A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966F7A">
              <w:rPr>
                <w:rFonts w:ascii="Times New Roman" w:hAnsi="Times New Roman"/>
                <w:sz w:val="20"/>
                <w:szCs w:val="20"/>
              </w:rPr>
              <w:t>езапослена лица из евиденције Националне службе за запошљавање</w:t>
            </w:r>
            <w:r w:rsidR="00756C69"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245748" w:rsidRPr="005B2FA6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245748" w:rsidRPr="005B2FA6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966F7A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6C53C9" w:rsidRPr="005B2FA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5B2FA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966F7A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6C53C9" w:rsidRPr="005B2FA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5B2FA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5B2FA6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:rsidR="00015362" w:rsidRPr="00015362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063DA">
              <w:rPr>
                <w:rFonts w:ascii="Times New Roman" w:hAnsi="Times New Roman"/>
                <w:sz w:val="20"/>
                <w:szCs w:val="20"/>
                <w:lang w:val="sr-Cyrl-RS"/>
              </w:rPr>
              <w:t>Радно ангажована лица</w:t>
            </w:r>
            <w:r w:rsidRPr="00B063DA">
              <w:rPr>
                <w:rFonts w:ascii="Times New Roman" w:hAnsi="Times New Roman"/>
                <w:sz w:val="20"/>
                <w:szCs w:val="20"/>
              </w:rPr>
              <w:t xml:space="preserve"> са примањима </w:t>
            </w:r>
            <w:r w:rsidRPr="00B063DA">
              <w:rPr>
                <w:rFonts w:ascii="Times New Roman" w:hAnsi="Times New Roman"/>
                <w:sz w:val="20"/>
                <w:szCs w:val="20"/>
                <w:lang w:val="sr-Cyrl-RS"/>
              </w:rPr>
              <w:t>која не прелазе износ од 60.000 динара нето месечно (</w:t>
            </w:r>
            <w:r w:rsidRPr="00B063DA">
              <w:rPr>
                <w:rFonts w:ascii="Times New Roman" w:hAnsi="Times New Roman"/>
                <w:sz w:val="20"/>
                <w:szCs w:val="20"/>
                <w:lang w:val="sr-Cyrl-CS"/>
              </w:rPr>
              <w:t>унети матични број послодавца и износ зараде</w:t>
            </w: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015362" w:rsidRPr="005B2FA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5B2FA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5B2FA6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:rsidR="00015362" w:rsidRPr="00966F7A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:rsidR="00015362" w:rsidRPr="005B2FA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5B2FA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5B2FA6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8E676C" w:rsidRPr="00966F7A" w:rsidRDefault="008E676C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Ратни војни инвалиди</w:t>
            </w:r>
            <w:r w:rsidR="00756C69"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цивилни инвалиди рата</w:t>
            </w: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примањима, која не прелазе износ од 60.000 динара нето месечно </w:t>
            </w:r>
          </w:p>
        </w:tc>
        <w:tc>
          <w:tcPr>
            <w:tcW w:w="1134" w:type="dxa"/>
            <w:vAlign w:val="center"/>
          </w:tcPr>
          <w:p w:rsidR="008E676C" w:rsidRPr="005B2FA6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E676C" w:rsidRPr="005B2FA6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5B2FA6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156E37" w:rsidRPr="00015362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756C69" w:rsidRPr="005B2FA6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5B2FA6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664148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756C69" w:rsidRPr="00664148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4148">
              <w:rPr>
                <w:rFonts w:ascii="Times New Roman" w:hAnsi="Times New Roman"/>
                <w:sz w:val="20"/>
                <w:szCs w:val="20"/>
                <w:lang w:val="sr-Cyrl-R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756C69" w:rsidRPr="00664148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64148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148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A40BFF">
              <w:rPr>
                <w:sz w:val="20"/>
                <w:szCs w:val="20"/>
                <w:lang w:val="sr-Cyrl-CS"/>
              </w:rPr>
            </w:r>
            <w:r w:rsidR="00A40BFF">
              <w:rPr>
                <w:sz w:val="20"/>
                <w:szCs w:val="20"/>
                <w:lang w:val="sr-Cyrl-CS"/>
              </w:rPr>
              <w:fldChar w:fldCharType="separate"/>
            </w:r>
            <w:r w:rsidRPr="00664148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664148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664148" w:rsidRDefault="001614C7" w:rsidP="006C53C9">
      <w:pPr>
        <w:tabs>
          <w:tab w:val="left" w:pos="1418"/>
        </w:tabs>
        <w:jc w:val="both"/>
        <w:rPr>
          <w:sz w:val="20"/>
          <w:szCs w:val="20"/>
          <w:lang w:val="sr-Latn-RS"/>
        </w:rPr>
      </w:pPr>
      <w:r w:rsidRPr="00664148">
        <w:rPr>
          <w:sz w:val="20"/>
          <w:szCs w:val="20"/>
          <w:lang w:val="sr-Cyrl-CS"/>
        </w:rPr>
        <w:t>У складу са чл.</w:t>
      </w:r>
      <w:r w:rsidR="00604ED6" w:rsidRPr="00664148">
        <w:rPr>
          <w:sz w:val="20"/>
          <w:szCs w:val="20"/>
          <w:lang w:val="sr-Cyrl-CS"/>
        </w:rPr>
        <w:t xml:space="preserve"> </w:t>
      </w:r>
      <w:r w:rsidR="005D0118" w:rsidRPr="00664148">
        <w:rPr>
          <w:sz w:val="20"/>
          <w:szCs w:val="20"/>
          <w:lang w:val="sr-Cyrl-CS"/>
        </w:rPr>
        <w:t>15.</w:t>
      </w:r>
      <w:r w:rsidR="005D0118" w:rsidRPr="00664148">
        <w:rPr>
          <w:sz w:val="20"/>
          <w:szCs w:val="20"/>
          <w:lang w:val="en-US"/>
        </w:rPr>
        <w:t xml:space="preserve"> </w:t>
      </w:r>
      <w:r w:rsidR="005D0118" w:rsidRPr="00664148">
        <w:rPr>
          <w:sz w:val="20"/>
          <w:szCs w:val="20"/>
          <w:lang w:val="sr-Cyrl-RS"/>
        </w:rPr>
        <w:t>и 16.</w:t>
      </w:r>
      <w:r w:rsidR="005D0118" w:rsidRPr="00664148">
        <w:rPr>
          <w:sz w:val="20"/>
          <w:szCs w:val="20"/>
          <w:lang w:val="sr-Cyrl-CS"/>
        </w:rPr>
        <w:t xml:space="preserve"> Закона о заштити података о личности („</w:t>
      </w:r>
      <w:r w:rsidR="006C333B">
        <w:rPr>
          <w:sz w:val="20"/>
          <w:szCs w:val="20"/>
          <w:lang w:val="sr-Cyrl-CS"/>
        </w:rPr>
        <w:t>Службени гласник РС”, број 87/</w:t>
      </w:r>
      <w:r w:rsidR="005D0118" w:rsidRPr="00664148">
        <w:rPr>
          <w:sz w:val="20"/>
          <w:szCs w:val="20"/>
          <w:lang w:val="sr-Cyrl-CS"/>
        </w:rPr>
        <w:t>18),</w:t>
      </w:r>
      <w:r w:rsidR="00E60C15" w:rsidRPr="00664148">
        <w:rPr>
          <w:sz w:val="20"/>
          <w:szCs w:val="20"/>
          <w:lang w:val="sr-Latn-RS"/>
        </w:rPr>
        <w:t xml:space="preserve"> </w:t>
      </w:r>
      <w:r w:rsidR="00604ED6" w:rsidRPr="00664148">
        <w:rPr>
          <w:sz w:val="20"/>
          <w:szCs w:val="20"/>
          <w:lang w:val="sr-Cyrl-CS"/>
        </w:rPr>
        <w:t>ја,</w:t>
      </w:r>
      <w:r w:rsidR="00E60C15" w:rsidRPr="00664148">
        <w:rPr>
          <w:sz w:val="20"/>
          <w:szCs w:val="20"/>
          <w:lang w:val="sr-Latn-RS"/>
        </w:rPr>
        <w:t xml:space="preserve"> </w:t>
      </w:r>
    </w:p>
    <w:p w:rsidR="00C06F08" w:rsidRPr="005B2FA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Latn-RS"/>
        </w:rPr>
      </w:pPr>
      <w:r w:rsidRPr="00664148">
        <w:rPr>
          <w:b/>
          <w:sz w:val="22"/>
          <w:szCs w:val="22"/>
          <w:lang w:val="sr-Cyrl-CS"/>
        </w:rPr>
        <w:t>_______________________________________</w:t>
      </w:r>
      <w:r w:rsidR="00C06F08" w:rsidRPr="00664148">
        <w:rPr>
          <w:b/>
          <w:sz w:val="22"/>
          <w:szCs w:val="22"/>
          <w:lang w:val="sr-Latn-RS"/>
        </w:rPr>
        <w:t>_________</w:t>
      </w:r>
    </w:p>
    <w:p w:rsidR="00C06F08" w:rsidRPr="005B2FA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5B2FA6">
        <w:rPr>
          <w:b/>
          <w:i/>
          <w:sz w:val="22"/>
          <w:szCs w:val="22"/>
          <w:lang w:val="sr-Cyrl-CS"/>
        </w:rPr>
        <w:t>(унети име</w:t>
      </w:r>
      <w:r w:rsidR="00015362">
        <w:rPr>
          <w:b/>
          <w:i/>
          <w:sz w:val="22"/>
          <w:szCs w:val="22"/>
          <w:lang w:val="sr-Cyrl-CS"/>
        </w:rPr>
        <w:t xml:space="preserve"> и</w:t>
      </w:r>
      <w:r w:rsidRPr="005B2FA6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5B2FA6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5B2FA6">
        <w:rPr>
          <w:sz w:val="20"/>
          <w:szCs w:val="20"/>
          <w:lang w:val="sr-Cyrl-CS"/>
        </w:rPr>
        <w:t xml:space="preserve">дајем пристанак да </w:t>
      </w:r>
      <w:r w:rsidR="00BA789B" w:rsidRPr="005B2FA6">
        <w:rPr>
          <w:sz w:val="20"/>
          <w:szCs w:val="20"/>
          <w:lang w:val="sr-Cyrl-R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5B2FA6">
        <w:rPr>
          <w:sz w:val="20"/>
          <w:szCs w:val="20"/>
          <w:lang w:val="sr-Cyrl-CS"/>
        </w:rPr>
        <w:t xml:space="preserve"> </w:t>
      </w:r>
      <w:r w:rsidR="00BA789B" w:rsidRPr="005B2FA6">
        <w:rPr>
          <w:sz w:val="20"/>
          <w:szCs w:val="20"/>
          <w:lang w:val="sr-Cyrl-CS"/>
        </w:rPr>
        <w:t xml:space="preserve">ЈП „Пошта </w:t>
      </w:r>
      <w:r w:rsidR="00BA789B" w:rsidRPr="00015362">
        <w:rPr>
          <w:sz w:val="20"/>
          <w:szCs w:val="20"/>
          <w:lang w:val="sr-Cyrl-CS"/>
        </w:rPr>
        <w:t>Србије</w:t>
      </w:r>
      <w:r w:rsidR="003770AE">
        <w:rPr>
          <w:sz w:val="20"/>
          <w:szCs w:val="20"/>
          <w:lang w:val="sr-Cyrl-CS"/>
        </w:rPr>
        <w:t>ˮ</w:t>
      </w:r>
      <w:r w:rsidR="00BA789B" w:rsidRPr="00015362">
        <w:rPr>
          <w:sz w:val="20"/>
          <w:szCs w:val="20"/>
          <w:lang w:val="sr-Cyrl-CS"/>
        </w:rPr>
        <w:t>,</w:t>
      </w:r>
      <w:r w:rsidR="007610AF" w:rsidRPr="00015362">
        <w:rPr>
          <w:sz w:val="20"/>
          <w:szCs w:val="20"/>
          <w:lang w:val="sr-Latn-RS"/>
        </w:rPr>
        <w:t xml:space="preserve"> </w:t>
      </w:r>
      <w:r w:rsidR="007610AF" w:rsidRPr="00015362">
        <w:rPr>
          <w:sz w:val="20"/>
          <w:szCs w:val="20"/>
          <w:lang w:val="sr-Cyrl-RS"/>
        </w:rPr>
        <w:t>Београд,</w:t>
      </w:r>
      <w:r w:rsidR="00BA789B" w:rsidRPr="00015362">
        <w:rPr>
          <w:sz w:val="20"/>
          <w:szCs w:val="20"/>
          <w:lang w:val="sr-Cyrl-CS"/>
        </w:rPr>
        <w:t xml:space="preserve"> као и  </w:t>
      </w:r>
      <w:r w:rsidR="00BA789B" w:rsidRPr="005B2FA6">
        <w:rPr>
          <w:sz w:val="20"/>
          <w:szCs w:val="20"/>
          <w:lang w:val="sr-Cyrl-CS"/>
        </w:rPr>
        <w:t>пружаоци услуга смештаја, користе</w:t>
      </w:r>
      <w:r w:rsidR="00A43930" w:rsidRPr="005B2FA6">
        <w:rPr>
          <w:sz w:val="20"/>
          <w:szCs w:val="20"/>
          <w:lang w:val="sr-Cyrl-CS"/>
        </w:rPr>
        <w:t xml:space="preserve"> и</w:t>
      </w:r>
      <w:r w:rsidR="00BA789B" w:rsidRPr="005B2FA6">
        <w:rPr>
          <w:sz w:val="20"/>
          <w:szCs w:val="20"/>
          <w:lang w:val="sr-Cyrl-CS"/>
        </w:rPr>
        <w:t xml:space="preserve"> учине</w:t>
      </w:r>
      <w:r w:rsidRPr="005B2FA6">
        <w:rPr>
          <w:sz w:val="20"/>
          <w:szCs w:val="20"/>
          <w:lang w:val="sr-Cyrl-CS"/>
        </w:rPr>
        <w:t xml:space="preserve"> доступним</w:t>
      </w:r>
      <w:r w:rsidR="00B57611" w:rsidRPr="005B2FA6">
        <w:rPr>
          <w:sz w:val="20"/>
          <w:szCs w:val="20"/>
          <w:lang w:val="sr-Cyrl-RS"/>
        </w:rPr>
        <w:t xml:space="preserve"> </w:t>
      </w:r>
      <w:r w:rsidRPr="005B2FA6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5B2FA6">
        <w:rPr>
          <w:sz w:val="20"/>
          <w:szCs w:val="20"/>
          <w:lang w:val="sr-Cyrl-CS"/>
        </w:rPr>
        <w:t xml:space="preserve"> </w:t>
      </w:r>
      <w:r w:rsidRPr="005B2FA6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5B2FA6">
        <w:rPr>
          <w:sz w:val="20"/>
          <w:szCs w:val="20"/>
          <w:lang w:val="sr-Cyrl-CS"/>
        </w:rPr>
        <w:t>.</w:t>
      </w:r>
    </w:p>
    <w:p w:rsidR="00D90A95" w:rsidRPr="005B2FA6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5B2FA6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Tr="003B143D">
        <w:trPr>
          <w:trHeight w:val="1210"/>
        </w:trPr>
        <w:tc>
          <w:tcPr>
            <w:tcW w:w="4927" w:type="dxa"/>
          </w:tcPr>
          <w:p w:rsidR="00C42E9D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У _________________</w:t>
            </w:r>
            <w:r w:rsidRPr="005B2FA6">
              <w:rPr>
                <w:sz w:val="22"/>
                <w:szCs w:val="22"/>
                <w:lang w:val="sr-Cyrl-CS"/>
              </w:rPr>
              <w:tab/>
            </w:r>
          </w:p>
          <w:p w:rsidR="003B143D" w:rsidRPr="005B2FA6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3B143D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Датум:____________</w:t>
            </w:r>
            <w:r w:rsidRPr="005B2FA6">
              <w:rPr>
                <w:sz w:val="22"/>
                <w:szCs w:val="22"/>
                <w:lang w:val="sr-Latn-RS"/>
              </w:rPr>
              <w:t>_</w:t>
            </w:r>
            <w:r w:rsidRPr="005B2FA6">
              <w:rPr>
                <w:sz w:val="22"/>
                <w:szCs w:val="22"/>
                <w:lang w:val="sr-Cyrl-CS"/>
              </w:rPr>
              <w:t xml:space="preserve">   </w:t>
            </w:r>
          </w:p>
        </w:tc>
        <w:tc>
          <w:tcPr>
            <w:tcW w:w="4927" w:type="dxa"/>
          </w:tcPr>
          <w:p w:rsidR="00C42E9D" w:rsidRPr="003B143D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3B143D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5B2FA6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____</w:t>
            </w:r>
            <w:r>
              <w:rPr>
                <w:sz w:val="22"/>
                <w:szCs w:val="22"/>
                <w:lang w:val="sr-Latn-RS"/>
              </w:rPr>
              <w:t>_</w:t>
            </w:r>
            <w:r w:rsidRPr="005B2FA6">
              <w:rPr>
                <w:sz w:val="22"/>
                <w:szCs w:val="22"/>
                <w:lang w:val="sr-Latn-RS"/>
              </w:rPr>
              <w:t>________</w:t>
            </w:r>
            <w:r>
              <w:rPr>
                <w:sz w:val="22"/>
                <w:szCs w:val="22"/>
                <w:lang w:val="sr-Latn-RS"/>
              </w:rPr>
              <w:t>________________________</w:t>
            </w:r>
          </w:p>
          <w:p w:rsidR="00C42E9D" w:rsidRPr="00C42E9D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(лично или</w:t>
            </w:r>
            <w:r w:rsidRPr="005B2FA6">
              <w:rPr>
                <w:sz w:val="22"/>
                <w:szCs w:val="22"/>
                <w:lang w:val="sr-Latn-RS"/>
              </w:rPr>
              <w:t xml:space="preserve"> </w:t>
            </w:r>
            <w:r w:rsidRPr="005B2FA6">
              <w:rPr>
                <w:sz w:val="22"/>
                <w:szCs w:val="22"/>
                <w:lang w:val="sr-Cyrl-CS"/>
              </w:rPr>
              <w:t>друго лице)</w:t>
            </w:r>
          </w:p>
        </w:tc>
      </w:tr>
    </w:tbl>
    <w:p w:rsidR="008C53BD" w:rsidRPr="003B143D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Latn-RS"/>
        </w:rPr>
      </w:pPr>
      <w:r w:rsidRPr="003B143D">
        <w:rPr>
          <w:b/>
          <w:sz w:val="20"/>
          <w:szCs w:val="20"/>
          <w:lang w:val="sr-Cyrl-RS"/>
        </w:rPr>
        <w:t>Пријава се подноси ЛИЧНО, осим за лица из тач. 5, 6, 8</w:t>
      </w:r>
      <w:r w:rsidRPr="003B143D">
        <w:rPr>
          <w:b/>
          <w:sz w:val="20"/>
          <w:szCs w:val="20"/>
          <w:lang w:val="sr-Latn-RS"/>
        </w:rPr>
        <w:t>.</w:t>
      </w:r>
      <w:r w:rsidRPr="003B143D">
        <w:rPr>
          <w:b/>
          <w:sz w:val="20"/>
          <w:szCs w:val="20"/>
          <w:lang w:val="sr-Cyrl-RS"/>
        </w:rPr>
        <w:t xml:space="preserve"> и 9</w:t>
      </w:r>
      <w:r w:rsidRPr="003B143D">
        <w:rPr>
          <w:b/>
          <w:sz w:val="20"/>
          <w:szCs w:val="20"/>
          <w:lang w:val="sr-Latn-RS"/>
        </w:rPr>
        <w:t>.</w:t>
      </w:r>
      <w:r w:rsidRPr="003B143D">
        <w:rPr>
          <w:b/>
          <w:sz w:val="20"/>
          <w:szCs w:val="20"/>
          <w:lang w:val="sr-Cyrl-RS"/>
        </w:rPr>
        <w:t xml:space="preserve"> ове пријаве</w:t>
      </w:r>
      <w:r w:rsidRPr="003B143D">
        <w:rPr>
          <w:b/>
          <w:sz w:val="20"/>
          <w:szCs w:val="20"/>
          <w:lang w:val="sr-Latn-RS"/>
        </w:rPr>
        <w:t xml:space="preserve">, </w:t>
      </w:r>
      <w:r w:rsidR="00AE0A04" w:rsidRPr="003B143D">
        <w:rPr>
          <w:b/>
          <w:sz w:val="20"/>
          <w:szCs w:val="20"/>
          <w:lang w:val="sr-Cyrl-RS"/>
        </w:rPr>
        <w:t xml:space="preserve">за која </w:t>
      </w:r>
      <w:r w:rsidRPr="003B143D">
        <w:rPr>
          <w:b/>
          <w:sz w:val="20"/>
          <w:szCs w:val="20"/>
          <w:lang w:val="sr-Cyrl-RS"/>
        </w:rPr>
        <w:t>може поднети друго лице.</w:t>
      </w:r>
    </w:p>
    <w:p w:rsidR="00BC3F78" w:rsidRPr="003B143D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RS"/>
        </w:rPr>
      </w:pPr>
      <w:r w:rsidRPr="003B143D">
        <w:rPr>
          <w:b/>
          <w:sz w:val="20"/>
          <w:szCs w:val="20"/>
          <w:lang w:val="en-US"/>
        </w:rPr>
        <w:t>З</w:t>
      </w:r>
      <w:r w:rsidR="00BC3F78" w:rsidRPr="003B143D">
        <w:rPr>
          <w:b/>
          <w:sz w:val="20"/>
          <w:szCs w:val="20"/>
          <w:lang w:val="sr-Cyrl-RS"/>
        </w:rPr>
        <w:t xml:space="preserve">а малолетно или пословно неспособно лице које испуњава услов из члана 4. </w:t>
      </w:r>
      <w:r w:rsidR="00752CA5">
        <w:rPr>
          <w:b/>
          <w:sz w:val="20"/>
          <w:szCs w:val="20"/>
          <w:lang w:val="sr-Cyrl-RS"/>
        </w:rPr>
        <w:t>У</w:t>
      </w:r>
      <w:r w:rsidR="00BC3F78" w:rsidRPr="003B143D">
        <w:rPr>
          <w:b/>
          <w:sz w:val="20"/>
          <w:szCs w:val="20"/>
          <w:lang w:val="sr-Cyrl-RS"/>
        </w:rPr>
        <w:t>редбе, пријаву подноси законски за</w:t>
      </w:r>
      <w:r w:rsidR="00B57611" w:rsidRPr="003B143D">
        <w:rPr>
          <w:b/>
          <w:sz w:val="20"/>
          <w:szCs w:val="20"/>
          <w:lang w:val="sr-Cyrl-RS"/>
        </w:rPr>
        <w:t>ступник (родитељ или старатељ).</w:t>
      </w:r>
    </w:p>
    <w:sectPr w:rsidR="00BC3F78" w:rsidRPr="003B143D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BFF" w:rsidRDefault="00A40BFF">
      <w:r>
        <w:separator/>
      </w:r>
    </w:p>
  </w:endnote>
  <w:endnote w:type="continuationSeparator" w:id="0">
    <w:p w:rsidR="00A40BFF" w:rsidRDefault="00A4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BFF" w:rsidRDefault="00A40BFF">
      <w:r>
        <w:separator/>
      </w:r>
    </w:p>
  </w:footnote>
  <w:footnote w:type="continuationSeparator" w:id="0">
    <w:p w:rsidR="00A40BFF" w:rsidRDefault="00A40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2383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2F3D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610F"/>
    <w:rsid w:val="003C6F3C"/>
    <w:rsid w:val="003E14F7"/>
    <w:rsid w:val="003E3894"/>
    <w:rsid w:val="003E476F"/>
    <w:rsid w:val="003E64BB"/>
    <w:rsid w:val="003E7D32"/>
    <w:rsid w:val="003F4FDF"/>
    <w:rsid w:val="00402D7F"/>
    <w:rsid w:val="0041016A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63C9"/>
    <w:rsid w:val="004D6AC5"/>
    <w:rsid w:val="004E3657"/>
    <w:rsid w:val="004E637D"/>
    <w:rsid w:val="004E6C1A"/>
    <w:rsid w:val="004E787C"/>
    <w:rsid w:val="004F23A8"/>
    <w:rsid w:val="004F4D2B"/>
    <w:rsid w:val="005021B3"/>
    <w:rsid w:val="005046C2"/>
    <w:rsid w:val="005113C0"/>
    <w:rsid w:val="00511EBD"/>
    <w:rsid w:val="00512085"/>
    <w:rsid w:val="00517B0E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2644"/>
    <w:rsid w:val="006E6FEC"/>
    <w:rsid w:val="006F5DCE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166"/>
    <w:rsid w:val="007E3352"/>
    <w:rsid w:val="007F4025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A00A9E"/>
    <w:rsid w:val="00A068FC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BFF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70B24"/>
    <w:rsid w:val="00C7202E"/>
    <w:rsid w:val="00C77719"/>
    <w:rsid w:val="00C82DD0"/>
    <w:rsid w:val="00C86F68"/>
    <w:rsid w:val="00CA2A82"/>
    <w:rsid w:val="00CA31E3"/>
    <w:rsid w:val="00CA56E4"/>
    <w:rsid w:val="00CA7A2E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437F7"/>
    <w:rsid w:val="00D442C0"/>
    <w:rsid w:val="00D5004B"/>
    <w:rsid w:val="00D50109"/>
    <w:rsid w:val="00D50B85"/>
    <w:rsid w:val="00D5446A"/>
    <w:rsid w:val="00D55CC1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DF7650"/>
    <w:rsid w:val="00E1007F"/>
    <w:rsid w:val="00E166D2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D67C2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3FA8-A5EF-49FE-8689-017FB4C7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3</cp:revision>
  <cp:lastPrinted>2019-12-20T13:28:00Z</cp:lastPrinted>
  <dcterms:created xsi:type="dcterms:W3CDTF">2019-12-20T13:24:00Z</dcterms:created>
  <dcterms:modified xsi:type="dcterms:W3CDTF">2019-12-20T13:31:00Z</dcterms:modified>
</cp:coreProperties>
</file>