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3C70" w14:textId="77777777" w:rsidR="000113F3" w:rsidRDefault="000113F3" w:rsidP="000D177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043B94" w14:textId="77777777" w:rsidR="00667C0E" w:rsidRPr="00DF24C3" w:rsidRDefault="00AE45B8" w:rsidP="000D1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24C3">
        <w:rPr>
          <w:rFonts w:ascii="Times New Roman" w:hAnsi="Times New Roman" w:cs="Times New Roman"/>
          <w:sz w:val="24"/>
          <w:szCs w:val="24"/>
        </w:rPr>
        <w:t>На основу члана 248. Царинског зак</w:t>
      </w:r>
      <w:r w:rsidR="009842EC">
        <w:rPr>
          <w:rFonts w:ascii="Times New Roman" w:hAnsi="Times New Roman" w:cs="Times New Roman"/>
          <w:sz w:val="24"/>
          <w:szCs w:val="24"/>
        </w:rPr>
        <w:t>она („Службени гласник РС”, бр.</w:t>
      </w:r>
      <w:r w:rsidRPr="00DF24C3">
        <w:rPr>
          <w:rFonts w:ascii="Times New Roman" w:hAnsi="Times New Roman" w:cs="Times New Roman"/>
          <w:sz w:val="24"/>
          <w:szCs w:val="24"/>
        </w:rPr>
        <w:t xml:space="preserve"> 95/18</w:t>
      </w:r>
      <w:r w:rsidR="00DF24C3" w:rsidRPr="00DF24C3">
        <w:rPr>
          <w:rFonts w:ascii="Times New Roman" w:hAnsi="Times New Roman" w:cs="Times New Roman"/>
          <w:sz w:val="24"/>
          <w:szCs w:val="24"/>
        </w:rPr>
        <w:t xml:space="preserve">, </w:t>
      </w:r>
      <w:r w:rsidR="00DF24C3" w:rsidRPr="00DF24C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91/19</w:t>
      </w:r>
      <w:r w:rsidR="001C0AE9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- </w:t>
      </w:r>
      <w:r w:rsidR="00DF24C3" w:rsidRPr="00DF24C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др. закон, 144/20, 118/21</w:t>
      </w:r>
      <w:r w:rsidR="00EF395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EF395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</w:t>
      </w:r>
      <w:r w:rsidR="00DF24C3" w:rsidRPr="00DF24C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138/22</w:t>
      </w:r>
      <w:r w:rsidRPr="00DF24C3">
        <w:rPr>
          <w:rFonts w:ascii="Times New Roman" w:hAnsi="Times New Roman" w:cs="Times New Roman"/>
          <w:sz w:val="24"/>
          <w:szCs w:val="24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A6E5AA9" w14:textId="77777777" w:rsidR="00B9746F" w:rsidRPr="00DF24C3" w:rsidRDefault="00B9746F" w:rsidP="000D1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8BA39" w14:textId="77777777" w:rsidR="00DF24C3" w:rsidRPr="00DF24C3" w:rsidRDefault="00AE45B8" w:rsidP="000D1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24C3">
        <w:rPr>
          <w:rFonts w:ascii="Times New Roman" w:hAnsi="Times New Roman" w:cs="Times New Roman"/>
          <w:sz w:val="24"/>
          <w:szCs w:val="24"/>
        </w:rPr>
        <w:t>Владa доноси</w:t>
      </w:r>
    </w:p>
    <w:p w14:paraId="7C2CDDDB" w14:textId="77777777" w:rsidR="00C72314" w:rsidRPr="00FD49DB" w:rsidRDefault="00C72314" w:rsidP="000D177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0480524" w14:textId="77777777" w:rsidR="00B23C46" w:rsidRPr="007E3028" w:rsidRDefault="000D1778" w:rsidP="000D17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3028">
        <w:rPr>
          <w:rFonts w:ascii="Times New Roman" w:hAnsi="Times New Roman" w:cs="Times New Roman"/>
          <w:sz w:val="24"/>
          <w:szCs w:val="24"/>
        </w:rPr>
        <w:t>УРЕДБУ</w:t>
      </w:r>
      <w:r w:rsidRPr="007E30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5FA31EF" w14:textId="77777777" w:rsidR="00667C0E" w:rsidRPr="000D1778" w:rsidRDefault="000D1778" w:rsidP="000D17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3028">
        <w:rPr>
          <w:rFonts w:ascii="Times New Roman" w:hAnsi="Times New Roman" w:cs="Times New Roman"/>
          <w:sz w:val="24"/>
          <w:szCs w:val="24"/>
          <w:lang w:val="sr-Cyrl-RS"/>
        </w:rPr>
        <w:t xml:space="preserve">О ДОПУНИ УРЕДБЕ </w:t>
      </w:r>
      <w:r w:rsidRPr="007E3028">
        <w:rPr>
          <w:rFonts w:ascii="Times New Roman" w:hAnsi="Times New Roman" w:cs="Times New Roman"/>
          <w:sz w:val="24"/>
          <w:szCs w:val="24"/>
        </w:rPr>
        <w:t>О ЦАРИНСКИМ ПОВЛАСТИЦАМА</w:t>
      </w:r>
    </w:p>
    <w:p w14:paraId="2A5A8155" w14:textId="77777777" w:rsidR="00C72314" w:rsidRDefault="00C72314" w:rsidP="000D17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D2055BF" w14:textId="77777777" w:rsidR="000D1778" w:rsidRPr="007E3028" w:rsidRDefault="000D1778" w:rsidP="000D17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865F40" w14:textId="77777777" w:rsidR="00C72314" w:rsidRPr="000D1778" w:rsidRDefault="00C72314" w:rsidP="000D1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3028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лан 1.</w:t>
      </w:r>
    </w:p>
    <w:p w14:paraId="1A00CC3B" w14:textId="77777777" w:rsidR="00563403" w:rsidRPr="007E3028" w:rsidRDefault="00C72314" w:rsidP="000D1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Уредби </w:t>
      </w:r>
      <w:r w:rsidRPr="007E302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 </w:t>
      </w:r>
      <w:r w:rsidR="007E23BE" w:rsidRPr="007E302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царинским повластицама</w:t>
      </w: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(„Службени гласник РС”, бр</w:t>
      </w:r>
      <w:r w:rsidR="00A85BB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3403" w:rsidRPr="007E3028">
        <w:rPr>
          <w:rFonts w:ascii="Times New Roman" w:eastAsia="Times New Roman" w:hAnsi="Times New Roman" w:cs="Times New Roman"/>
          <w:sz w:val="24"/>
          <w:szCs w:val="24"/>
          <w:lang w:val="sr-Latn-RS"/>
        </w:rPr>
        <w:t>38/</w:t>
      </w:r>
      <w:r w:rsidR="007E23BE" w:rsidRPr="007E3028">
        <w:rPr>
          <w:rFonts w:ascii="Times New Roman" w:eastAsia="Times New Roman" w:hAnsi="Times New Roman" w:cs="Times New Roman"/>
          <w:sz w:val="24"/>
          <w:szCs w:val="24"/>
          <w:lang w:val="sr-Latn-RS"/>
        </w:rPr>
        <w:t>19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86/19</w:t>
      </w: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="006549C2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C53F5" w:rsidRPr="007E3028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63403" w:rsidRPr="007E3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члан</w:t>
      </w:r>
      <w:r w:rsidR="00DC53F5" w:rsidRPr="007E302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sr-Cyrl-RS"/>
        </w:rPr>
        <w:t>26</w:t>
      </w:r>
      <w:r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0D17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у тачки 1) 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 речи: </w:t>
      </w:r>
      <w:r w:rsidR="00A85BB6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чија</w:t>
      </w:r>
      <w:r w:rsidR="00A85BB6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додаје се реч: </w:t>
      </w:r>
      <w:r w:rsidR="00A85BB6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стварна</w:t>
      </w:r>
      <w:r w:rsidR="00A85BB6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7E3028" w:rsidRPr="007E302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BA7ACD5" w14:textId="77777777" w:rsidR="00563403" w:rsidRPr="00FD49DB" w:rsidRDefault="00563403" w:rsidP="000D1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5A9E2019" w14:textId="77777777" w:rsidR="00C72314" w:rsidRPr="000D1778" w:rsidRDefault="00C72314" w:rsidP="000D1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</w:pPr>
      <w:bookmarkStart w:id="0" w:name="clan_2"/>
      <w:bookmarkStart w:id="1" w:name="_Toc221017658"/>
      <w:bookmarkEnd w:id="0"/>
      <w:r w:rsidRPr="00A85BB6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Члан </w:t>
      </w:r>
      <w:r w:rsidRPr="00A85BB6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2</w:t>
      </w:r>
      <w:r w:rsidRPr="00A85BB6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  <w:bookmarkEnd w:id="1"/>
    </w:p>
    <w:p w14:paraId="7F424C2D" w14:textId="77777777" w:rsidR="00C72314" w:rsidRPr="00A85BB6" w:rsidRDefault="00C72314" w:rsidP="000D17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2D71462C" w14:textId="77777777" w:rsidR="00C72314" w:rsidRPr="00A85BB6" w:rsidRDefault="00C72314" w:rsidP="000D177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D9DC825" w14:textId="77777777" w:rsidR="00C72314" w:rsidRPr="00A85BB6" w:rsidRDefault="00C72314" w:rsidP="000D177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7B050D4" w14:textId="6F1BF0B1" w:rsidR="00F055AE" w:rsidRPr="00F055AE" w:rsidRDefault="00F055AE" w:rsidP="00F055AE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5AE">
        <w:rPr>
          <w:rFonts w:ascii="Times New Roman" w:eastAsia="Times New Roman" w:hAnsi="Times New Roman" w:cs="Times New Roman"/>
          <w:sz w:val="24"/>
          <w:szCs w:val="24"/>
          <w:lang w:val="ru-RU"/>
        </w:rPr>
        <w:t>05 Број:</w:t>
      </w:r>
      <w:r w:rsidRPr="00F055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F055AE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12663</w:t>
      </w:r>
      <w:r w:rsidRPr="00F055AE">
        <w:rPr>
          <w:rFonts w:ascii="Times New Roman" w:eastAsia="Times New Roman" w:hAnsi="Times New Roman" w:cs="Times New Roman"/>
          <w:sz w:val="24"/>
          <w:szCs w:val="24"/>
        </w:rPr>
        <w:t>/2025</w:t>
      </w:r>
    </w:p>
    <w:p w14:paraId="1DDB3264" w14:textId="5219B90B" w:rsidR="000D1778" w:rsidRPr="00A85BB6" w:rsidRDefault="00F055AE" w:rsidP="00F055AE">
      <w:pPr>
        <w:tabs>
          <w:tab w:val="left" w:pos="0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055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</w:t>
      </w:r>
      <w:r w:rsidRPr="00F055AE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F055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055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новембра </w:t>
      </w:r>
      <w:r w:rsidRPr="00F055AE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F055AE">
        <w:rPr>
          <w:rFonts w:ascii="Times New Roman" w:eastAsia="Times New Roman" w:hAnsi="Times New Roman" w:cs="Times New Roman"/>
          <w:sz w:val="24"/>
          <w:szCs w:val="24"/>
          <w:lang w:val="sr-Cyrl-RS"/>
        </w:rPr>
        <w:t>25</w:t>
      </w:r>
      <w:r w:rsidRPr="00F055AE">
        <w:rPr>
          <w:rFonts w:ascii="Times New Roman" w:eastAsia="Times New Roman" w:hAnsi="Times New Roman" w:cs="Times New Roman"/>
          <w:sz w:val="24"/>
          <w:szCs w:val="24"/>
          <w:lang w:val="ru-RU"/>
        </w:rPr>
        <w:t>. године</w:t>
      </w:r>
    </w:p>
    <w:p w14:paraId="7D28EA49" w14:textId="77777777" w:rsidR="00C72314" w:rsidRPr="00A85BB6" w:rsidRDefault="00C72314" w:rsidP="000D1778">
      <w:pPr>
        <w:tabs>
          <w:tab w:val="left" w:pos="720"/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0D17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0D17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0D17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0D17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</w:p>
    <w:p w14:paraId="25B0E90F" w14:textId="77777777" w:rsidR="000D1778" w:rsidRDefault="00C72314" w:rsidP="000D1778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</w:t>
      </w:r>
    </w:p>
    <w:p w14:paraId="0EE9A5B7" w14:textId="77777777" w:rsidR="000D1778" w:rsidRDefault="000D1778" w:rsidP="000D1778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8718F9" w14:textId="65FD7665" w:rsidR="00C72314" w:rsidRDefault="000D1778" w:rsidP="000D1778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</w:t>
      </w:r>
      <w:r w:rsidR="00C72314" w:rsidRPr="00A85BB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  <w:r w:rsidR="00C72314" w:rsidRPr="00A85B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7B3E086" w14:textId="5AB95ABB" w:rsidR="00F055AE" w:rsidRDefault="00F055AE" w:rsidP="000D1778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DAA0E9" w14:textId="2FDCFB23" w:rsidR="00F055AE" w:rsidRPr="00A85BB6" w:rsidRDefault="00F055AE" w:rsidP="000D1778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F055AE">
        <w:rPr>
          <w:rFonts w:ascii="Times New Roman" w:eastAsia="Times New Roman" w:hAnsi="Times New Roman" w:cs="Times New Roman"/>
          <w:sz w:val="24"/>
          <w:szCs w:val="24"/>
          <w:lang w:val="ru-RU"/>
        </w:rPr>
        <w:t>проф. др Ђуро Мацут, с.р.</w:t>
      </w:r>
    </w:p>
    <w:p w14:paraId="3DD5EAD7" w14:textId="77777777" w:rsidR="00667C0E" w:rsidRPr="00A85BB6" w:rsidRDefault="00667C0E" w:rsidP="000D17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F008A" w14:textId="77777777" w:rsidR="001E3838" w:rsidRDefault="001E3838" w:rsidP="00C72314">
      <w:pPr>
        <w:rPr>
          <w:rFonts w:ascii="Times New Roman" w:hAnsi="Times New Roman" w:cs="Times New Roman"/>
          <w:sz w:val="24"/>
          <w:szCs w:val="24"/>
        </w:rPr>
      </w:pPr>
    </w:p>
    <w:p w14:paraId="38E47E15" w14:textId="77777777" w:rsidR="003631DC" w:rsidRDefault="003631DC" w:rsidP="00C72314">
      <w:pPr>
        <w:rPr>
          <w:rFonts w:ascii="Times New Roman" w:hAnsi="Times New Roman" w:cs="Times New Roman"/>
          <w:sz w:val="24"/>
          <w:szCs w:val="24"/>
        </w:rPr>
      </w:pPr>
    </w:p>
    <w:p w14:paraId="30C5BE33" w14:textId="77777777" w:rsidR="003631DC" w:rsidRDefault="003631DC" w:rsidP="00C72314">
      <w:pPr>
        <w:rPr>
          <w:rFonts w:ascii="Times New Roman" w:hAnsi="Times New Roman" w:cs="Times New Roman"/>
          <w:sz w:val="24"/>
          <w:szCs w:val="24"/>
        </w:rPr>
      </w:pPr>
    </w:p>
    <w:p w14:paraId="2D1E8AD0" w14:textId="77777777" w:rsidR="003631DC" w:rsidRDefault="003631DC" w:rsidP="00C72314">
      <w:pPr>
        <w:rPr>
          <w:rFonts w:ascii="Times New Roman" w:hAnsi="Times New Roman" w:cs="Times New Roman"/>
          <w:sz w:val="24"/>
          <w:szCs w:val="24"/>
        </w:rPr>
      </w:pPr>
    </w:p>
    <w:p w14:paraId="07C010B4" w14:textId="77777777" w:rsidR="003631DC" w:rsidRDefault="003631DC" w:rsidP="00C72314">
      <w:pPr>
        <w:rPr>
          <w:rFonts w:ascii="Times New Roman" w:hAnsi="Times New Roman" w:cs="Times New Roman"/>
          <w:sz w:val="24"/>
          <w:szCs w:val="24"/>
        </w:rPr>
      </w:pPr>
    </w:p>
    <w:p w14:paraId="6E4D7346" w14:textId="77777777" w:rsidR="003631DC" w:rsidRDefault="003631DC" w:rsidP="00C72314">
      <w:pPr>
        <w:rPr>
          <w:rFonts w:ascii="Times New Roman" w:hAnsi="Times New Roman" w:cs="Times New Roman"/>
          <w:sz w:val="24"/>
          <w:szCs w:val="24"/>
        </w:rPr>
      </w:pPr>
    </w:p>
    <w:p w14:paraId="2C4C32E0" w14:textId="77777777" w:rsidR="003631DC" w:rsidRDefault="003631DC" w:rsidP="00C72314">
      <w:pPr>
        <w:rPr>
          <w:rFonts w:ascii="Times New Roman" w:hAnsi="Times New Roman" w:cs="Times New Roman"/>
          <w:sz w:val="24"/>
          <w:szCs w:val="24"/>
        </w:rPr>
      </w:pPr>
    </w:p>
    <w:p w14:paraId="02488B54" w14:textId="77777777" w:rsidR="003631DC" w:rsidRDefault="003631DC" w:rsidP="00C72314">
      <w:pPr>
        <w:rPr>
          <w:rFonts w:ascii="Times New Roman" w:hAnsi="Times New Roman" w:cs="Times New Roman"/>
          <w:sz w:val="24"/>
          <w:szCs w:val="24"/>
        </w:rPr>
      </w:pPr>
    </w:p>
    <w:p w14:paraId="3415C1B9" w14:textId="77777777" w:rsidR="003631DC" w:rsidRPr="000D1778" w:rsidRDefault="003631DC" w:rsidP="00C723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631DC" w:rsidRPr="000D177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7B858" w14:textId="77777777" w:rsidR="00773BBE" w:rsidRDefault="00773BBE" w:rsidP="000113F3">
      <w:pPr>
        <w:spacing w:after="0" w:line="240" w:lineRule="auto"/>
      </w:pPr>
      <w:r>
        <w:separator/>
      </w:r>
    </w:p>
  </w:endnote>
  <w:endnote w:type="continuationSeparator" w:id="0">
    <w:p w14:paraId="40B44763" w14:textId="77777777" w:rsidR="00773BBE" w:rsidRDefault="00773BBE" w:rsidP="0001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CF64C" w14:textId="77777777" w:rsidR="00773BBE" w:rsidRDefault="00773BBE" w:rsidP="000113F3">
      <w:pPr>
        <w:spacing w:after="0" w:line="240" w:lineRule="auto"/>
      </w:pPr>
      <w:r>
        <w:separator/>
      </w:r>
    </w:p>
  </w:footnote>
  <w:footnote w:type="continuationSeparator" w:id="0">
    <w:p w14:paraId="1C1FF3BB" w14:textId="77777777" w:rsidR="00773BBE" w:rsidRDefault="00773BBE" w:rsidP="00011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70655D"/>
    <w:multiLevelType w:val="hybridMultilevel"/>
    <w:tmpl w:val="9506720C"/>
    <w:lvl w:ilvl="0" w:tplc="95DC7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3216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C0E"/>
    <w:rsid w:val="000113F3"/>
    <w:rsid w:val="0003344B"/>
    <w:rsid w:val="00063D6B"/>
    <w:rsid w:val="00084E3C"/>
    <w:rsid w:val="000D1778"/>
    <w:rsid w:val="00104509"/>
    <w:rsid w:val="00120958"/>
    <w:rsid w:val="001357F1"/>
    <w:rsid w:val="00141845"/>
    <w:rsid w:val="00143780"/>
    <w:rsid w:val="00167153"/>
    <w:rsid w:val="001C0AE9"/>
    <w:rsid w:val="001D7044"/>
    <w:rsid w:val="001E3838"/>
    <w:rsid w:val="001F339C"/>
    <w:rsid w:val="002248CD"/>
    <w:rsid w:val="002F5BF4"/>
    <w:rsid w:val="00316286"/>
    <w:rsid w:val="00344C18"/>
    <w:rsid w:val="003631DC"/>
    <w:rsid w:val="003A11E3"/>
    <w:rsid w:val="003D2FAF"/>
    <w:rsid w:val="003E066E"/>
    <w:rsid w:val="00402A6C"/>
    <w:rsid w:val="004332E9"/>
    <w:rsid w:val="00442AE7"/>
    <w:rsid w:val="00446268"/>
    <w:rsid w:val="00480ADA"/>
    <w:rsid w:val="0048505E"/>
    <w:rsid w:val="004D2F38"/>
    <w:rsid w:val="004D34D7"/>
    <w:rsid w:val="004E0C63"/>
    <w:rsid w:val="0050565A"/>
    <w:rsid w:val="00506AFE"/>
    <w:rsid w:val="0051094C"/>
    <w:rsid w:val="00522D76"/>
    <w:rsid w:val="00532F53"/>
    <w:rsid w:val="005410FF"/>
    <w:rsid w:val="00563403"/>
    <w:rsid w:val="005639E0"/>
    <w:rsid w:val="00595FDE"/>
    <w:rsid w:val="005A3BB8"/>
    <w:rsid w:val="005A48FE"/>
    <w:rsid w:val="005E43D7"/>
    <w:rsid w:val="00605B27"/>
    <w:rsid w:val="00641A9D"/>
    <w:rsid w:val="006549C2"/>
    <w:rsid w:val="00656558"/>
    <w:rsid w:val="00667C0E"/>
    <w:rsid w:val="006806F5"/>
    <w:rsid w:val="006A792F"/>
    <w:rsid w:val="006D022D"/>
    <w:rsid w:val="006D46BF"/>
    <w:rsid w:val="00705FEC"/>
    <w:rsid w:val="007126A4"/>
    <w:rsid w:val="007437CF"/>
    <w:rsid w:val="00762993"/>
    <w:rsid w:val="00773BBE"/>
    <w:rsid w:val="00796122"/>
    <w:rsid w:val="007A6419"/>
    <w:rsid w:val="007E23BE"/>
    <w:rsid w:val="007E3028"/>
    <w:rsid w:val="007E40D3"/>
    <w:rsid w:val="008158C0"/>
    <w:rsid w:val="00824152"/>
    <w:rsid w:val="0083566F"/>
    <w:rsid w:val="008412E5"/>
    <w:rsid w:val="00842A81"/>
    <w:rsid w:val="00854284"/>
    <w:rsid w:val="00877161"/>
    <w:rsid w:val="00877F32"/>
    <w:rsid w:val="008846FD"/>
    <w:rsid w:val="008D7219"/>
    <w:rsid w:val="008D772F"/>
    <w:rsid w:val="00917824"/>
    <w:rsid w:val="00931954"/>
    <w:rsid w:val="0094698A"/>
    <w:rsid w:val="00962D42"/>
    <w:rsid w:val="009842EC"/>
    <w:rsid w:val="009B4788"/>
    <w:rsid w:val="009B5147"/>
    <w:rsid w:val="009C453B"/>
    <w:rsid w:val="009F6BAD"/>
    <w:rsid w:val="00A21A2A"/>
    <w:rsid w:val="00A247B7"/>
    <w:rsid w:val="00A25363"/>
    <w:rsid w:val="00A85BB6"/>
    <w:rsid w:val="00AB47CE"/>
    <w:rsid w:val="00AC08A3"/>
    <w:rsid w:val="00AC797C"/>
    <w:rsid w:val="00AE45B8"/>
    <w:rsid w:val="00B23C46"/>
    <w:rsid w:val="00B269E7"/>
    <w:rsid w:val="00B50F3C"/>
    <w:rsid w:val="00B9746F"/>
    <w:rsid w:val="00BC525B"/>
    <w:rsid w:val="00BD5580"/>
    <w:rsid w:val="00C52955"/>
    <w:rsid w:val="00C66C77"/>
    <w:rsid w:val="00C72314"/>
    <w:rsid w:val="00CB23D5"/>
    <w:rsid w:val="00CC1CD7"/>
    <w:rsid w:val="00CC7AA1"/>
    <w:rsid w:val="00D17A6E"/>
    <w:rsid w:val="00D72F59"/>
    <w:rsid w:val="00D83BF6"/>
    <w:rsid w:val="00DC53F5"/>
    <w:rsid w:val="00DC5ED0"/>
    <w:rsid w:val="00DF24C3"/>
    <w:rsid w:val="00DF38A2"/>
    <w:rsid w:val="00EB6D82"/>
    <w:rsid w:val="00ED563D"/>
    <w:rsid w:val="00ED58D7"/>
    <w:rsid w:val="00EF1299"/>
    <w:rsid w:val="00EF18A9"/>
    <w:rsid w:val="00EF3950"/>
    <w:rsid w:val="00F055AE"/>
    <w:rsid w:val="00F17AF3"/>
    <w:rsid w:val="00F251C4"/>
    <w:rsid w:val="00F303C8"/>
    <w:rsid w:val="00F332B7"/>
    <w:rsid w:val="00F35F64"/>
    <w:rsid w:val="00F4105D"/>
    <w:rsid w:val="00F429A0"/>
    <w:rsid w:val="00FD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C421"/>
  <w15:docId w15:val="{6F8594DD-E78D-4F64-9F72-5B1F5A69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Footer">
    <w:name w:val="footer"/>
    <w:basedOn w:val="Normal"/>
    <w:link w:val="FooterChar"/>
    <w:uiPriority w:val="99"/>
    <w:unhideWhenUsed/>
    <w:rsid w:val="000113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3F3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66C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ADDAB-2413-4728-9F31-7113C55C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Živanović</dc:creator>
  <cp:lastModifiedBy>Bojan Grgić</cp:lastModifiedBy>
  <cp:revision>2</cp:revision>
  <cp:lastPrinted>2025-11-20T12:12:00Z</cp:lastPrinted>
  <dcterms:created xsi:type="dcterms:W3CDTF">2025-11-24T11:32:00Z</dcterms:created>
  <dcterms:modified xsi:type="dcterms:W3CDTF">2025-11-24T11:32:00Z</dcterms:modified>
</cp:coreProperties>
</file>