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39" w:rsidRPr="008F33CC" w:rsidRDefault="00C24339" w:rsidP="001139B8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bookmarkStart w:id="0" w:name="_GoBack"/>
      <w:r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  <w:r w:rsid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Službeni</w:t>
      </w:r>
      <w:r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glasnik</w:t>
      </w:r>
      <w:r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Srbije</w:t>
      </w:r>
      <w:r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</w:p>
    <w:p w:rsidR="00C24339" w:rsidRPr="008F33CC" w:rsidRDefault="008F33CC" w:rsidP="001139B8">
      <w:pPr>
        <w:spacing w:after="15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broj</w:t>
      </w:r>
      <w:r w:rsidR="00C24339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79/17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</w:t>
      </w:r>
      <w:r w:rsidR="00C24339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avgusta</w:t>
      </w:r>
      <w:r w:rsidR="00C24339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C24339" w:rsidRPr="008F33CC" w:rsidRDefault="00C24339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</w:p>
    <w:p w:rsidR="00F83FB0" w:rsidRPr="008F33CC" w:rsidRDefault="000A308B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3060</w:t>
      </w:r>
    </w:p>
    <w:p w:rsidR="00F83FB0" w:rsidRPr="008F33CC" w:rsidRDefault="008F33C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strancima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97/08)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stav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F83FB0" w:rsidRPr="008F33CC" w:rsidRDefault="008F33CC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F83FB0" w:rsidRPr="008F33CC" w:rsidRDefault="008F33CC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ODLUKU</w:t>
      </w:r>
    </w:p>
    <w:p w:rsidR="00F83FB0" w:rsidRPr="008F33CC" w:rsidRDefault="008F33CC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ukidanju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viza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ulazak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Republiku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Srbiju</w:t>
      </w:r>
      <w:r w:rsidR="000A308B" w:rsidRPr="008F33CC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državljane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Islamske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Iran</w:t>
      </w:r>
    </w:p>
    <w:p w:rsidR="00F83FB0" w:rsidRPr="008F33CC" w:rsidRDefault="000A308B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Državljani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Islamske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Iran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nosioci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običnih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pasoša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uđu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tranzitiraju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borave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teritoriji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trideset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(30)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datuma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ulaska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ukoliko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postoje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smetnje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11.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strancima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F83FB0" w:rsidRPr="008F33CC" w:rsidRDefault="000A308B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nja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F83FB0" w:rsidRPr="008F33CC" w:rsidRDefault="000A308B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27-7523/2017-1</w:t>
      </w:r>
    </w:p>
    <w:p w:rsidR="00F83FB0" w:rsidRPr="008F33CC" w:rsidRDefault="008F33CC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F83FB0" w:rsidRPr="008F33CC" w:rsidRDefault="008F33CC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F83FB0" w:rsidRPr="008F33CC" w:rsidRDefault="008F33CC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F83FB0" w:rsidRPr="008F33CC" w:rsidRDefault="008F33CC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0A308B" w:rsidRPr="008F33CC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0A308B" w:rsidRPr="008F33CC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bookmarkEnd w:id="0"/>
    </w:p>
    <w:sectPr w:rsidR="00F83FB0" w:rsidRPr="008F33CC" w:rsidSect="00CE31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13D" w:rsidRDefault="00CA213D" w:rsidP="008F33CC">
      <w:pPr>
        <w:spacing w:after="0" w:line="240" w:lineRule="auto"/>
      </w:pPr>
      <w:r>
        <w:separator/>
      </w:r>
    </w:p>
  </w:endnote>
  <w:endnote w:type="continuationSeparator" w:id="0">
    <w:p w:rsidR="00CA213D" w:rsidRDefault="00CA213D" w:rsidP="008F3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CC" w:rsidRDefault="008F33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CC" w:rsidRDefault="008F33C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CC" w:rsidRDefault="008F33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13D" w:rsidRDefault="00CA213D" w:rsidP="008F33CC">
      <w:pPr>
        <w:spacing w:after="0" w:line="240" w:lineRule="auto"/>
      </w:pPr>
      <w:r>
        <w:separator/>
      </w:r>
    </w:p>
  </w:footnote>
  <w:footnote w:type="continuationSeparator" w:id="0">
    <w:p w:rsidR="00CA213D" w:rsidRDefault="00CA213D" w:rsidP="008F3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CC" w:rsidRDefault="008F33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CC" w:rsidRDefault="008F33C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CC" w:rsidRDefault="008F33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83FB0"/>
    <w:rsid w:val="000A308B"/>
    <w:rsid w:val="0068392B"/>
    <w:rsid w:val="008F33CC"/>
    <w:rsid w:val="00C24339"/>
    <w:rsid w:val="00CA213D"/>
    <w:rsid w:val="00CE31C0"/>
    <w:rsid w:val="00F83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CE31C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E31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CE31C0"/>
  </w:style>
  <w:style w:type="paragraph" w:styleId="Footer">
    <w:name w:val="footer"/>
    <w:basedOn w:val="Normal"/>
    <w:link w:val="FooterChar"/>
    <w:uiPriority w:val="99"/>
    <w:semiHidden/>
    <w:unhideWhenUsed/>
    <w:rsid w:val="008F3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33CC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2017-08-29T12:43:00Z</dcterms:created>
  <dcterms:modified xsi:type="dcterms:W3CDTF">2017-08-29T12:43:00Z</dcterms:modified>
</cp:coreProperties>
</file>