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09" w:rsidRPr="00843183" w:rsidRDefault="00715409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</w:p>
    <w:p w:rsidR="00715409" w:rsidRPr="00843183" w:rsidRDefault="00715409" w:rsidP="001139B8">
      <w:pPr>
        <w:spacing w:after="150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</w:pPr>
      <w:r w:rsidRP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  <w:r w:rsid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Službeni</w:t>
      </w:r>
      <w:r w:rsidRP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glasnik</w:t>
      </w:r>
      <w:r w:rsidRP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Republike</w:t>
      </w:r>
      <w:r w:rsidRP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Srbije</w:t>
      </w:r>
      <w:r w:rsidRP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''</w:t>
      </w:r>
    </w:p>
    <w:p w:rsidR="00715409" w:rsidRPr="00843183" w:rsidRDefault="00843183" w:rsidP="001139B8">
      <w:pPr>
        <w:spacing w:after="15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broj</w:t>
      </w:r>
      <w:r w:rsidR="00715409" w:rsidRP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79/17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od</w:t>
      </w:r>
      <w:r w:rsidR="00715409" w:rsidRP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avgusta</w:t>
      </w:r>
      <w:r w:rsidR="00715409" w:rsidRPr="00843183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715409" w:rsidRPr="00843183" w:rsidRDefault="00715409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</w:p>
    <w:p w:rsidR="00A06562" w:rsidRPr="00843183" w:rsidRDefault="00715409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3062</w:t>
      </w:r>
    </w:p>
    <w:p w:rsidR="00A06562" w:rsidRPr="00843183" w:rsidRDefault="00843183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A06562" w:rsidRPr="00843183" w:rsidRDefault="00843183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A06562" w:rsidRPr="00843183" w:rsidRDefault="00843183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ODLUKU</w:t>
      </w:r>
    </w:p>
    <w:p w:rsidR="00A06562" w:rsidRPr="00843183" w:rsidRDefault="00843183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izmenama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dopuni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Odluke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obrazovanju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Saveta</w:t>
      </w:r>
      <w:r w:rsidR="00715409" w:rsidRPr="00843183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inovaciono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preduzetništvo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informacione</w:t>
      </w:r>
      <w:r w:rsidR="00715409" w:rsidRPr="00843183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tehnologije</w:t>
      </w:r>
    </w:p>
    <w:p w:rsidR="00A06562" w:rsidRPr="00843183" w:rsidRDefault="00715409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Odluci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obrazovanju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inovaciono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preduzetništvo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informacione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tehnologije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77/16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26/17)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podtačka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1)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alineja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prva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A06562" w:rsidRPr="00843183" w:rsidRDefault="00715409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„–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Brnabić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A06562" w:rsidRPr="00843183" w:rsidRDefault="00843183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podtački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zapeta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zamenjuju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zapetom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dodaje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alineja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A06562" w:rsidRPr="00843183" w:rsidRDefault="00715409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„–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Nenad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Popović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bez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portfelja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zadužen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inovacije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tehnološki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razvoj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A06562" w:rsidRPr="00843183" w:rsidRDefault="00843183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podtački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alineja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peta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A06562" w:rsidRPr="00843183" w:rsidRDefault="00715409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„–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Zoran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Đorđević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zapošljavanje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boračka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socijalna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A06562" w:rsidRPr="00843183" w:rsidRDefault="00715409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6.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menja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A06562" w:rsidRPr="00843183" w:rsidRDefault="00715409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„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Administrativno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tehničke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obavlja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Generalni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sekretarijat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Republički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sekretarijat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politike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A06562" w:rsidRPr="00843183" w:rsidRDefault="00715409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3.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A06562" w:rsidRPr="00843183" w:rsidRDefault="00715409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02-02-7174/2017-1</w:t>
      </w:r>
    </w:p>
    <w:p w:rsidR="00A06562" w:rsidRPr="00843183" w:rsidRDefault="00843183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A06562" w:rsidRPr="00843183" w:rsidRDefault="00843183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A06562" w:rsidRPr="00843183" w:rsidRDefault="00843183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A06562" w:rsidRPr="00843183" w:rsidRDefault="00843183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715409" w:rsidRPr="0084318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715409" w:rsidRPr="0084318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sectPr w:rsidR="00A06562" w:rsidRPr="00843183" w:rsidSect="006838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403" w:rsidRDefault="00B52403" w:rsidP="00843183">
      <w:pPr>
        <w:spacing w:after="0" w:line="240" w:lineRule="auto"/>
      </w:pPr>
      <w:r>
        <w:separator/>
      </w:r>
    </w:p>
  </w:endnote>
  <w:endnote w:type="continuationSeparator" w:id="0">
    <w:p w:rsidR="00B52403" w:rsidRDefault="00B52403" w:rsidP="0084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183" w:rsidRDefault="008431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183" w:rsidRDefault="008431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183" w:rsidRDefault="008431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403" w:rsidRDefault="00B52403" w:rsidP="00843183">
      <w:pPr>
        <w:spacing w:after="0" w:line="240" w:lineRule="auto"/>
      </w:pPr>
      <w:r>
        <w:separator/>
      </w:r>
    </w:p>
  </w:footnote>
  <w:footnote w:type="continuationSeparator" w:id="0">
    <w:p w:rsidR="00B52403" w:rsidRDefault="00B52403" w:rsidP="00843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183" w:rsidRDefault="008431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183" w:rsidRDefault="0084318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183" w:rsidRDefault="008431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06562"/>
    <w:rsid w:val="0021518A"/>
    <w:rsid w:val="004D29C1"/>
    <w:rsid w:val="00683843"/>
    <w:rsid w:val="00715409"/>
    <w:rsid w:val="00843183"/>
    <w:rsid w:val="00A06562"/>
    <w:rsid w:val="00B52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68384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38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683843"/>
  </w:style>
  <w:style w:type="paragraph" w:styleId="Footer">
    <w:name w:val="footer"/>
    <w:basedOn w:val="Normal"/>
    <w:link w:val="FooterChar"/>
    <w:uiPriority w:val="99"/>
    <w:semiHidden/>
    <w:unhideWhenUsed/>
    <w:rsid w:val="0084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183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2017-08-29T12:38:00Z</dcterms:created>
  <dcterms:modified xsi:type="dcterms:W3CDTF">2017-08-29T12:38:00Z</dcterms:modified>
</cp:coreProperties>
</file>